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4792FA70" w:rsidR="00E35F8F" w:rsidRPr="009C4220" w:rsidRDefault="00362735" w:rsidP="00540B08">
      <w:pPr>
        <w:jc w:val="right"/>
        <w:rPr>
          <w:rFonts w:ascii="Times New Roman" w:hAnsi="Times New Roman" w:cs="Times New Roman"/>
        </w:rPr>
      </w:pPr>
      <w:r w:rsidRPr="009C4220">
        <w:rPr>
          <w:rFonts w:ascii="Times New Roman" w:hAnsi="Times New Roman" w:cs="Times New Roman"/>
        </w:rPr>
        <w:t>Z</w:t>
      </w:r>
      <w:r w:rsidR="00377324" w:rsidRPr="009C4220">
        <w:rPr>
          <w:rFonts w:ascii="Times New Roman" w:hAnsi="Times New Roman" w:cs="Times New Roman"/>
        </w:rPr>
        <w:t>ałącznik nr 1 do SWZ</w:t>
      </w:r>
      <w:r w:rsidR="008270B1" w:rsidRPr="009C4220">
        <w:rPr>
          <w:rFonts w:ascii="Times New Roman" w:hAnsi="Times New Roman" w:cs="Times New Roman"/>
        </w:rPr>
        <w:t xml:space="preserve"> (IUE.271</w:t>
      </w:r>
      <w:r w:rsidR="00B63B56">
        <w:rPr>
          <w:rFonts w:ascii="Times New Roman" w:hAnsi="Times New Roman" w:cs="Times New Roman"/>
        </w:rPr>
        <w:t>.</w:t>
      </w:r>
      <w:r w:rsidR="00684A41">
        <w:rPr>
          <w:rFonts w:ascii="Times New Roman" w:hAnsi="Times New Roman" w:cs="Times New Roman"/>
        </w:rPr>
        <w:t>20</w:t>
      </w:r>
      <w:r w:rsidR="00B63B56">
        <w:rPr>
          <w:rFonts w:ascii="Times New Roman" w:hAnsi="Times New Roman" w:cs="Times New Roman"/>
        </w:rPr>
        <w:t>.</w:t>
      </w:r>
      <w:r w:rsidR="008C2DDC">
        <w:rPr>
          <w:rFonts w:ascii="Times New Roman" w:hAnsi="Times New Roman" w:cs="Times New Roman"/>
        </w:rPr>
        <w:t>202</w:t>
      </w:r>
      <w:r w:rsidR="0009555E">
        <w:rPr>
          <w:rFonts w:ascii="Times New Roman" w:hAnsi="Times New Roman" w:cs="Times New Roman"/>
        </w:rPr>
        <w:t>4</w:t>
      </w:r>
      <w:r w:rsidR="008270B1" w:rsidRPr="009C4220">
        <w:rPr>
          <w:rFonts w:ascii="Times New Roman" w:hAnsi="Times New Roman" w:cs="Times New Roman"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1BE4A1DE" w14:textId="3147C880" w:rsidR="00684A41" w:rsidRDefault="00684A41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Hlk176339117"/>
      <w:r w:rsidRPr="00684A41">
        <w:rPr>
          <w:rFonts w:ascii="Times New Roman" w:hAnsi="Times New Roman" w:cs="Times New Roman"/>
          <w:b/>
        </w:rPr>
        <w:t>Parafi</w:t>
      </w:r>
      <w:r w:rsidR="008D52EA">
        <w:rPr>
          <w:rFonts w:ascii="Times New Roman" w:hAnsi="Times New Roman" w:cs="Times New Roman"/>
          <w:b/>
        </w:rPr>
        <w:t>a</w:t>
      </w:r>
      <w:r w:rsidRPr="00684A41">
        <w:rPr>
          <w:rFonts w:ascii="Times New Roman" w:hAnsi="Times New Roman" w:cs="Times New Roman"/>
          <w:b/>
        </w:rPr>
        <w:t xml:space="preserve"> Rzymsko-Katolick</w:t>
      </w:r>
      <w:r w:rsidR="008D52EA">
        <w:rPr>
          <w:rFonts w:ascii="Times New Roman" w:hAnsi="Times New Roman" w:cs="Times New Roman"/>
          <w:b/>
        </w:rPr>
        <w:t>a</w:t>
      </w:r>
      <w:r w:rsidRPr="00684A41">
        <w:rPr>
          <w:rFonts w:ascii="Times New Roman" w:hAnsi="Times New Roman" w:cs="Times New Roman"/>
          <w:b/>
        </w:rPr>
        <w:t xml:space="preserve"> w Czarnej p.w. Matki Bożej Nieustającej Pomocy</w:t>
      </w:r>
      <w:r w:rsidRPr="00684A41">
        <w:rPr>
          <w:rFonts w:ascii="Times New Roman" w:hAnsi="Times New Roman" w:cs="Times New Roman"/>
          <w:b/>
        </w:rPr>
        <w:t xml:space="preserve"> </w:t>
      </w:r>
    </w:p>
    <w:p w14:paraId="5D847318" w14:textId="5A0EE162" w:rsidR="008528F2" w:rsidRPr="005C01FB" w:rsidRDefault="00684A41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4A41">
        <w:rPr>
          <w:rFonts w:ascii="Times New Roman" w:hAnsi="Times New Roman" w:cs="Times New Roman"/>
        </w:rPr>
        <w:t>Ulica Spółdzielcza 32A</w:t>
      </w:r>
      <w:r w:rsidR="008D52EA">
        <w:rPr>
          <w:rFonts w:ascii="Times New Roman" w:hAnsi="Times New Roman" w:cs="Times New Roman"/>
        </w:rPr>
        <w:t xml:space="preserve">; </w:t>
      </w:r>
      <w:r w:rsidR="005C01FB" w:rsidRPr="005C01FB">
        <w:rPr>
          <w:rFonts w:ascii="Times New Roman" w:hAnsi="Times New Roman" w:cs="Times New Roman"/>
        </w:rPr>
        <w:t xml:space="preserve">39-215 Czarna </w:t>
      </w:r>
    </w:p>
    <w:bookmarkEnd w:id="0"/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1134"/>
        <w:gridCol w:w="4252"/>
      </w:tblGrid>
      <w:tr w:rsidR="00317335" w:rsidRPr="005C01FB" w14:paraId="7C6644C1" w14:textId="77777777" w:rsidTr="00D807F7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D807F7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pl-PL" w:bidi="hi-IN"/>
              </w:rPr>
            </w:pPr>
            <w:r w:rsidRPr="00D807F7">
              <w:rPr>
                <w:rFonts w:ascii="Times New Roman" w:eastAsia="Times New Roman" w:hAnsi="Times New Roman" w:cs="Times New Roman"/>
                <w:b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D807F7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pl-PL" w:bidi="hi-IN"/>
              </w:rPr>
            </w:pPr>
            <w:r w:rsidRPr="00D807F7">
              <w:rPr>
                <w:rFonts w:ascii="Times New Roman" w:eastAsia="Times New Roman" w:hAnsi="Times New Roman" w:cs="Times New Roman"/>
                <w:b/>
                <w:kern w:val="3"/>
                <w:lang w:eastAsia="pl-PL" w:bidi="hi-IN"/>
              </w:rPr>
              <w:t>REGON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CE4C484" w:rsidR="00A75FA0" w:rsidRPr="00AE2F5F" w:rsidRDefault="00CF2678" w:rsidP="00D807F7">
      <w:pPr>
        <w:spacing w:line="282" w:lineRule="exact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AE2F5F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AE2F5F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AE2F5F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AE2F5F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AE2F5F">
        <w:rPr>
          <w:rFonts w:ascii="Times New Roman" w:eastAsia="Calibri" w:hAnsi="Times New Roman" w:cs="Times New Roman"/>
          <w:color w:val="00000A"/>
        </w:rPr>
        <w:t>pn</w:t>
      </w:r>
      <w:bookmarkStart w:id="1" w:name="_Hlk176339239"/>
      <w:r w:rsidR="00A60528" w:rsidRPr="00AE2F5F">
        <w:rPr>
          <w:rFonts w:ascii="Times New Roman" w:eastAsia="Calibri" w:hAnsi="Times New Roman" w:cs="Times New Roman"/>
          <w:color w:val="00000A"/>
        </w:rPr>
        <w:t>.</w:t>
      </w:r>
      <w:r w:rsidR="00A60528" w:rsidRPr="00AE2F5F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bookmarkStart w:id="2" w:name="_Hlk35345287"/>
      <w:r w:rsidR="00AE2F5F" w:rsidRPr="00AE2F5F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bookmarkStart w:id="3" w:name="_Hlk176339143"/>
      <w:r w:rsidR="00684A41" w:rsidRPr="00684A41">
        <w:rPr>
          <w:rFonts w:ascii="Times New Roman" w:hAnsi="Times New Roman" w:cs="Times New Roman"/>
          <w:b/>
          <w:i/>
          <w:sz w:val="26"/>
          <w:szCs w:val="26"/>
        </w:rPr>
        <w:t>„Remont kościoła p.w. Matki Bożej Nieustającej Pomocy w Czarnej</w:t>
      </w:r>
      <w:r w:rsidR="008D52EA">
        <w:rPr>
          <w:rFonts w:ascii="Times New Roman" w:hAnsi="Times New Roman" w:cs="Times New Roman"/>
          <w:b/>
          <w:i/>
          <w:sz w:val="26"/>
          <w:szCs w:val="26"/>
        </w:rPr>
        <w:t>”</w:t>
      </w:r>
      <w:bookmarkEnd w:id="1"/>
      <w:bookmarkEnd w:id="2"/>
      <w:bookmarkEnd w:id="3"/>
      <w:r w:rsidRPr="00A34D02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AE2F5F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AE2F5F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AE2F5F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AE2F5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AE2F5F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AE2F5F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AE2F5F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AE2F5F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43C2D699" w:rsidR="004706E5" w:rsidRPr="00A34D02" w:rsidRDefault="005C2E07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2E07">
        <w:rPr>
          <w:rFonts w:ascii="Times New Roman" w:eastAsia="Calibri" w:hAnsi="Times New Roman" w:cs="Times New Roman"/>
          <w:bCs/>
          <w:color w:val="00000A"/>
        </w:rPr>
        <w:t xml:space="preserve">Zadanie pn. </w:t>
      </w:r>
      <w:r w:rsidRPr="00A34D02">
        <w:rPr>
          <w:rFonts w:ascii="Times New Roman" w:eastAsia="Calibri" w:hAnsi="Times New Roman" w:cs="Times New Roman"/>
          <w:bCs/>
        </w:rPr>
        <w:t>„</w:t>
      </w:r>
      <w:r w:rsidR="002201FB" w:rsidRPr="00A34D02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Roboty budowlane przy budynku Kościoła p.w. Matki Boskiej Częstochowskiej w Borowej</w:t>
      </w:r>
      <w:r w:rsidR="00D242C2" w:rsidRPr="00A34D02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”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4" w:name="_Hlk9242176"/>
      <w:bookmarkStart w:id="5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355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835"/>
        <w:gridCol w:w="1559"/>
        <w:gridCol w:w="425"/>
        <w:gridCol w:w="993"/>
        <w:gridCol w:w="1417"/>
      </w:tblGrid>
      <w:tr w:rsidR="00A75FA0" w:rsidRPr="005C01FB" w14:paraId="2C9C8C40" w14:textId="77777777" w:rsidTr="00D807F7">
        <w:trPr>
          <w:cantSplit/>
          <w:trHeight w:val="159"/>
        </w:trPr>
        <w:tc>
          <w:tcPr>
            <w:tcW w:w="4961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6" w:name="_Hlk9242194"/>
            <w:bookmarkEnd w:id="4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559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417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D807F7">
        <w:trPr>
          <w:cantSplit/>
          <w:trHeight w:val="78"/>
        </w:trPr>
        <w:tc>
          <w:tcPr>
            <w:tcW w:w="4961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417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D807F7">
        <w:trPr>
          <w:trHeight w:val="325"/>
        </w:trPr>
        <w:tc>
          <w:tcPr>
            <w:tcW w:w="4961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37D38E45" w:rsidR="004706E5" w:rsidRPr="00A34D02" w:rsidRDefault="00D807F7" w:rsidP="00557C8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D807F7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 </w:t>
            </w:r>
            <w:r w:rsidR="00684A41" w:rsidRPr="00684A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Remont kościoła p.w. Matki Bożej Nieustającej Pomocy w Czarnej</w:t>
            </w:r>
          </w:p>
        </w:tc>
        <w:tc>
          <w:tcPr>
            <w:tcW w:w="155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41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D807F7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229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4A05C80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6"/>
    </w:tbl>
    <w:p w14:paraId="77A54F8D" w14:textId="77777777" w:rsidR="00565B6A" w:rsidRDefault="00565B6A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A91B8AC" w14:textId="77777777" w:rsidR="00786127" w:rsidRPr="00786127" w:rsidRDefault="00786127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94A790" w14:textId="08506810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 xml:space="preserve">uproszczony kosztorys ofertowy, </w:t>
      </w:r>
      <w:r w:rsidR="00684A41">
        <w:rPr>
          <w:rFonts w:ascii="Times New Roman" w:hAnsi="Times New Roman" w:cs="Times New Roman"/>
          <w:bCs/>
          <w:u w:val="single"/>
        </w:rPr>
        <w:t>który zostanie załączony do umowy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4414776E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F75438">
        <w:rPr>
          <w:rFonts w:ascii="Times New Roman" w:hAnsi="Times New Roman" w:cs="Times New Roman"/>
          <w:b/>
        </w:rPr>
        <w:t>3</w:t>
      </w:r>
      <w:r w:rsidR="00373F83">
        <w:rPr>
          <w:rFonts w:ascii="Times New Roman" w:hAnsi="Times New Roman" w:cs="Times New Roman"/>
          <w:b/>
        </w:rPr>
        <w:t>72</w:t>
      </w:r>
      <w:r w:rsidR="007E05D3">
        <w:rPr>
          <w:rFonts w:ascii="Times New Roman" w:hAnsi="Times New Roman" w:cs="Times New Roman"/>
          <w:b/>
        </w:rPr>
        <w:t xml:space="preserve"> dni od podpisania umowy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7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7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5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8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8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9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9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10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10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11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11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C0751A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C0751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 xml:space="preserve">DOKUMENT NALEŻY </w:t>
      </w:r>
      <w:r w:rsidR="00565B6A" w:rsidRPr="00C0751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C0751A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C0751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 xml:space="preserve">UWAGA! </w:t>
      </w:r>
      <w:r w:rsidR="00782141" w:rsidRPr="00C0751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C0751A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</w:p>
    <w:sectPr w:rsidR="003D5E7E" w:rsidRPr="00C0751A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02B66" w14:textId="77777777" w:rsidR="009216E9" w:rsidRDefault="009216E9" w:rsidP="00597E0F">
      <w:pPr>
        <w:spacing w:after="0" w:line="240" w:lineRule="auto"/>
      </w:pPr>
      <w:r>
        <w:separator/>
      </w:r>
    </w:p>
  </w:endnote>
  <w:endnote w:type="continuationSeparator" w:id="0">
    <w:p w14:paraId="04549B37" w14:textId="77777777" w:rsidR="009216E9" w:rsidRDefault="009216E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D807F7" w:rsidRPr="00F221CE" w:rsidRDefault="00D807F7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D807F7" w:rsidRPr="00D47DF8" w:rsidRDefault="00D807F7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D242C2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D242C2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A13A0" w14:textId="77777777" w:rsidR="009216E9" w:rsidRDefault="009216E9" w:rsidP="00597E0F">
      <w:pPr>
        <w:spacing w:after="0" w:line="240" w:lineRule="auto"/>
      </w:pPr>
      <w:r>
        <w:separator/>
      </w:r>
    </w:p>
  </w:footnote>
  <w:footnote w:type="continuationSeparator" w:id="0">
    <w:p w14:paraId="0C1DF02C" w14:textId="77777777" w:rsidR="009216E9" w:rsidRDefault="009216E9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807F7" w:rsidRPr="007C2BED" w:rsidRDefault="00D807F7">
      <w:pPr>
        <w:pStyle w:val="Tekstprzypisudolnego"/>
        <w:rPr>
          <w:b/>
          <w:bCs/>
        </w:rPr>
      </w:pPr>
      <w:r w:rsidRPr="007C2BED">
        <w:rPr>
          <w:rStyle w:val="Odwoanieprzypisudolnego"/>
          <w:b/>
          <w:bCs/>
        </w:rPr>
        <w:footnoteRef/>
      </w:r>
      <w:r w:rsidRPr="007C2BED">
        <w:rPr>
          <w:b/>
          <w:bCs/>
        </w:rPr>
        <w:t xml:space="preserve"> Niewłaściwe skreślić</w:t>
      </w:r>
    </w:p>
  </w:footnote>
  <w:footnote w:id="2">
    <w:p w14:paraId="7ADCEDE0" w14:textId="77777777" w:rsidR="00D807F7" w:rsidRDefault="00D807F7" w:rsidP="002A1A70">
      <w:pPr>
        <w:pStyle w:val="Tekstprzypisudolnego"/>
        <w:jc w:val="both"/>
      </w:pPr>
      <w:r w:rsidRPr="007C2BED">
        <w:rPr>
          <w:rStyle w:val="Odwoanieprzypisudolnego"/>
          <w:b/>
          <w:bCs/>
        </w:rPr>
        <w:footnoteRef/>
      </w:r>
      <w:r w:rsidRPr="007C2BED">
        <w:rPr>
          <w:b/>
          <w:bCs/>
        </w:rPr>
        <w:t xml:space="preserve"> Niepotrzebne skreślić</w:t>
      </w:r>
      <w:r>
        <w:t xml:space="preserve">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D807F7" w:rsidRDefault="00D807F7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D807F7" w:rsidRDefault="00D807F7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D807F7" w:rsidRDefault="00D807F7">
      <w:pPr>
        <w:pStyle w:val="Tekstprzypisudolnego"/>
      </w:pPr>
      <w:r w:rsidRPr="007C2BED">
        <w:rPr>
          <w:rStyle w:val="Odwoanieprzypisudolnego"/>
          <w:b/>
          <w:bCs/>
        </w:rPr>
        <w:footnoteRef/>
      </w:r>
      <w:r w:rsidRPr="007C2BED">
        <w:rPr>
          <w:b/>
          <w:bCs/>
        </w:rPr>
        <w:t xml:space="preserve"> Niepotrzebne skreślić</w:t>
      </w:r>
      <w:r>
        <w:t>.</w:t>
      </w:r>
    </w:p>
  </w:footnote>
  <w:footnote w:id="5">
    <w:p w14:paraId="1FBA5412" w14:textId="6567205A" w:rsidR="00D807F7" w:rsidRDefault="00D807F7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D807F7" w:rsidRDefault="00D807F7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2BED">
        <w:rPr>
          <w:b/>
          <w:b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D807F7" w:rsidRDefault="00D807F7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D807F7" w:rsidRDefault="00D807F7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D807F7" w:rsidRDefault="00D807F7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D807F7" w:rsidRDefault="00D807F7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D807F7" w:rsidRDefault="00D807F7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D807F7" w:rsidRPr="00063972" w:rsidRDefault="00D807F7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318206">
    <w:abstractNumId w:val="71"/>
  </w:num>
  <w:num w:numId="2" w16cid:durableId="485129883">
    <w:abstractNumId w:val="39"/>
  </w:num>
  <w:num w:numId="3" w16cid:durableId="1435440118">
    <w:abstractNumId w:val="64"/>
  </w:num>
  <w:num w:numId="4" w16cid:durableId="214126850">
    <w:abstractNumId w:val="49"/>
  </w:num>
  <w:num w:numId="5" w16cid:durableId="2019305974">
    <w:abstractNumId w:val="46"/>
  </w:num>
  <w:num w:numId="6" w16cid:durableId="1051684492">
    <w:abstractNumId w:val="79"/>
  </w:num>
  <w:num w:numId="7" w16cid:durableId="304625279">
    <w:abstractNumId w:val="19"/>
  </w:num>
  <w:num w:numId="8" w16cid:durableId="1836064752">
    <w:abstractNumId w:val="52"/>
  </w:num>
  <w:num w:numId="9" w16cid:durableId="384794117">
    <w:abstractNumId w:val="0"/>
  </w:num>
  <w:num w:numId="10" w16cid:durableId="834733580">
    <w:abstractNumId w:val="1"/>
  </w:num>
  <w:num w:numId="11" w16cid:durableId="1569264432">
    <w:abstractNumId w:val="2"/>
  </w:num>
  <w:num w:numId="12" w16cid:durableId="2145001728">
    <w:abstractNumId w:val="3"/>
  </w:num>
  <w:num w:numId="13" w16cid:durableId="144515553">
    <w:abstractNumId w:val="4"/>
  </w:num>
  <w:num w:numId="14" w16cid:durableId="1137604264">
    <w:abstractNumId w:val="7"/>
  </w:num>
  <w:num w:numId="15" w16cid:durableId="899024184">
    <w:abstractNumId w:val="9"/>
  </w:num>
  <w:num w:numId="16" w16cid:durableId="1184515895">
    <w:abstractNumId w:val="10"/>
  </w:num>
  <w:num w:numId="17" w16cid:durableId="950623008">
    <w:abstractNumId w:val="11"/>
  </w:num>
  <w:num w:numId="18" w16cid:durableId="1287395377">
    <w:abstractNumId w:val="12"/>
  </w:num>
  <w:num w:numId="19" w16cid:durableId="1207840726">
    <w:abstractNumId w:val="16"/>
  </w:num>
  <w:num w:numId="20" w16cid:durableId="677317268">
    <w:abstractNumId w:val="17"/>
  </w:num>
  <w:num w:numId="21" w16cid:durableId="2136755600">
    <w:abstractNumId w:val="18"/>
  </w:num>
  <w:num w:numId="22" w16cid:durableId="352390501">
    <w:abstractNumId w:val="20"/>
  </w:num>
  <w:num w:numId="23" w16cid:durableId="155147991">
    <w:abstractNumId w:val="21"/>
  </w:num>
  <w:num w:numId="24" w16cid:durableId="436557113">
    <w:abstractNumId w:val="22"/>
  </w:num>
  <w:num w:numId="25" w16cid:durableId="793863224">
    <w:abstractNumId w:val="23"/>
  </w:num>
  <w:num w:numId="26" w16cid:durableId="355934663">
    <w:abstractNumId w:val="24"/>
  </w:num>
  <w:num w:numId="27" w16cid:durableId="568616732">
    <w:abstractNumId w:val="25"/>
  </w:num>
  <w:num w:numId="28" w16cid:durableId="1548100505">
    <w:abstractNumId w:val="51"/>
  </w:num>
  <w:num w:numId="29" w16cid:durableId="1578898287">
    <w:abstractNumId w:val="75"/>
  </w:num>
  <w:num w:numId="30" w16cid:durableId="2079284910">
    <w:abstractNumId w:val="58"/>
  </w:num>
  <w:num w:numId="31" w16cid:durableId="447821236">
    <w:abstractNumId w:val="61"/>
  </w:num>
  <w:num w:numId="32" w16cid:durableId="1066613288">
    <w:abstractNumId w:val="35"/>
  </w:num>
  <w:num w:numId="33" w16cid:durableId="1169637982">
    <w:abstractNumId w:val="47"/>
  </w:num>
  <w:num w:numId="34" w16cid:durableId="1828935673">
    <w:abstractNumId w:val="72"/>
  </w:num>
  <w:num w:numId="35" w16cid:durableId="1708097036">
    <w:abstractNumId w:val="45"/>
  </w:num>
  <w:num w:numId="36" w16cid:durableId="2086292103">
    <w:abstractNumId w:val="83"/>
  </w:num>
  <w:num w:numId="37" w16cid:durableId="329407689">
    <w:abstractNumId w:val="56"/>
  </w:num>
  <w:num w:numId="38" w16cid:durableId="1495300759">
    <w:abstractNumId w:val="40"/>
  </w:num>
  <w:num w:numId="39" w16cid:durableId="643777484">
    <w:abstractNumId w:val="78"/>
  </w:num>
  <w:num w:numId="40" w16cid:durableId="1915821651">
    <w:abstractNumId w:val="69"/>
  </w:num>
  <w:num w:numId="41" w16cid:durableId="1456411156">
    <w:abstractNumId w:val="36"/>
  </w:num>
  <w:num w:numId="42" w16cid:durableId="316033275">
    <w:abstractNumId w:val="85"/>
  </w:num>
  <w:num w:numId="43" w16cid:durableId="1647931074">
    <w:abstractNumId w:val="80"/>
  </w:num>
  <w:num w:numId="44" w16cid:durableId="1311402276">
    <w:abstractNumId w:val="44"/>
  </w:num>
  <w:num w:numId="45" w16cid:durableId="827403066">
    <w:abstractNumId w:val="37"/>
  </w:num>
  <w:num w:numId="46" w16cid:durableId="1848130030">
    <w:abstractNumId w:val="74"/>
  </w:num>
  <w:num w:numId="47" w16cid:durableId="1347487753">
    <w:abstractNumId w:val="67"/>
  </w:num>
  <w:num w:numId="48" w16cid:durableId="1490713995">
    <w:abstractNumId w:val="55"/>
  </w:num>
  <w:num w:numId="49" w16cid:durableId="73213081">
    <w:abstractNumId w:val="82"/>
  </w:num>
  <w:num w:numId="50" w16cid:durableId="566646664">
    <w:abstractNumId w:val="57"/>
  </w:num>
  <w:num w:numId="51" w16cid:durableId="247232435">
    <w:abstractNumId w:val="38"/>
  </w:num>
  <w:num w:numId="52" w16cid:durableId="898172302">
    <w:abstractNumId w:val="50"/>
  </w:num>
  <w:num w:numId="53" w16cid:durableId="305397985">
    <w:abstractNumId w:val="87"/>
  </w:num>
  <w:num w:numId="54" w16cid:durableId="1375618792">
    <w:abstractNumId w:val="68"/>
  </w:num>
  <w:num w:numId="55" w16cid:durableId="1766265576">
    <w:abstractNumId w:val="63"/>
  </w:num>
  <w:num w:numId="56" w16cid:durableId="1791977599">
    <w:abstractNumId w:val="66"/>
  </w:num>
  <w:num w:numId="57" w16cid:durableId="398863956">
    <w:abstractNumId w:val="77"/>
  </w:num>
  <w:num w:numId="58" w16cid:durableId="1488934188">
    <w:abstractNumId w:val="41"/>
  </w:num>
  <w:num w:numId="59" w16cid:durableId="1229926683">
    <w:abstractNumId w:val="76"/>
  </w:num>
  <w:num w:numId="60" w16cid:durableId="1897005799">
    <w:abstractNumId w:val="86"/>
  </w:num>
  <w:num w:numId="61" w16cid:durableId="1519008917">
    <w:abstractNumId w:val="84"/>
  </w:num>
  <w:num w:numId="62" w16cid:durableId="1864514453">
    <w:abstractNumId w:val="59"/>
  </w:num>
  <w:num w:numId="63" w16cid:durableId="852110318">
    <w:abstractNumId w:val="65"/>
  </w:num>
  <w:num w:numId="64" w16cid:durableId="357316874">
    <w:abstractNumId w:val="43"/>
  </w:num>
  <w:num w:numId="65" w16cid:durableId="1499036107">
    <w:abstractNumId w:val="42"/>
  </w:num>
  <w:num w:numId="66" w16cid:durableId="690226673">
    <w:abstractNumId w:val="53"/>
  </w:num>
  <w:num w:numId="67" w16cid:durableId="229388314">
    <w:abstractNumId w:val="54"/>
  </w:num>
  <w:num w:numId="68" w16cid:durableId="1218399778">
    <w:abstractNumId w:val="73"/>
  </w:num>
  <w:num w:numId="69" w16cid:durableId="687292519">
    <w:abstractNumId w:val="62"/>
  </w:num>
  <w:num w:numId="70" w16cid:durableId="208988365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2E0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0F6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5E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0F99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3C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639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39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1FB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124D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586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3F8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0F7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228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9FB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2779"/>
    <w:rsid w:val="005A3699"/>
    <w:rsid w:val="005A3763"/>
    <w:rsid w:val="005A3C26"/>
    <w:rsid w:val="005A4ED9"/>
    <w:rsid w:val="005A4F6C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2E07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0222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A41"/>
    <w:rsid w:val="00684B30"/>
    <w:rsid w:val="00684DE9"/>
    <w:rsid w:val="00685742"/>
    <w:rsid w:val="0068582E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5C1"/>
    <w:rsid w:val="0070676C"/>
    <w:rsid w:val="0071036B"/>
    <w:rsid w:val="0071079D"/>
    <w:rsid w:val="00710F6A"/>
    <w:rsid w:val="00711547"/>
    <w:rsid w:val="00712C5A"/>
    <w:rsid w:val="00713D85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127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BED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5D3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14A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2DDC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52EA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16E9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40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2EC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220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D55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D02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7F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D92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2F5F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B56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0751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17B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3924"/>
    <w:rsid w:val="00CF4134"/>
    <w:rsid w:val="00CF50B3"/>
    <w:rsid w:val="00CF5374"/>
    <w:rsid w:val="00CF5B36"/>
    <w:rsid w:val="00CF5E1F"/>
    <w:rsid w:val="00CF692F"/>
    <w:rsid w:val="00CF6CAA"/>
    <w:rsid w:val="00CF6FC4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2C2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D9B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7F7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4CB2"/>
    <w:rsid w:val="00E163E9"/>
    <w:rsid w:val="00E16571"/>
    <w:rsid w:val="00E1677D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50E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7BA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09"/>
    <w:rsid w:val="00F71A45"/>
    <w:rsid w:val="00F723D0"/>
    <w:rsid w:val="00F73D57"/>
    <w:rsid w:val="00F73DAA"/>
    <w:rsid w:val="00F73FCD"/>
    <w:rsid w:val="00F74218"/>
    <w:rsid w:val="00F74669"/>
    <w:rsid w:val="00F75438"/>
    <w:rsid w:val="00F754C1"/>
    <w:rsid w:val="00F75DCE"/>
    <w:rsid w:val="00F80F2B"/>
    <w:rsid w:val="00F812B3"/>
    <w:rsid w:val="00F816FF"/>
    <w:rsid w:val="00F81ADB"/>
    <w:rsid w:val="00F81DBA"/>
    <w:rsid w:val="00F81FD4"/>
    <w:rsid w:val="00F8235D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3D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896C0-E0F6-4C2D-8A15-D4BE34F4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1018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Krzysztof Czerwiec</cp:lastModifiedBy>
  <cp:revision>18</cp:revision>
  <cp:lastPrinted>2021-03-15T09:55:00Z</cp:lastPrinted>
  <dcterms:created xsi:type="dcterms:W3CDTF">2022-08-22T09:01:00Z</dcterms:created>
  <dcterms:modified xsi:type="dcterms:W3CDTF">2024-09-04T08:47:00Z</dcterms:modified>
</cp:coreProperties>
</file>