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EB8FC" w14:textId="66406919" w:rsidR="00E35F8F" w:rsidRPr="005C01FB" w:rsidRDefault="00362735" w:rsidP="00540B08">
      <w:pPr>
        <w:jc w:val="right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</w:rPr>
        <w:t>Z</w:t>
      </w:r>
      <w:r w:rsidR="00377324" w:rsidRPr="005C01FB">
        <w:rPr>
          <w:rFonts w:ascii="Times New Roman" w:hAnsi="Times New Roman" w:cs="Times New Roman"/>
          <w:b/>
        </w:rPr>
        <w:t>ałącznik nr 1 do SWZ</w:t>
      </w:r>
      <w:r w:rsidR="008270B1">
        <w:rPr>
          <w:rFonts w:ascii="Times New Roman" w:hAnsi="Times New Roman" w:cs="Times New Roman"/>
          <w:b/>
        </w:rPr>
        <w:t xml:space="preserve"> (IUE.271.</w:t>
      </w:r>
      <w:r w:rsidR="00E87C70">
        <w:rPr>
          <w:rFonts w:ascii="Times New Roman" w:hAnsi="Times New Roman" w:cs="Times New Roman"/>
          <w:b/>
        </w:rPr>
        <w:t>5</w:t>
      </w:r>
      <w:r w:rsidR="0094207B">
        <w:rPr>
          <w:rFonts w:ascii="Times New Roman" w:hAnsi="Times New Roman" w:cs="Times New Roman"/>
          <w:b/>
        </w:rPr>
        <w:t>.202</w:t>
      </w:r>
      <w:r w:rsidR="008270B1">
        <w:rPr>
          <w:rFonts w:ascii="Times New Roman" w:hAnsi="Times New Roman" w:cs="Times New Roman"/>
          <w:b/>
        </w:rPr>
        <w:t>)</w:t>
      </w:r>
    </w:p>
    <w:p w14:paraId="11FB8C04" w14:textId="3B8B3BED" w:rsidR="003B784D" w:rsidRPr="005C01FB" w:rsidRDefault="003B784D" w:rsidP="00540B08">
      <w:pPr>
        <w:jc w:val="center"/>
        <w:rPr>
          <w:rFonts w:ascii="Times New Roman" w:hAnsi="Times New Roman" w:cs="Times New Roman"/>
          <w:b/>
        </w:rPr>
      </w:pPr>
    </w:p>
    <w:p w14:paraId="7A374194" w14:textId="77777777" w:rsidR="00CF2678" w:rsidRPr="005C01FB" w:rsidRDefault="00CF2678" w:rsidP="00540B08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  <w:u w:val="single"/>
        </w:rPr>
        <w:t>Zamawiający:</w:t>
      </w:r>
    </w:p>
    <w:p w14:paraId="34DBB996" w14:textId="50A8AC7D" w:rsidR="00CF2678" w:rsidRPr="005C01FB" w:rsidRDefault="005C01FB" w:rsidP="005C01F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</w:rPr>
        <w:t>Gmina Czarna</w:t>
      </w:r>
    </w:p>
    <w:p w14:paraId="6C6B7BD7" w14:textId="3263ECFD" w:rsidR="00CF2678" w:rsidRPr="005C01FB" w:rsidRDefault="00CF2678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ul. </w:t>
      </w:r>
      <w:r w:rsidR="005C01FB" w:rsidRPr="005C01FB">
        <w:rPr>
          <w:rFonts w:ascii="Times New Roman" w:hAnsi="Times New Roman" w:cs="Times New Roman"/>
        </w:rPr>
        <w:t>Dworcowa 6</w:t>
      </w:r>
    </w:p>
    <w:p w14:paraId="5D847318" w14:textId="0BFCF3A1" w:rsidR="008528F2" w:rsidRPr="005C01FB" w:rsidRDefault="005C01FB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39-215 Czarna </w:t>
      </w:r>
    </w:p>
    <w:p w14:paraId="2DEB8E48" w14:textId="77777777" w:rsidR="008528F2" w:rsidRPr="005C01FB" w:rsidRDefault="008528F2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Platforma zakupowa: </w:t>
      </w:r>
    </w:p>
    <w:p w14:paraId="0F1E0E22" w14:textId="69EF3C50" w:rsidR="008528F2" w:rsidRPr="008270B1" w:rsidRDefault="00622918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hyperlink r:id="rId8" w:history="1">
        <w:r w:rsidR="005C01FB" w:rsidRPr="008270B1">
          <w:rPr>
            <w:rStyle w:val="Hipercze"/>
            <w:rFonts w:ascii="Times New Roman" w:hAnsi="Times New Roman" w:cs="Times New Roman"/>
            <w:b/>
            <w:bCs/>
            <w:color w:val="auto"/>
          </w:rPr>
          <w:t>https://platformazakupowa.pl/pn/czarna</w:t>
        </w:r>
      </w:hyperlink>
    </w:p>
    <w:p w14:paraId="71BCBE39" w14:textId="77777777" w:rsid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</w:p>
    <w:p w14:paraId="70DA82AC" w14:textId="77777777" w:rsid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</w:p>
    <w:p w14:paraId="68BFFF6F" w14:textId="29FBB5CB" w:rsidR="008528F2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</w:rPr>
        <w:t>OFERTA</w:t>
      </w:r>
      <w:r w:rsidR="008270B1">
        <w:rPr>
          <w:rFonts w:ascii="Times New Roman" w:hAnsi="Times New Roman" w:cs="Times New Roman"/>
          <w:b/>
        </w:rPr>
        <w:t xml:space="preserve"> </w:t>
      </w:r>
    </w:p>
    <w:p w14:paraId="09D3E4F8" w14:textId="77777777" w:rsid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</w:p>
    <w:p w14:paraId="2103A189" w14:textId="77777777" w:rsidR="005C01FB" w:rsidRP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</w:rPr>
      </w:pPr>
    </w:p>
    <w:p w14:paraId="52FDAD94" w14:textId="77777777" w:rsidR="005B268A" w:rsidRPr="005C01FB" w:rsidRDefault="000576F2" w:rsidP="00FF2CFE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u w:val="single"/>
        </w:rPr>
      </w:pPr>
      <w:r w:rsidRPr="005C01FB">
        <w:rPr>
          <w:rFonts w:ascii="Times New Roman" w:hAnsi="Times New Roman" w:cs="Times New Roman"/>
          <w:b/>
          <w:u w:val="single"/>
        </w:rPr>
        <w:t>Wykonawc</w:t>
      </w:r>
      <w:r w:rsidR="00CF2678" w:rsidRPr="005C01FB">
        <w:rPr>
          <w:rFonts w:ascii="Times New Roman" w:hAnsi="Times New Roman" w:cs="Times New Roman"/>
          <w:b/>
          <w:u w:val="single"/>
        </w:rPr>
        <w:t>a:</w:t>
      </w:r>
    </w:p>
    <w:p w14:paraId="68F8E566" w14:textId="27267AE1" w:rsidR="00CF2678" w:rsidRPr="005C01FB" w:rsidRDefault="00CF2678" w:rsidP="00540B08">
      <w:pPr>
        <w:suppressAutoHyphens/>
        <w:autoSpaceDN w:val="0"/>
        <w:spacing w:before="120" w:after="120" w:line="240" w:lineRule="auto"/>
        <w:jc w:val="center"/>
        <w:textAlignment w:val="baseline"/>
        <w:rPr>
          <w:rFonts w:ascii="Times New Roman" w:eastAsia="SimSun" w:hAnsi="Times New Roman" w:cs="Times New Roman"/>
          <w:color w:val="00000A"/>
          <w:kern w:val="3"/>
          <w:lang w:eastAsia="zh-CN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.................................................................................................................................................................................</w:t>
      </w:r>
      <w:r w:rsidR="008270B1" w:rsidRPr="005C01FB">
        <w:rPr>
          <w:rFonts w:ascii="Times New Roman" w:eastAsia="Times New Roman" w:hAnsi="Times New Roman" w:cs="Times New Roman"/>
          <w:kern w:val="3"/>
          <w:sz w:val="16"/>
          <w:szCs w:val="16"/>
          <w:lang w:eastAsia="pl-PL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sz w:val="16"/>
          <w:szCs w:val="16"/>
          <w:lang w:eastAsia="pl-PL" w:bidi="hi-IN"/>
        </w:rPr>
        <w:t>(pełna nazwa i adres siedziby Wykonawcy)</w:t>
      </w:r>
    </w:p>
    <w:p w14:paraId="2F8563B4" w14:textId="1AF75E74" w:rsidR="00CF2678" w:rsidRPr="005C01FB" w:rsidRDefault="00CF2678" w:rsidP="00540B08">
      <w:pPr>
        <w:suppressAutoHyphens/>
        <w:autoSpaceDN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Województwo:   ......................................................</w:t>
      </w:r>
      <w:r w:rsid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........................................................................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</w:t>
      </w:r>
    </w:p>
    <w:p w14:paraId="2B4ECE94" w14:textId="77777777" w:rsidR="00CF2678" w:rsidRPr="005C01FB" w:rsidRDefault="00CF2678" w:rsidP="00540B0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</w:p>
    <w:tbl>
      <w:tblPr>
        <w:tblW w:w="9736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4"/>
        <w:gridCol w:w="3756"/>
        <w:gridCol w:w="992"/>
        <w:gridCol w:w="4394"/>
      </w:tblGrid>
      <w:tr w:rsidR="00317335" w:rsidRPr="005C01FB" w14:paraId="7C6644C1" w14:textId="77777777" w:rsidTr="00445084">
        <w:tc>
          <w:tcPr>
            <w:tcW w:w="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957C39C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  <w:r w:rsidRPr="005C01FB"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  <w:t>NIP</w:t>
            </w:r>
          </w:p>
        </w:tc>
        <w:tc>
          <w:tcPr>
            <w:tcW w:w="3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87C44D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5828A67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  <w:r w:rsidRPr="005C01FB"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6C044F62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</w:p>
        </w:tc>
      </w:tr>
    </w:tbl>
    <w:p w14:paraId="7A689E84" w14:textId="77777777" w:rsidR="00CF2678" w:rsidRPr="005C01FB" w:rsidRDefault="00CF2678" w:rsidP="00540B0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</w:p>
    <w:p w14:paraId="6A1A28C9" w14:textId="5356AD1F" w:rsidR="00CF2678" w:rsidRPr="005C01FB" w:rsidRDefault="00CF2678" w:rsidP="00540B08">
      <w:pPr>
        <w:suppressAutoHyphens/>
        <w:autoSpaceDN w:val="0"/>
        <w:spacing w:before="80" w:after="8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Numer telefonu: ........................</w:t>
      </w:r>
      <w:r w:rsidR="00E52BE1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..............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.......  </w:t>
      </w:r>
      <w:r w:rsidR="00E52BE1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          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e-mail</w:t>
      </w:r>
      <w:r w:rsidR="00E52BE1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: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………………………………………………</w:t>
      </w:r>
    </w:p>
    <w:p w14:paraId="089B88CE" w14:textId="77777777" w:rsidR="00CF2678" w:rsidRPr="005C01FB" w:rsidRDefault="00CF2678" w:rsidP="00540B08">
      <w:pPr>
        <w:suppressAutoHyphens/>
        <w:autoSpaceDN w:val="0"/>
        <w:spacing w:before="80" w:after="8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lang w:eastAsia="pl-PL" w:bidi="hi-IN"/>
        </w:rPr>
      </w:pPr>
      <w:r w:rsidRPr="005C01FB">
        <w:rPr>
          <w:rFonts w:ascii="Times New Roman" w:eastAsia="Times New Roman" w:hAnsi="Times New Roman" w:cs="Times New Roman"/>
          <w:b/>
          <w:kern w:val="3"/>
          <w:lang w:eastAsia="pl-PL" w:bidi="hi-IN"/>
        </w:rPr>
        <w:t>(w przypadku składania oferty przez podmioty występujące wspólnie podać nazwy (firmy) i dokładne adresy wszystkich podmiotów)</w:t>
      </w:r>
    </w:p>
    <w:p w14:paraId="7F5AFE04" w14:textId="77777777" w:rsidR="00CF2678" w:rsidRPr="005C01FB" w:rsidRDefault="00CF2678" w:rsidP="00E52BE1">
      <w:pPr>
        <w:pStyle w:val="Standard"/>
        <w:spacing w:before="120" w:after="0" w:line="240" w:lineRule="auto"/>
        <w:rPr>
          <w:rFonts w:cs="Times New Roman"/>
          <w:szCs w:val="22"/>
        </w:rPr>
      </w:pPr>
      <w:r w:rsidRPr="005C01FB">
        <w:rPr>
          <w:rFonts w:eastAsia="Times New Roman" w:cs="Times New Roman"/>
          <w:color w:val="auto"/>
          <w:szCs w:val="22"/>
          <w:lang w:eastAsia="pl-PL"/>
        </w:rPr>
        <w:t>Ja (My) niżej podpisany(-ni)  .................................................................................................................................</w:t>
      </w:r>
    </w:p>
    <w:p w14:paraId="60CFD563" w14:textId="77777777" w:rsidR="007D2A2B" w:rsidRPr="005C01FB" w:rsidRDefault="00CF2678" w:rsidP="00540B08">
      <w:pPr>
        <w:pStyle w:val="Standard"/>
        <w:spacing w:after="0" w:line="240" w:lineRule="auto"/>
        <w:rPr>
          <w:rFonts w:eastAsia="Times New Roman" w:cs="Times New Roman"/>
          <w:color w:val="auto"/>
          <w:szCs w:val="22"/>
          <w:lang w:eastAsia="pl-PL"/>
        </w:rPr>
      </w:pPr>
      <w:r w:rsidRPr="005C01FB">
        <w:rPr>
          <w:rFonts w:eastAsia="Times New Roman" w:cs="Times New Roman"/>
          <w:color w:val="auto"/>
          <w:szCs w:val="22"/>
          <w:lang w:eastAsia="pl-PL"/>
        </w:rPr>
        <w:t>działając w imieniu i na rzecz ww. Wykonawcy:</w:t>
      </w:r>
    </w:p>
    <w:p w14:paraId="203A3393" w14:textId="77777777" w:rsidR="00BC3DB7" w:rsidRPr="005C01FB" w:rsidRDefault="00BC3DB7" w:rsidP="00540B08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14:paraId="73D9447F" w14:textId="7466793B" w:rsidR="00A75FA0" w:rsidRPr="003E0843" w:rsidRDefault="00CF2678" w:rsidP="00E87C7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A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Na podstawie </w:t>
      </w:r>
      <w:r w:rsidR="008270B1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postępowania o udzielenie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zamówienia publicznego prowadzonego w </w:t>
      </w:r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trybie podstawowym bez negocjacji, o którym mowa w art. 275 pkt 1 ustawy z dnia 11 września 2019 r.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Prawo zamówień publicznych zwanej w dalszej treści „</w:t>
      </w:r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u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stawą</w:t>
      </w:r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proofErr w:type="spellStart"/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Pzp</w:t>
      </w:r>
      <w:proofErr w:type="spellEnd"/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”, na </w:t>
      </w:r>
      <w:r w:rsidR="00A60528" w:rsidRPr="005C01FB">
        <w:rPr>
          <w:rFonts w:ascii="Times New Roman" w:eastAsia="Calibri" w:hAnsi="Times New Roman" w:cs="Times New Roman"/>
          <w:color w:val="00000A"/>
        </w:rPr>
        <w:t xml:space="preserve">wykonanie </w:t>
      </w:r>
      <w:r w:rsidR="00663ED1">
        <w:rPr>
          <w:rFonts w:ascii="Times New Roman" w:eastAsia="Calibri" w:hAnsi="Times New Roman" w:cs="Times New Roman"/>
          <w:color w:val="00000A"/>
        </w:rPr>
        <w:t>usługi</w:t>
      </w:r>
      <w:r w:rsidR="008528F2" w:rsidRPr="005C01FB">
        <w:rPr>
          <w:rFonts w:ascii="Times New Roman" w:eastAsia="Calibri" w:hAnsi="Times New Roman" w:cs="Times New Roman"/>
          <w:color w:val="00000A"/>
        </w:rPr>
        <w:t xml:space="preserve"> </w:t>
      </w:r>
      <w:r w:rsidR="00A60528" w:rsidRPr="005C01FB">
        <w:rPr>
          <w:rFonts w:ascii="Times New Roman" w:eastAsia="Calibri" w:hAnsi="Times New Roman" w:cs="Times New Roman"/>
          <w:color w:val="00000A"/>
        </w:rPr>
        <w:t>pn.</w:t>
      </w:r>
      <w:r w:rsidR="00A60528" w:rsidRPr="005C01FB">
        <w:rPr>
          <w:rFonts w:ascii="Times New Roman" w:eastAsia="Calibri" w:hAnsi="Times New Roman" w:cs="Times New Roman"/>
          <w:b/>
          <w:bCs/>
          <w:color w:val="00000A"/>
        </w:rPr>
        <w:t xml:space="preserve"> „</w:t>
      </w:r>
      <w:bookmarkStart w:id="0" w:name="_Hlk35345287"/>
      <w:r w:rsidR="00E87C70" w:rsidRPr="00E87C70">
        <w:rPr>
          <w:rFonts w:ascii="Times New Roman" w:eastAsia="Calibri" w:hAnsi="Times New Roman" w:cs="Times New Roman"/>
          <w:b/>
          <w:bCs/>
          <w:color w:val="00000A"/>
        </w:rPr>
        <w:t>DOSTAWA SAMOCHODU RATOWNICZO-GAŚNICZEGO Z UKŁADEM NAPĘDOWYM 4X4 (uterenowiony) DLA JEDNOTKI OSP BOROWA</w:t>
      </w:r>
      <w:r w:rsidR="00557C87" w:rsidRPr="005C01FB">
        <w:rPr>
          <w:rFonts w:ascii="Times New Roman" w:eastAsia="Calibri" w:hAnsi="Times New Roman" w:cs="Times New Roman"/>
          <w:b/>
          <w:bCs/>
          <w:color w:val="00000A"/>
        </w:rPr>
        <w:t>”</w:t>
      </w:r>
      <w:bookmarkEnd w:id="0"/>
      <w:r w:rsidRPr="005C01FB">
        <w:rPr>
          <w:rFonts w:ascii="Times New Roman" w:eastAsia="SimSun" w:hAnsi="Times New Roman" w:cs="Times New Roman"/>
          <w:b/>
          <w:bCs/>
          <w:kern w:val="3"/>
          <w:lang w:eastAsia="zh-CN" w:bidi="hi-IN"/>
        </w:rPr>
        <w:t>,</w:t>
      </w:r>
      <w:r w:rsidRPr="005C01FB">
        <w:rPr>
          <w:rFonts w:ascii="Times New Roman" w:eastAsia="Times New Roman" w:hAnsi="Times New Roman" w:cs="Times New Roman"/>
          <w:b/>
          <w:kern w:val="3"/>
          <w:lang w:eastAsia="ar-SA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zgodnie z ogłoszeniem o zamówieniu</w:t>
      </w:r>
      <w:r w:rsidR="00B875F4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opublikowanym w Biuletynie Zamówień Publicznych oraz na stronie internetowej </w:t>
      </w:r>
      <w:r w:rsidR="00BB055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za pośrednictwem Platformy zakupowej</w:t>
      </w:r>
      <w:r w:rsidR="00B235E8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hyperlink r:id="rId9" w:history="1">
        <w:r w:rsidR="005C01FB" w:rsidRPr="005C01FB">
          <w:rPr>
            <w:rStyle w:val="Hipercze"/>
            <w:rFonts w:ascii="Times New Roman" w:eastAsia="Times New Roman" w:hAnsi="Times New Roman" w:cs="Times New Roman"/>
            <w:kern w:val="3"/>
            <w:lang w:eastAsia="pl-PL" w:bidi="hi-IN"/>
          </w:rPr>
          <w:t>http://platformazakupowa.pl/pn/czarna</w:t>
        </w:r>
      </w:hyperlink>
      <w:r w:rsidR="00B235E8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, zgodnie z treścią Specyfikacji</w:t>
      </w:r>
      <w:r w:rsidRPr="005C01FB">
        <w:rPr>
          <w:rFonts w:ascii="Times New Roman" w:eastAsia="Times New Roman" w:hAnsi="Times New Roman" w:cs="Times New Roman"/>
          <w:kern w:val="3"/>
          <w:lang w:eastAsia="ar-SA" w:bidi="hi-IN"/>
        </w:rPr>
        <w:t xml:space="preserve"> Warunków Zamówienia oświadczam</w:t>
      </w:r>
      <w:r w:rsidR="00663ED1">
        <w:rPr>
          <w:rFonts w:ascii="Times New Roman" w:eastAsia="Times New Roman" w:hAnsi="Times New Roman" w:cs="Times New Roman"/>
          <w:kern w:val="3"/>
          <w:lang w:eastAsia="ar-SA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ar-SA" w:bidi="hi-IN"/>
        </w:rPr>
        <w:t>(-y),</w:t>
      </w:r>
      <w:r w:rsidRPr="005C01FB">
        <w:rPr>
          <w:rFonts w:ascii="Times New Roman" w:eastAsia="Times New Roman" w:hAnsi="Times New Roman" w:cs="Times New Roman"/>
          <w:b/>
          <w:kern w:val="3"/>
          <w:lang w:eastAsia="ar-SA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ar-SA" w:bidi="hi-IN"/>
        </w:rPr>
        <w:t>że:</w:t>
      </w:r>
    </w:p>
    <w:p w14:paraId="35C4CC2D" w14:textId="2C178D6C" w:rsidR="003635FE" w:rsidRPr="005C01FB" w:rsidRDefault="003635FE" w:rsidP="006F2C9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A"/>
        </w:rPr>
      </w:pPr>
    </w:p>
    <w:p w14:paraId="7125C1E2" w14:textId="561A0952" w:rsidR="004706E5" w:rsidRPr="00622219" w:rsidRDefault="00663ED1" w:rsidP="00437A67">
      <w:pPr>
        <w:pStyle w:val="Akapitzlist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</w:t>
      </w:r>
    </w:p>
    <w:p w14:paraId="20C8240A" w14:textId="16A68B35" w:rsidR="00911CC9" w:rsidRPr="005C01FB" w:rsidRDefault="00A75FA0" w:rsidP="006F2C9C">
      <w:pPr>
        <w:pStyle w:val="Akapitzlist"/>
        <w:numPr>
          <w:ilvl w:val="2"/>
          <w:numId w:val="28"/>
        </w:numPr>
        <w:spacing w:after="120" w:line="240" w:lineRule="auto"/>
        <w:ind w:left="567" w:hanging="283"/>
        <w:jc w:val="both"/>
        <w:rPr>
          <w:rFonts w:ascii="Times New Roman" w:hAnsi="Times New Roman" w:cs="Times New Roman"/>
          <w:b/>
        </w:rPr>
      </w:pPr>
      <w:bookmarkStart w:id="1" w:name="_Hlk9242176"/>
      <w:bookmarkStart w:id="2" w:name="_Hlk46391371"/>
      <w:r w:rsidRPr="005C01FB">
        <w:rPr>
          <w:rFonts w:ascii="Times New Roman" w:hAnsi="Times New Roman" w:cs="Times New Roman"/>
        </w:rPr>
        <w:t>wykonam(-y) przedmiot zamówienia za cenę:</w:t>
      </w:r>
    </w:p>
    <w:tbl>
      <w:tblPr>
        <w:tblW w:w="9497" w:type="dxa"/>
        <w:tblInd w:w="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6"/>
        <w:gridCol w:w="567"/>
        <w:gridCol w:w="709"/>
        <w:gridCol w:w="850"/>
        <w:gridCol w:w="1843"/>
        <w:gridCol w:w="709"/>
        <w:gridCol w:w="992"/>
        <w:gridCol w:w="1701"/>
      </w:tblGrid>
      <w:tr w:rsidR="00663ED1" w:rsidRPr="005C01FB" w14:paraId="2C9C8C40" w14:textId="77777777" w:rsidTr="00663ED1">
        <w:trPr>
          <w:cantSplit/>
          <w:trHeight w:val="159"/>
        </w:trPr>
        <w:tc>
          <w:tcPr>
            <w:tcW w:w="2126" w:type="dxa"/>
            <w:vMerge w:val="restart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95B0E1F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bookmarkStart w:id="3" w:name="_Hlk9242194"/>
            <w:bookmarkEnd w:id="1"/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Wyszczególnienie</w:t>
            </w:r>
          </w:p>
        </w:tc>
        <w:tc>
          <w:tcPr>
            <w:tcW w:w="567" w:type="dxa"/>
            <w:vMerge w:val="restart"/>
            <w:tcBorders>
              <w:top w:val="double" w:sz="2" w:space="0" w:color="00000A"/>
              <w:left w:val="single" w:sz="4" w:space="0" w:color="00000A"/>
              <w:right w:val="single" w:sz="4" w:space="0" w:color="00000A"/>
            </w:tcBorders>
            <w:shd w:val="clear" w:color="auto" w:fill="F2F2F2"/>
          </w:tcPr>
          <w:p w14:paraId="789BAF74" w14:textId="77777777" w:rsidR="00663ED1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  <w:p w14:paraId="2782D8F4" w14:textId="01F0EC2F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J.m.</w:t>
            </w:r>
          </w:p>
        </w:tc>
        <w:tc>
          <w:tcPr>
            <w:tcW w:w="709" w:type="dxa"/>
            <w:vMerge w:val="restart"/>
            <w:tcBorders>
              <w:top w:val="double" w:sz="2" w:space="0" w:color="00000A"/>
              <w:left w:val="single" w:sz="4" w:space="0" w:color="00000A"/>
              <w:right w:val="single" w:sz="4" w:space="0" w:color="00000A"/>
            </w:tcBorders>
            <w:shd w:val="clear" w:color="auto" w:fill="F2F2F2"/>
          </w:tcPr>
          <w:p w14:paraId="60AFD23D" w14:textId="77777777" w:rsidR="00663ED1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  <w:p w14:paraId="61C9C88D" w14:textId="307C8289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 xml:space="preserve">Ilość </w:t>
            </w: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br/>
              <w:t>w km</w:t>
            </w:r>
          </w:p>
        </w:tc>
        <w:tc>
          <w:tcPr>
            <w:tcW w:w="850" w:type="dxa"/>
            <w:vMerge w:val="restart"/>
            <w:tcBorders>
              <w:top w:val="double" w:sz="2" w:space="0" w:color="00000A"/>
              <w:left w:val="single" w:sz="4" w:space="0" w:color="00000A"/>
              <w:right w:val="single" w:sz="4" w:space="0" w:color="00000A"/>
            </w:tcBorders>
            <w:shd w:val="clear" w:color="auto" w:fill="F2F2F2"/>
          </w:tcPr>
          <w:p w14:paraId="7B0C8262" w14:textId="77777777" w:rsidR="00663ED1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  <w:p w14:paraId="17E59D75" w14:textId="66879B03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Cena j. netto</w:t>
            </w:r>
          </w:p>
        </w:tc>
        <w:tc>
          <w:tcPr>
            <w:tcW w:w="1843" w:type="dxa"/>
            <w:vMerge w:val="restart"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539B432" w14:textId="5666589B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 xml:space="preserve">Wartość </w:t>
            </w: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netto</w:t>
            </w:r>
          </w:p>
          <w:p w14:paraId="71C2C272" w14:textId="127217B4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w zł</w:t>
            </w: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.</w:t>
            </w:r>
          </w:p>
        </w:tc>
        <w:tc>
          <w:tcPr>
            <w:tcW w:w="1701" w:type="dxa"/>
            <w:gridSpan w:val="2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7AA78E9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podatek VAT</w:t>
            </w:r>
          </w:p>
        </w:tc>
        <w:tc>
          <w:tcPr>
            <w:tcW w:w="1701" w:type="dxa"/>
            <w:vMerge w:val="restart"/>
            <w:tcBorders>
              <w:top w:val="double" w:sz="2" w:space="0" w:color="00000A"/>
              <w:left w:val="single" w:sz="4" w:space="0" w:color="00000A"/>
              <w:right w:val="double" w:sz="4" w:space="0" w:color="auto"/>
            </w:tcBorders>
            <w:shd w:val="clear" w:color="auto" w:fill="F2F2F2"/>
          </w:tcPr>
          <w:p w14:paraId="41ED7942" w14:textId="1347EAA1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 xml:space="preserve">Wartość </w:t>
            </w: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brutto</w:t>
            </w:r>
          </w:p>
          <w:p w14:paraId="4E51A10F" w14:textId="3E041BF3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w zł</w:t>
            </w: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.</w:t>
            </w:r>
          </w:p>
        </w:tc>
      </w:tr>
      <w:tr w:rsidR="00663ED1" w:rsidRPr="005C01FB" w14:paraId="60CF40C6" w14:textId="77777777" w:rsidTr="00663ED1">
        <w:trPr>
          <w:cantSplit/>
          <w:trHeight w:val="78"/>
        </w:trPr>
        <w:tc>
          <w:tcPr>
            <w:tcW w:w="2126" w:type="dxa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CBD37E3" w14:textId="77777777" w:rsidR="00663ED1" w:rsidRPr="005C01FB" w:rsidRDefault="00663ED1" w:rsidP="00540B0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</w:tcPr>
          <w:p w14:paraId="7A95BB78" w14:textId="77777777" w:rsidR="00663ED1" w:rsidRPr="005C01FB" w:rsidRDefault="00663ED1" w:rsidP="00540B0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</w:tcPr>
          <w:p w14:paraId="5D45DA3C" w14:textId="77777777" w:rsidR="00663ED1" w:rsidRPr="005C01FB" w:rsidRDefault="00663ED1" w:rsidP="00540B0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</w:tcPr>
          <w:p w14:paraId="610C55B8" w14:textId="0BD1617D" w:rsidR="00663ED1" w:rsidRPr="005C01FB" w:rsidRDefault="00663ED1" w:rsidP="00540B0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843" w:type="dxa"/>
            <w:vMerge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215C1A0" w14:textId="5ED65F21" w:rsidR="00663ED1" w:rsidRPr="005C01FB" w:rsidRDefault="00663ED1" w:rsidP="00540B0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7B1FFE0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2B20BAA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zł</w:t>
            </w:r>
          </w:p>
        </w:tc>
        <w:tc>
          <w:tcPr>
            <w:tcW w:w="1701" w:type="dxa"/>
            <w:vMerge/>
            <w:tcBorders>
              <w:left w:val="single" w:sz="4" w:space="0" w:color="00000A"/>
              <w:bottom w:val="double" w:sz="2" w:space="0" w:color="00000A"/>
              <w:right w:val="double" w:sz="4" w:space="0" w:color="auto"/>
            </w:tcBorders>
            <w:shd w:val="clear" w:color="auto" w:fill="F2F2F2"/>
          </w:tcPr>
          <w:p w14:paraId="33766A0D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</w:tr>
      <w:tr w:rsidR="00663ED1" w:rsidRPr="005C01FB" w14:paraId="29CC97E4" w14:textId="77777777" w:rsidTr="00663ED1">
        <w:trPr>
          <w:trHeight w:val="887"/>
        </w:trPr>
        <w:tc>
          <w:tcPr>
            <w:tcW w:w="2126" w:type="dxa"/>
            <w:tcBorders>
              <w:top w:val="double" w:sz="2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2B14007" w14:textId="77777777" w:rsidR="00E87C70" w:rsidRPr="00E87C70" w:rsidRDefault="00E87C70" w:rsidP="00E87C70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color w:val="00000A"/>
                <w:sz w:val="20"/>
                <w:szCs w:val="20"/>
              </w:rPr>
            </w:pPr>
            <w:r w:rsidRPr="00E87C70">
              <w:rPr>
                <w:rFonts w:ascii="Times New Roman" w:eastAsia="Calibri" w:hAnsi="Times New Roman" w:cs="Times New Roman"/>
                <w:b/>
                <w:bCs/>
                <w:color w:val="00000A"/>
                <w:sz w:val="20"/>
                <w:szCs w:val="20"/>
              </w:rPr>
              <w:t xml:space="preserve">DOSTAWA SAMOCHODU RATOWNICZO-GAŚNICZEGO </w:t>
            </w:r>
          </w:p>
          <w:p w14:paraId="74F23178" w14:textId="77777777" w:rsidR="00E87C70" w:rsidRPr="00E87C70" w:rsidRDefault="00E87C70" w:rsidP="00E87C70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color w:val="00000A"/>
                <w:sz w:val="20"/>
                <w:szCs w:val="20"/>
              </w:rPr>
            </w:pPr>
            <w:r w:rsidRPr="00E87C70">
              <w:rPr>
                <w:rFonts w:ascii="Times New Roman" w:eastAsia="Calibri" w:hAnsi="Times New Roman" w:cs="Times New Roman"/>
                <w:b/>
                <w:bCs/>
                <w:color w:val="00000A"/>
                <w:sz w:val="20"/>
                <w:szCs w:val="20"/>
              </w:rPr>
              <w:t xml:space="preserve">Z UKŁADEM NAPĘDOWYM 4X4 (uterenowiony) </w:t>
            </w:r>
          </w:p>
          <w:p w14:paraId="09F4D3C9" w14:textId="0A60BC23" w:rsidR="00663ED1" w:rsidRPr="008270B1" w:rsidRDefault="00E87C70" w:rsidP="00E87C70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A"/>
                <w:kern w:val="3"/>
                <w:sz w:val="20"/>
                <w:szCs w:val="20"/>
                <w:lang w:eastAsia="zh-CN" w:bidi="hi-IN"/>
              </w:rPr>
            </w:pPr>
            <w:r w:rsidRPr="00E87C70">
              <w:rPr>
                <w:rFonts w:ascii="Times New Roman" w:eastAsia="Calibri" w:hAnsi="Times New Roman" w:cs="Times New Roman"/>
                <w:b/>
                <w:bCs/>
                <w:color w:val="00000A"/>
                <w:sz w:val="20"/>
                <w:szCs w:val="20"/>
              </w:rPr>
              <w:t>DLA JEDNOTKI OSP BOROWA</w:t>
            </w:r>
          </w:p>
        </w:tc>
        <w:tc>
          <w:tcPr>
            <w:tcW w:w="567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43DA939" w14:textId="77777777" w:rsidR="00663ED1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  <w:p w14:paraId="70F91477" w14:textId="5AC8D99E" w:rsidR="00663ED1" w:rsidRPr="005C01FB" w:rsidRDefault="0094207B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Szt.</w:t>
            </w:r>
          </w:p>
        </w:tc>
        <w:tc>
          <w:tcPr>
            <w:tcW w:w="709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350BCD2" w14:textId="77777777" w:rsidR="00663ED1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  <w:p w14:paraId="1E93098D" w14:textId="5B0179AF" w:rsidR="00663ED1" w:rsidRPr="005C01FB" w:rsidRDefault="0094207B" w:rsidP="00C90DD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1</w:t>
            </w:r>
          </w:p>
        </w:tc>
        <w:tc>
          <w:tcPr>
            <w:tcW w:w="850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42B0345" w14:textId="77FE470F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  <w:tc>
          <w:tcPr>
            <w:tcW w:w="1843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06D700F" w14:textId="314160CA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  <w:tc>
          <w:tcPr>
            <w:tcW w:w="709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1709F1A" w14:textId="07382FDD" w:rsidR="00663ED1" w:rsidRPr="008270B1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16"/>
                <w:szCs w:val="16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16"/>
                <w:szCs w:val="16"/>
                <w:lang w:eastAsia="ar-SA" w:bidi="hi-IN"/>
              </w:rPr>
              <w:t xml:space="preserve"> </w:t>
            </w:r>
          </w:p>
        </w:tc>
        <w:tc>
          <w:tcPr>
            <w:tcW w:w="992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894965D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  <w:tc>
          <w:tcPr>
            <w:tcW w:w="1701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double" w:sz="4" w:space="0" w:color="auto"/>
            </w:tcBorders>
            <w:shd w:val="clear" w:color="auto" w:fill="FFFFFF"/>
          </w:tcPr>
          <w:p w14:paraId="27595989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</w:tr>
      <w:tr w:rsidR="00663ED1" w:rsidRPr="005C01FB" w14:paraId="07CE14E7" w14:textId="77777777" w:rsidTr="00663ED1">
        <w:trPr>
          <w:trHeight w:val="603"/>
        </w:trPr>
        <w:tc>
          <w:tcPr>
            <w:tcW w:w="4252" w:type="dxa"/>
            <w:gridSpan w:val="4"/>
            <w:tcBorders>
              <w:top w:val="double" w:sz="2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5AEE908" w14:textId="253F9556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ŁĄCZNIE:</w:t>
            </w:r>
          </w:p>
        </w:tc>
        <w:tc>
          <w:tcPr>
            <w:tcW w:w="1843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B77DBF4" w14:textId="2C7CAABD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  <w:tc>
          <w:tcPr>
            <w:tcW w:w="709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03DD0CB" w14:textId="77777777" w:rsidR="00663ED1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16"/>
                <w:szCs w:val="16"/>
                <w:lang w:eastAsia="ar-SA" w:bidi="hi-IN"/>
              </w:rPr>
            </w:pPr>
          </w:p>
        </w:tc>
        <w:tc>
          <w:tcPr>
            <w:tcW w:w="992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E7FDB94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  <w:tc>
          <w:tcPr>
            <w:tcW w:w="1701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double" w:sz="4" w:space="0" w:color="auto"/>
            </w:tcBorders>
            <w:shd w:val="clear" w:color="auto" w:fill="FFFFFF"/>
          </w:tcPr>
          <w:p w14:paraId="4A17A2D1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</w:tr>
      <w:tr w:rsidR="00663ED1" w:rsidRPr="005C01FB" w14:paraId="41D53AEB" w14:textId="77777777" w:rsidTr="004D177E">
        <w:trPr>
          <w:trHeight w:val="415"/>
        </w:trPr>
        <w:tc>
          <w:tcPr>
            <w:tcW w:w="2126" w:type="dxa"/>
            <w:tcBorders>
              <w:top w:val="single" w:sz="4" w:space="0" w:color="00000A"/>
              <w:left w:val="double" w:sz="2" w:space="0" w:color="00000A"/>
              <w:bottom w:val="doub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8EBC55E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lastRenderedPageBreak/>
              <w:t>Słownie cena brutto</w:t>
            </w:r>
          </w:p>
        </w:tc>
        <w:tc>
          <w:tcPr>
            <w:tcW w:w="7371" w:type="dxa"/>
            <w:gridSpan w:val="7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double" w:sz="2" w:space="0" w:color="00000A"/>
            </w:tcBorders>
            <w:shd w:val="clear" w:color="auto" w:fill="FFFFFF"/>
          </w:tcPr>
          <w:p w14:paraId="20323984" w14:textId="622E9F9C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</w:tr>
      <w:bookmarkEnd w:id="3"/>
    </w:tbl>
    <w:p w14:paraId="77A54F8D" w14:textId="77777777" w:rsidR="00565B6A" w:rsidRPr="005C01FB" w:rsidRDefault="00565B6A" w:rsidP="00B235E8">
      <w:pPr>
        <w:pStyle w:val="Akapitzlist"/>
        <w:spacing w:after="0" w:line="240" w:lineRule="auto"/>
        <w:ind w:left="2520"/>
        <w:jc w:val="both"/>
        <w:rPr>
          <w:rFonts w:ascii="Times New Roman" w:hAnsi="Times New Roman" w:cs="Times New Roman"/>
          <w:bCs/>
        </w:rPr>
      </w:pPr>
    </w:p>
    <w:p w14:paraId="3C51F86F" w14:textId="205F6834" w:rsidR="000D0EC4" w:rsidRPr="005C01FB" w:rsidRDefault="000D0EC4" w:rsidP="006F2C9C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przedmiot zamówienia wykonamy w terminie</w:t>
      </w:r>
      <w:r w:rsidR="00FF2CFE" w:rsidRPr="005C01FB">
        <w:rPr>
          <w:rFonts w:ascii="Times New Roman" w:hAnsi="Times New Roman" w:cs="Times New Roman"/>
          <w:bCs/>
        </w:rPr>
        <w:t>:</w:t>
      </w:r>
      <w:r w:rsidR="00D8452F" w:rsidRPr="005C01FB">
        <w:rPr>
          <w:rFonts w:ascii="Times New Roman" w:hAnsi="Times New Roman" w:cs="Times New Roman"/>
          <w:bCs/>
        </w:rPr>
        <w:t xml:space="preserve"> </w:t>
      </w:r>
      <w:r w:rsidR="008528F2" w:rsidRPr="005C01FB">
        <w:rPr>
          <w:rFonts w:ascii="Times New Roman" w:hAnsi="Times New Roman" w:cs="Times New Roman"/>
          <w:b/>
        </w:rPr>
        <w:t xml:space="preserve">do </w:t>
      </w:r>
      <w:r w:rsidR="00E87C70">
        <w:rPr>
          <w:rFonts w:ascii="Times New Roman" w:hAnsi="Times New Roman" w:cs="Times New Roman"/>
          <w:b/>
        </w:rPr>
        <w:t>31</w:t>
      </w:r>
      <w:r w:rsidR="0094207B">
        <w:rPr>
          <w:rFonts w:ascii="Times New Roman" w:hAnsi="Times New Roman" w:cs="Times New Roman"/>
          <w:b/>
        </w:rPr>
        <w:t>-0</w:t>
      </w:r>
      <w:r w:rsidR="00E87C70">
        <w:rPr>
          <w:rFonts w:ascii="Times New Roman" w:hAnsi="Times New Roman" w:cs="Times New Roman"/>
          <w:b/>
        </w:rPr>
        <w:t>5</w:t>
      </w:r>
      <w:r w:rsidR="0094207B">
        <w:rPr>
          <w:rFonts w:ascii="Times New Roman" w:hAnsi="Times New Roman" w:cs="Times New Roman"/>
          <w:b/>
        </w:rPr>
        <w:t>-202</w:t>
      </w:r>
      <w:r w:rsidR="00E87C70">
        <w:rPr>
          <w:rFonts w:ascii="Times New Roman" w:hAnsi="Times New Roman" w:cs="Times New Roman"/>
          <w:b/>
        </w:rPr>
        <w:t>4</w:t>
      </w:r>
      <w:r w:rsidR="00663ED1">
        <w:rPr>
          <w:rFonts w:ascii="Times New Roman" w:hAnsi="Times New Roman" w:cs="Times New Roman"/>
          <w:b/>
        </w:rPr>
        <w:t xml:space="preserve"> r.</w:t>
      </w:r>
      <w:r w:rsidR="0094207B">
        <w:rPr>
          <w:rFonts w:ascii="Times New Roman" w:hAnsi="Times New Roman" w:cs="Times New Roman"/>
          <w:b/>
        </w:rPr>
        <w:t>;</w:t>
      </w:r>
    </w:p>
    <w:p w14:paraId="1F66E850" w14:textId="5F05D9CE" w:rsidR="00D73EF6" w:rsidRPr="0094207B" w:rsidRDefault="00D73EF6" w:rsidP="00B235E8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bookmarkStart w:id="4" w:name="_Hlk65569567"/>
      <w:r w:rsidRPr="005C01FB">
        <w:rPr>
          <w:rFonts w:ascii="Times New Roman" w:hAnsi="Times New Roman" w:cs="Times New Roman"/>
        </w:rPr>
        <w:t xml:space="preserve">na wykonany przedmiot zamówienia udzielam(-y) </w:t>
      </w:r>
      <w:r w:rsidR="0094207B">
        <w:rPr>
          <w:rFonts w:ascii="Times New Roman" w:hAnsi="Times New Roman" w:cs="Times New Roman"/>
        </w:rPr>
        <w:t xml:space="preserve">gwarancji </w:t>
      </w:r>
      <w:r w:rsidRPr="005C01FB">
        <w:rPr>
          <w:rFonts w:ascii="Times New Roman" w:hAnsi="Times New Roman" w:cs="Times New Roman"/>
        </w:rPr>
        <w:t xml:space="preserve">na okres </w:t>
      </w:r>
      <w:r w:rsidRPr="005C01FB">
        <w:rPr>
          <w:rFonts w:ascii="Times New Roman" w:hAnsi="Times New Roman" w:cs="Times New Roman"/>
          <w:b/>
          <w:bCs/>
        </w:rPr>
        <w:t xml:space="preserve"> </w:t>
      </w:r>
      <w:r w:rsidR="00E87C70">
        <w:rPr>
          <w:rFonts w:ascii="Times New Roman" w:hAnsi="Times New Roman" w:cs="Times New Roman"/>
          <w:b/>
          <w:bCs/>
        </w:rPr>
        <w:t>0/1</w:t>
      </w:r>
      <w:r w:rsidRPr="005C01FB">
        <w:rPr>
          <w:rFonts w:ascii="Times New Roman" w:hAnsi="Times New Roman" w:cs="Times New Roman"/>
          <w:b/>
          <w:bCs/>
        </w:rPr>
        <w:t xml:space="preserve">/ </w:t>
      </w:r>
      <w:r w:rsidR="0094207B">
        <w:rPr>
          <w:rFonts w:ascii="Times New Roman" w:hAnsi="Times New Roman" w:cs="Times New Roman"/>
          <w:b/>
          <w:bCs/>
        </w:rPr>
        <w:t>………….. miesięcy</w:t>
      </w:r>
      <w:r w:rsidRPr="005C01FB">
        <w:rPr>
          <w:rFonts w:ascii="Times New Roman" w:hAnsi="Times New Roman" w:cs="Times New Roman"/>
        </w:rPr>
        <w:t xml:space="preserve"> licząc od dnia </w:t>
      </w:r>
      <w:bookmarkEnd w:id="4"/>
      <w:r w:rsidR="0094207B">
        <w:rPr>
          <w:rFonts w:ascii="Times New Roman" w:hAnsi="Times New Roman" w:cs="Times New Roman"/>
        </w:rPr>
        <w:t xml:space="preserve">odbioru samochodu przez zamawiającego </w:t>
      </w:r>
      <w:r w:rsidR="0094207B" w:rsidRPr="0094207B">
        <w:rPr>
          <w:rFonts w:ascii="Times New Roman" w:hAnsi="Times New Roman" w:cs="Times New Roman"/>
          <w:u w:val="single"/>
        </w:rPr>
        <w:t xml:space="preserve">(proszę </w:t>
      </w:r>
      <w:proofErr w:type="spellStart"/>
      <w:r w:rsidR="0094207B" w:rsidRPr="0094207B">
        <w:rPr>
          <w:rFonts w:ascii="Times New Roman" w:hAnsi="Times New Roman" w:cs="Times New Roman"/>
          <w:u w:val="single"/>
        </w:rPr>
        <w:t>zazaczyć</w:t>
      </w:r>
      <w:proofErr w:type="spellEnd"/>
      <w:r w:rsidR="0094207B" w:rsidRPr="0094207B">
        <w:rPr>
          <w:rFonts w:ascii="Times New Roman" w:hAnsi="Times New Roman" w:cs="Times New Roman"/>
          <w:u w:val="single"/>
        </w:rPr>
        <w:t xml:space="preserve"> lub wpisać odpowiedni okres);</w:t>
      </w:r>
    </w:p>
    <w:p w14:paraId="2ED76803" w14:textId="10620B52" w:rsidR="0094207B" w:rsidRDefault="0094207B" w:rsidP="00B235E8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proponujemy następujące parametry techniczne oferowanego samochodu (właściwe podkreślić):</w:t>
      </w:r>
    </w:p>
    <w:p w14:paraId="230CD455" w14:textId="69D8D371" w:rsidR="0094207B" w:rsidRDefault="00E87C70" w:rsidP="0094207B">
      <w:pPr>
        <w:pStyle w:val="Akapitzlist"/>
        <w:numPr>
          <w:ilvl w:val="3"/>
          <w:numId w:val="28"/>
        </w:numPr>
        <w:spacing w:before="120" w:after="0" w:line="240" w:lineRule="auto"/>
        <w:ind w:left="1134" w:hanging="425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dach zabudowy wykonany w formie podestu roboczego, pokryty blachą odporną na korozję, ryflowaną przeciwpoślizgową</w:t>
      </w:r>
      <w:r w:rsidR="0094207B">
        <w:rPr>
          <w:rFonts w:ascii="Times New Roman" w:hAnsi="Times New Roman" w:cs="Times New Roman"/>
          <w:bCs/>
        </w:rPr>
        <w:t>;</w:t>
      </w:r>
    </w:p>
    <w:p w14:paraId="7B97CF0B" w14:textId="010AF070" w:rsidR="0094207B" w:rsidRDefault="00E87C70" w:rsidP="0094207B">
      <w:pPr>
        <w:pStyle w:val="Akapitzlist"/>
        <w:numPr>
          <w:ilvl w:val="3"/>
          <w:numId w:val="28"/>
        </w:numPr>
        <w:spacing w:before="120" w:after="0" w:line="240" w:lineRule="auto"/>
        <w:ind w:left="1134" w:hanging="425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zbiornik wody o pojemności minimum 2500 litrów wykonanego z kompozytu</w:t>
      </w:r>
      <w:r w:rsidR="0094207B">
        <w:rPr>
          <w:rFonts w:ascii="Times New Roman" w:hAnsi="Times New Roman" w:cs="Times New Roman"/>
          <w:bCs/>
        </w:rPr>
        <w:t>;</w:t>
      </w:r>
    </w:p>
    <w:p w14:paraId="0511C6BF" w14:textId="77777777" w:rsidR="00E86A7D" w:rsidRDefault="00E87C70" w:rsidP="00E86A7D">
      <w:pPr>
        <w:pStyle w:val="Akapitzlist"/>
        <w:numPr>
          <w:ilvl w:val="3"/>
          <w:numId w:val="28"/>
        </w:numPr>
        <w:spacing w:before="120" w:after="0" w:line="240" w:lineRule="auto"/>
        <w:ind w:left="1134" w:hanging="425"/>
        <w:jc w:val="both"/>
        <w:rPr>
          <w:rFonts w:ascii="Times New Roman" w:hAnsi="Times New Roman" w:cs="Times New Roman"/>
          <w:bCs/>
        </w:rPr>
      </w:pPr>
      <w:proofErr w:type="spellStart"/>
      <w:r>
        <w:rPr>
          <w:rFonts w:ascii="Times New Roman" w:hAnsi="Times New Roman" w:cs="Times New Roman"/>
          <w:bCs/>
        </w:rPr>
        <w:t>zbionik</w:t>
      </w:r>
      <w:proofErr w:type="spellEnd"/>
      <w:r>
        <w:rPr>
          <w:rFonts w:ascii="Times New Roman" w:hAnsi="Times New Roman" w:cs="Times New Roman"/>
          <w:bCs/>
        </w:rPr>
        <w:t xml:space="preserve"> na środek pianotwórczy o </w:t>
      </w:r>
      <w:proofErr w:type="spellStart"/>
      <w:r>
        <w:rPr>
          <w:rFonts w:ascii="Times New Roman" w:hAnsi="Times New Roman" w:cs="Times New Roman"/>
          <w:bCs/>
        </w:rPr>
        <w:t>pojemnści</w:t>
      </w:r>
      <w:proofErr w:type="spellEnd"/>
      <w:r>
        <w:rPr>
          <w:rFonts w:ascii="Times New Roman" w:hAnsi="Times New Roman" w:cs="Times New Roman"/>
          <w:bCs/>
        </w:rPr>
        <w:t xml:space="preserve"> minimum 10 % zbiornika na wodę;</w:t>
      </w:r>
      <w:bookmarkEnd w:id="2"/>
    </w:p>
    <w:p w14:paraId="43833A49" w14:textId="29D0ED47" w:rsidR="00E86A7D" w:rsidRDefault="00E86A7D" w:rsidP="00E86A7D">
      <w:pPr>
        <w:pStyle w:val="Akapitzlist"/>
        <w:numPr>
          <w:ilvl w:val="3"/>
          <w:numId w:val="28"/>
        </w:numPr>
        <w:spacing w:before="120" w:after="0" w:line="240" w:lineRule="auto"/>
        <w:ind w:left="1134" w:hanging="425"/>
        <w:jc w:val="both"/>
        <w:rPr>
          <w:rFonts w:ascii="Times New Roman" w:hAnsi="Times New Roman" w:cs="Times New Roman"/>
          <w:bCs/>
        </w:rPr>
      </w:pPr>
      <w:r w:rsidRPr="00E86A7D">
        <w:rPr>
          <w:rFonts w:ascii="Times New Roman" w:hAnsi="Times New Roman" w:cs="Times New Roman"/>
          <w:bCs/>
        </w:rPr>
        <w:t>wysokość całkowita pojazdu do 3</w:t>
      </w:r>
      <w:r>
        <w:rPr>
          <w:rFonts w:ascii="Times New Roman" w:hAnsi="Times New Roman" w:cs="Times New Roman"/>
          <w:bCs/>
        </w:rPr>
        <w:t>4</w:t>
      </w:r>
      <w:r w:rsidRPr="00E86A7D">
        <w:rPr>
          <w:rFonts w:ascii="Times New Roman" w:hAnsi="Times New Roman" w:cs="Times New Roman"/>
          <w:bCs/>
        </w:rPr>
        <w:t>00</w:t>
      </w:r>
      <w:r>
        <w:rPr>
          <w:rFonts w:ascii="Times New Roman" w:hAnsi="Times New Roman" w:cs="Times New Roman"/>
          <w:bCs/>
        </w:rPr>
        <w:t xml:space="preserve"> </w:t>
      </w:r>
      <w:r w:rsidRPr="00E86A7D">
        <w:rPr>
          <w:rFonts w:ascii="Times New Roman" w:hAnsi="Times New Roman" w:cs="Times New Roman"/>
          <w:bCs/>
        </w:rPr>
        <w:t>mm</w:t>
      </w:r>
      <w:r>
        <w:rPr>
          <w:rFonts w:ascii="Times New Roman" w:hAnsi="Times New Roman" w:cs="Times New Roman"/>
          <w:bCs/>
        </w:rPr>
        <w:t>.</w:t>
      </w:r>
    </w:p>
    <w:p w14:paraId="2683F0DA" w14:textId="77777777" w:rsidR="00E86A7D" w:rsidRDefault="00E86A7D" w:rsidP="00E86A7D">
      <w:pPr>
        <w:pStyle w:val="Akapitzlist"/>
        <w:spacing w:before="120" w:after="0" w:line="240" w:lineRule="auto"/>
        <w:ind w:left="1134"/>
        <w:jc w:val="both"/>
        <w:rPr>
          <w:rFonts w:ascii="Times New Roman" w:hAnsi="Times New Roman" w:cs="Times New Roman"/>
          <w:bCs/>
        </w:rPr>
      </w:pPr>
    </w:p>
    <w:p w14:paraId="5D67E2E1" w14:textId="0C0707BC" w:rsidR="000576F2" w:rsidRPr="005C01FB" w:rsidRDefault="000576F2" w:rsidP="003635FE">
      <w:pPr>
        <w:pStyle w:val="Akapitzlist"/>
        <w:numPr>
          <w:ilvl w:val="1"/>
          <w:numId w:val="28"/>
        </w:numPr>
        <w:spacing w:before="120"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Informacje dotyczące podwykonawstwa:</w:t>
      </w:r>
    </w:p>
    <w:p w14:paraId="7577AF2C" w14:textId="77777777" w:rsidR="000576F2" w:rsidRPr="005C01FB" w:rsidRDefault="000576F2" w:rsidP="006F2C9C">
      <w:pPr>
        <w:pStyle w:val="Akapitzlist"/>
        <w:numPr>
          <w:ilvl w:val="1"/>
          <w:numId w:val="5"/>
        </w:numPr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Zamówienie wykonam sam/następujące części zamówienia powierzę Podwykonawcom</w:t>
      </w:r>
      <w:r w:rsidR="001A4CA0" w:rsidRPr="005C01FB">
        <w:rPr>
          <w:rStyle w:val="Odwoanieprzypisudolnego"/>
          <w:rFonts w:ascii="Times New Roman" w:hAnsi="Times New Roman" w:cs="Times New Roman"/>
        </w:rPr>
        <w:footnoteReference w:id="1"/>
      </w:r>
    </w:p>
    <w:tbl>
      <w:tblPr>
        <w:tblStyle w:val="Tabela-Siatka1"/>
        <w:tblW w:w="0" w:type="auto"/>
        <w:tblInd w:w="562" w:type="dxa"/>
        <w:tblLook w:val="04A0" w:firstRow="1" w:lastRow="0" w:firstColumn="1" w:lastColumn="0" w:noHBand="0" w:noVBand="1"/>
      </w:tblPr>
      <w:tblGrid>
        <w:gridCol w:w="567"/>
        <w:gridCol w:w="4733"/>
        <w:gridCol w:w="3874"/>
      </w:tblGrid>
      <w:tr w:rsidR="00107341" w:rsidRPr="005C01FB" w14:paraId="6445242B" w14:textId="77777777" w:rsidTr="006F2C9C">
        <w:tc>
          <w:tcPr>
            <w:tcW w:w="567" w:type="dxa"/>
          </w:tcPr>
          <w:p w14:paraId="0B88183C" w14:textId="77777777" w:rsidR="00107341" w:rsidRPr="005C01FB" w:rsidRDefault="00107341" w:rsidP="006F2C9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bookmarkStart w:id="5" w:name="_Hlk9242693"/>
            <w:r w:rsidRPr="005C01FB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733" w:type="dxa"/>
          </w:tcPr>
          <w:p w14:paraId="7F1662FA" w14:textId="0D005DA5" w:rsidR="00107341" w:rsidRPr="005C01FB" w:rsidRDefault="00107341" w:rsidP="006F2C9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C01FB">
              <w:rPr>
                <w:rFonts w:ascii="Times New Roman" w:hAnsi="Times New Roman" w:cs="Times New Roman"/>
              </w:rPr>
              <w:t>Zakres powierzonej części zamówienia</w:t>
            </w:r>
          </w:p>
        </w:tc>
        <w:tc>
          <w:tcPr>
            <w:tcW w:w="3874" w:type="dxa"/>
          </w:tcPr>
          <w:p w14:paraId="18DFFEF8" w14:textId="77777777" w:rsidR="00107341" w:rsidRPr="005C01FB" w:rsidRDefault="00107341" w:rsidP="006F2C9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C01FB">
              <w:rPr>
                <w:rFonts w:ascii="Times New Roman" w:hAnsi="Times New Roman" w:cs="Times New Roman"/>
              </w:rPr>
              <w:t>Firma podwykonawcy</w:t>
            </w:r>
          </w:p>
        </w:tc>
      </w:tr>
      <w:tr w:rsidR="00107341" w:rsidRPr="005C01FB" w14:paraId="79EB326B" w14:textId="77777777" w:rsidTr="00364798">
        <w:trPr>
          <w:trHeight w:val="590"/>
        </w:trPr>
        <w:tc>
          <w:tcPr>
            <w:tcW w:w="567" w:type="dxa"/>
          </w:tcPr>
          <w:p w14:paraId="4B8968AD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718193A1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33" w:type="dxa"/>
          </w:tcPr>
          <w:p w14:paraId="13097F14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74" w:type="dxa"/>
          </w:tcPr>
          <w:p w14:paraId="6E5CD1D8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5"/>
    </w:tbl>
    <w:p w14:paraId="778790DA" w14:textId="4054DBFE" w:rsidR="00437A67" w:rsidRPr="005C01FB" w:rsidRDefault="00437A67" w:rsidP="00437A67">
      <w:pPr>
        <w:pStyle w:val="Akapitzlist"/>
        <w:spacing w:before="120" w:after="0" w:line="240" w:lineRule="auto"/>
        <w:ind w:left="568"/>
        <w:jc w:val="both"/>
        <w:rPr>
          <w:rFonts w:ascii="Times New Roman" w:hAnsi="Times New Roman" w:cs="Times New Roman"/>
        </w:rPr>
      </w:pPr>
    </w:p>
    <w:p w14:paraId="6D194D95" w14:textId="509EDB6E" w:rsidR="00200675" w:rsidRPr="005C01FB" w:rsidRDefault="00107341" w:rsidP="006F2C9C">
      <w:pPr>
        <w:pStyle w:val="Akapitzlist"/>
        <w:numPr>
          <w:ilvl w:val="1"/>
          <w:numId w:val="5"/>
        </w:numPr>
        <w:spacing w:before="120" w:after="0" w:line="240" w:lineRule="auto"/>
        <w:ind w:left="568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Zamówienie wykonam z udziałem podwykonawców, na których zasoby powołuję się na zasadach określonych w art. </w:t>
      </w:r>
      <w:r w:rsidR="00D73EF6" w:rsidRPr="005C01FB">
        <w:rPr>
          <w:rFonts w:ascii="Times New Roman" w:hAnsi="Times New Roman" w:cs="Times New Roman"/>
        </w:rPr>
        <w:t>118</w:t>
      </w:r>
      <w:r w:rsidRPr="005C01FB">
        <w:rPr>
          <w:rFonts w:ascii="Times New Roman" w:hAnsi="Times New Roman" w:cs="Times New Roman"/>
        </w:rPr>
        <w:t xml:space="preserve"> </w:t>
      </w:r>
      <w:r w:rsidR="00D73EF6" w:rsidRPr="005C01FB">
        <w:rPr>
          <w:rFonts w:ascii="Times New Roman" w:hAnsi="Times New Roman" w:cs="Times New Roman"/>
        </w:rPr>
        <w:t>u</w:t>
      </w:r>
      <w:r w:rsidRPr="005C01FB">
        <w:rPr>
          <w:rFonts w:ascii="Times New Roman" w:hAnsi="Times New Roman" w:cs="Times New Roman"/>
        </w:rPr>
        <w:t>stawy</w:t>
      </w:r>
      <w:r w:rsidR="00D73EF6" w:rsidRPr="005C01FB">
        <w:rPr>
          <w:rFonts w:ascii="Times New Roman" w:hAnsi="Times New Roman" w:cs="Times New Roman"/>
        </w:rPr>
        <w:t xml:space="preserve"> </w:t>
      </w:r>
      <w:proofErr w:type="spellStart"/>
      <w:r w:rsidR="00D73EF6" w:rsidRPr="005C01FB">
        <w:rPr>
          <w:rFonts w:ascii="Times New Roman" w:hAnsi="Times New Roman" w:cs="Times New Roman"/>
        </w:rPr>
        <w:t>Pzp</w:t>
      </w:r>
      <w:proofErr w:type="spellEnd"/>
      <w:r w:rsidRPr="005C01FB">
        <w:rPr>
          <w:rFonts w:ascii="Times New Roman" w:hAnsi="Times New Roman" w:cs="Times New Roman"/>
        </w:rPr>
        <w:t>, w celu wykazania spełniania warunków udziału w postępowaniu (nazwa/firma podwykonawców):</w:t>
      </w:r>
      <w:r w:rsidR="00184EFC" w:rsidRPr="005C01FB">
        <w:rPr>
          <w:rFonts w:ascii="Times New Roman" w:hAnsi="Times New Roman" w:cs="Times New Roman"/>
        </w:rPr>
        <w:t xml:space="preserve"> </w:t>
      </w:r>
    </w:p>
    <w:p w14:paraId="7EC23547" w14:textId="75899A92" w:rsidR="00184EFC" w:rsidRPr="005C01FB" w:rsidRDefault="00184EFC" w:rsidP="006F2C9C">
      <w:pPr>
        <w:spacing w:after="120" w:line="240" w:lineRule="auto"/>
        <w:ind w:left="567"/>
        <w:jc w:val="both"/>
        <w:rPr>
          <w:rFonts w:ascii="Times New Roman" w:hAnsi="Times New Roman" w:cs="Times New Roman"/>
          <w:b/>
        </w:rPr>
      </w:pPr>
      <w:bookmarkStart w:id="6" w:name="_Hlk46391604"/>
      <w:r w:rsidRPr="005C01FB">
        <w:rPr>
          <w:rFonts w:ascii="Times New Roman" w:hAnsi="Times New Roman" w:cs="Times New Roman"/>
          <w:b/>
        </w:rPr>
        <w:t>…………</w:t>
      </w:r>
      <w:r w:rsidR="00200675" w:rsidRPr="005C01FB">
        <w:rPr>
          <w:rFonts w:ascii="Times New Roman" w:hAnsi="Times New Roman" w:cs="Times New Roman"/>
          <w:b/>
        </w:rPr>
        <w:t>…………………………</w:t>
      </w:r>
      <w:r w:rsidR="006F2C9C" w:rsidRPr="005C01FB">
        <w:rPr>
          <w:rFonts w:ascii="Times New Roman" w:hAnsi="Times New Roman" w:cs="Times New Roman"/>
          <w:b/>
        </w:rPr>
        <w:t>……………………….</w:t>
      </w:r>
      <w:r w:rsidR="00200675" w:rsidRPr="005C01FB">
        <w:rPr>
          <w:rFonts w:ascii="Times New Roman" w:hAnsi="Times New Roman" w:cs="Times New Roman"/>
          <w:b/>
        </w:rPr>
        <w:t>………………………</w:t>
      </w:r>
      <w:r w:rsidR="00476D06" w:rsidRPr="005C01FB">
        <w:rPr>
          <w:rFonts w:ascii="Times New Roman" w:hAnsi="Times New Roman" w:cs="Times New Roman"/>
          <w:b/>
        </w:rPr>
        <w:t>………………………</w:t>
      </w:r>
      <w:bookmarkEnd w:id="6"/>
    </w:p>
    <w:p w14:paraId="7B82D136" w14:textId="4C9D0782" w:rsidR="005B268A" w:rsidRPr="005C01FB" w:rsidRDefault="008679A7" w:rsidP="008270B1">
      <w:pPr>
        <w:spacing w:after="120" w:line="240" w:lineRule="auto"/>
        <w:ind w:left="567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  <w:b/>
        </w:rPr>
        <w:t>…………………………………………………………….………………………………………………</w:t>
      </w:r>
      <w:r w:rsidR="009F79AC" w:rsidRPr="005C01FB">
        <w:rPr>
          <w:rFonts w:ascii="Times New Roman" w:hAnsi="Times New Roman" w:cs="Times New Roman"/>
        </w:rPr>
        <w:t>Oświadczam, że:</w:t>
      </w:r>
    </w:p>
    <w:p w14:paraId="64A0FE86" w14:textId="7777777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uzyskałem(-liśmy) konieczne informacje do przygotowania oferty,</w:t>
      </w:r>
    </w:p>
    <w:p w14:paraId="0F5148E7" w14:textId="7777777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w cenie oferty, zostały uwzględnione wszystkie koszty wykonania i realizacji przyszłego świadczenia umownego,</w:t>
      </w:r>
    </w:p>
    <w:p w14:paraId="43687C8F" w14:textId="38DE691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zapoznałem(-liśmy) się z treścią Specyfikacji Warunków Zamówienia i nie wnoszę(-simy) do niej zastrzeżeń oraz zdobyłem(-liśmy) wszelkie informacje niezbędne do właściwego opracowania oferty oraz do należytego wykonania przedmiotu zamówienia,</w:t>
      </w:r>
    </w:p>
    <w:p w14:paraId="1A7F615A" w14:textId="7777777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uważam(-y) się za związanego złożoną ofertą przez okres 30 dni licząc od upływu terminu do składania ofert wraz z tym dniem,</w:t>
      </w:r>
    </w:p>
    <w:p w14:paraId="23C686A6" w14:textId="3F35DFC4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zawarty w Specyfikacji Warunków Zamówienia wzór umowy został przeze mnie/nas zaakceptowany </w:t>
      </w:r>
      <w:r w:rsidR="008270B1">
        <w:rPr>
          <w:rFonts w:ascii="Times New Roman" w:hAnsi="Times New Roman" w:cs="Times New Roman"/>
        </w:rPr>
        <w:br/>
      </w:r>
      <w:r w:rsidRPr="005C01FB">
        <w:rPr>
          <w:rFonts w:ascii="Times New Roman" w:hAnsi="Times New Roman" w:cs="Times New Roman"/>
        </w:rPr>
        <w:t>i w razie wybrania mojej/naszej oferty zobowiązuję się do jej podpisania w miejscu i terminie określonym przez Zamawiającego,</w:t>
      </w:r>
    </w:p>
    <w:p w14:paraId="2A451321" w14:textId="6D10FEF8" w:rsidR="00F70544" w:rsidRPr="005C01FB" w:rsidRDefault="00BB630F" w:rsidP="00540A95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</w:rPr>
        <w:t xml:space="preserve">zobowiązuję się do zatrudnienia na podstawie umowy o pracę osób wykonujących w trakcie realizacji zamówienia czynności </w:t>
      </w:r>
      <w:r w:rsidR="000D79CB" w:rsidRPr="005C01FB">
        <w:rPr>
          <w:rFonts w:ascii="Times New Roman" w:hAnsi="Times New Roman" w:cs="Times New Roman"/>
        </w:rPr>
        <w:t xml:space="preserve">z zakresu </w:t>
      </w:r>
      <w:r w:rsidR="00FA1F73">
        <w:rPr>
          <w:rFonts w:ascii="Times New Roman" w:hAnsi="Times New Roman" w:cs="Times New Roman"/>
        </w:rPr>
        <w:t>koszenia poboczy</w:t>
      </w:r>
      <w:r w:rsidR="003D28B9" w:rsidRPr="005C01FB">
        <w:rPr>
          <w:rFonts w:ascii="Times New Roman" w:hAnsi="Times New Roman" w:cs="Times New Roman"/>
        </w:rPr>
        <w:t>,</w:t>
      </w:r>
    </w:p>
    <w:p w14:paraId="00EC1091" w14:textId="50C6AB99" w:rsidR="00A11302" w:rsidRPr="005C01FB" w:rsidRDefault="00A11302" w:rsidP="00540A95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wypełniłem obowiązki informacyjne przewidziane w art. 13 lub art. 14 RODO</w:t>
      </w:r>
      <w:r w:rsidRPr="005C01FB">
        <w:rPr>
          <w:rStyle w:val="Odwoanieprzypisudolnego"/>
          <w:rFonts w:ascii="Times New Roman" w:hAnsi="Times New Roman" w:cs="Times New Roman"/>
          <w:bCs/>
        </w:rPr>
        <w:footnoteReference w:id="2"/>
      </w:r>
      <w:r w:rsidRPr="005C01FB">
        <w:rPr>
          <w:rFonts w:ascii="Times New Roman" w:hAnsi="Times New Roman" w:cs="Times New Roman"/>
          <w:bCs/>
          <w:vertAlign w:val="superscript"/>
        </w:rPr>
        <w:t xml:space="preserve"> </w:t>
      </w:r>
      <w:r w:rsidRPr="005C01FB">
        <w:rPr>
          <w:rFonts w:ascii="Times New Roman" w:hAnsi="Times New Roman" w:cs="Times New Roman"/>
          <w:bCs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31D9802F" w14:textId="77777777" w:rsidR="002A1A70" w:rsidRPr="005C01FB" w:rsidRDefault="002A1A70" w:rsidP="002A1A70">
      <w:pPr>
        <w:spacing w:after="0" w:line="240" w:lineRule="auto"/>
        <w:rPr>
          <w:rFonts w:ascii="Times New Roman" w:hAnsi="Times New Roman" w:cs="Times New Roman"/>
        </w:rPr>
      </w:pPr>
    </w:p>
    <w:p w14:paraId="5E1298BA" w14:textId="06235FAA" w:rsidR="00D6029F" w:rsidRPr="005C01FB" w:rsidRDefault="00D6029F" w:rsidP="00D6029F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Ofertę składam na kolejno ponumerowanych stronach. Cała oferta składa się z ………. </w:t>
      </w:r>
      <w:r w:rsidR="008270B1">
        <w:rPr>
          <w:rFonts w:ascii="Times New Roman" w:hAnsi="Times New Roman" w:cs="Times New Roman"/>
        </w:rPr>
        <w:t>s</w:t>
      </w:r>
      <w:r w:rsidRPr="005C01FB">
        <w:rPr>
          <w:rFonts w:ascii="Times New Roman" w:hAnsi="Times New Roman" w:cs="Times New Roman"/>
        </w:rPr>
        <w:t>tron.</w:t>
      </w:r>
    </w:p>
    <w:p w14:paraId="016BF076" w14:textId="5C810E68" w:rsidR="00D6029F" w:rsidRPr="005C01FB" w:rsidRDefault="00D6029F" w:rsidP="00D6029F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lastRenderedPageBreak/>
        <w:t>Załącznikami do niniejszego formularza stanowiącymi integralną część oferty są oświadczenia, dokumenty i załączniki w postaci:</w:t>
      </w:r>
    </w:p>
    <w:p w14:paraId="24F49558" w14:textId="77777777" w:rsidR="00D6029F" w:rsidRPr="005C01FB" w:rsidRDefault="00D6029F" w:rsidP="00D6029F">
      <w:pPr>
        <w:pStyle w:val="Akapitzlist"/>
        <w:numPr>
          <w:ilvl w:val="2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56120678" w14:textId="77777777" w:rsidR="00D6029F" w:rsidRPr="005C01FB" w:rsidRDefault="00D6029F" w:rsidP="00D6029F">
      <w:pPr>
        <w:pStyle w:val="Akapitzlist"/>
        <w:numPr>
          <w:ilvl w:val="2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69DEABBB" w14:textId="0C8F0319" w:rsidR="00D6029F" w:rsidRPr="005C01FB" w:rsidRDefault="00D6029F" w:rsidP="00D6029F">
      <w:pPr>
        <w:pStyle w:val="Akapitzlist"/>
        <w:numPr>
          <w:ilvl w:val="2"/>
          <w:numId w:val="2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29C1269D" w14:textId="180E3F84" w:rsidR="009F79AC" w:rsidRPr="005C01FB" w:rsidRDefault="00924BC9" w:rsidP="002A1A70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Oświadczam, </w:t>
      </w:r>
      <w:r w:rsidR="00A11442" w:rsidRPr="005C01FB">
        <w:rPr>
          <w:rFonts w:ascii="Times New Roman" w:hAnsi="Times New Roman" w:cs="Times New Roman"/>
        </w:rPr>
        <w:t>że</w:t>
      </w:r>
      <w:r w:rsidRPr="005C01FB">
        <w:rPr>
          <w:rFonts w:ascii="Times New Roman" w:hAnsi="Times New Roman" w:cs="Times New Roman"/>
        </w:rPr>
        <w:t xml:space="preserve"> </w:t>
      </w:r>
      <w:r w:rsidRPr="005C01FB">
        <w:rPr>
          <w:rFonts w:ascii="Times New Roman" w:hAnsi="Times New Roman" w:cs="Times New Roman"/>
          <w:b/>
          <w:bCs/>
        </w:rPr>
        <w:t>zastrzegam/nie zastrzegam</w:t>
      </w:r>
      <w:r w:rsidRPr="005C01FB">
        <w:rPr>
          <w:rStyle w:val="Odwoanieprzypisudolnego"/>
          <w:rFonts w:ascii="Times New Roman" w:hAnsi="Times New Roman" w:cs="Times New Roman"/>
        </w:rPr>
        <w:footnoteReference w:id="3"/>
      </w:r>
      <w:r w:rsidRPr="005C01FB">
        <w:rPr>
          <w:rFonts w:ascii="Times New Roman" w:hAnsi="Times New Roman" w:cs="Times New Roman"/>
        </w:rPr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 w:rsidRPr="005C01FB">
        <w:rPr>
          <w:rStyle w:val="Odwoanieprzypisudolnego"/>
          <w:rFonts w:ascii="Times New Roman" w:hAnsi="Times New Roman" w:cs="Times New Roman"/>
        </w:rPr>
        <w:footnoteReference w:id="4"/>
      </w:r>
      <w:r w:rsidRPr="005C01FB">
        <w:rPr>
          <w:rFonts w:ascii="Times New Roman" w:hAnsi="Times New Roman" w:cs="Times New Roman"/>
        </w:rPr>
        <w:t>:</w:t>
      </w:r>
    </w:p>
    <w:p w14:paraId="71F33098" w14:textId="2AFC8BCA" w:rsidR="00E7672B" w:rsidRPr="005C01FB" w:rsidRDefault="002A1A70" w:rsidP="002A1A70">
      <w:pPr>
        <w:spacing w:before="120" w:after="0" w:line="240" w:lineRule="auto"/>
        <w:ind w:left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</w:t>
      </w:r>
      <w:r w:rsidR="00E7672B" w:rsidRPr="005C01FB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</w:p>
    <w:p w14:paraId="08DDA8BE" w14:textId="77179974" w:rsidR="00722BD8" w:rsidRPr="005C01FB" w:rsidRDefault="00722BD8" w:rsidP="00722BD8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Oświadczam, że </w:t>
      </w:r>
      <w:r w:rsidRPr="005C01FB">
        <w:rPr>
          <w:rFonts w:ascii="Times New Roman" w:hAnsi="Times New Roman" w:cs="Times New Roman"/>
          <w:b/>
          <w:bCs/>
        </w:rPr>
        <w:t>jestem(-</w:t>
      </w:r>
      <w:proofErr w:type="spellStart"/>
      <w:r w:rsidRPr="005C01FB">
        <w:rPr>
          <w:rFonts w:ascii="Times New Roman" w:hAnsi="Times New Roman" w:cs="Times New Roman"/>
          <w:b/>
          <w:bCs/>
        </w:rPr>
        <w:t>śmy</w:t>
      </w:r>
      <w:proofErr w:type="spellEnd"/>
      <w:r w:rsidRPr="005C01FB">
        <w:rPr>
          <w:rFonts w:ascii="Times New Roman" w:hAnsi="Times New Roman" w:cs="Times New Roman"/>
          <w:b/>
          <w:bCs/>
        </w:rPr>
        <w:t>)</w:t>
      </w:r>
      <w:r w:rsidRPr="005C01FB">
        <w:rPr>
          <w:rFonts w:ascii="Times New Roman" w:hAnsi="Times New Roman" w:cs="Times New Roman"/>
        </w:rPr>
        <w:t>, małym / średnim przedsiębiorstwem     TAK      NIE</w:t>
      </w:r>
      <w:r w:rsidRPr="005C01FB">
        <w:rPr>
          <w:rFonts w:ascii="Times New Roman" w:hAnsi="Times New Roman" w:cs="Times New Roman"/>
          <w:vertAlign w:val="superscript"/>
        </w:rPr>
        <w:footnoteReference w:id="5"/>
      </w:r>
      <w:r w:rsidRPr="005C01FB">
        <w:rPr>
          <w:rFonts w:ascii="Times New Roman" w:hAnsi="Times New Roman" w:cs="Times New Roman"/>
        </w:rPr>
        <w:t xml:space="preserve"> </w:t>
      </w:r>
    </w:p>
    <w:p w14:paraId="5F66F205" w14:textId="77777777" w:rsidR="00722BD8" w:rsidRPr="005C01FB" w:rsidRDefault="00722BD8" w:rsidP="00722BD8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14:paraId="6E1C5240" w14:textId="710115FA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>Zgodnie z art. 7 ust. 1 pkt 2 i pkt 3 ustawy z dnia 6 marca 2018 r. prawo przedsiębiorców (</w:t>
      </w:r>
      <w:bookmarkStart w:id="7" w:name="_Hlk33182752"/>
      <w:proofErr w:type="spellStart"/>
      <w:r w:rsidR="005C01FB">
        <w:rPr>
          <w:rFonts w:ascii="Times New Roman" w:eastAsia="Calibri" w:hAnsi="Times New Roman" w:cs="Times New Roman"/>
          <w:i/>
        </w:rPr>
        <w:t>t.j</w:t>
      </w:r>
      <w:proofErr w:type="spellEnd"/>
      <w:r w:rsidR="005C01FB">
        <w:rPr>
          <w:rFonts w:ascii="Times New Roman" w:eastAsia="Calibri" w:hAnsi="Times New Roman" w:cs="Times New Roman"/>
          <w:i/>
        </w:rPr>
        <w:t xml:space="preserve">. Dz. U. z 2019 r. </w:t>
      </w:r>
      <w:r w:rsidRPr="005C01FB">
        <w:rPr>
          <w:rFonts w:ascii="Times New Roman" w:eastAsia="Calibri" w:hAnsi="Times New Roman" w:cs="Times New Roman"/>
          <w:i/>
        </w:rPr>
        <w:t>poz. 1292 ze zm.</w:t>
      </w:r>
      <w:bookmarkEnd w:id="7"/>
      <w:r w:rsidRPr="005C01FB">
        <w:rPr>
          <w:rFonts w:ascii="Times New Roman" w:eastAsia="Calibri" w:hAnsi="Times New Roman" w:cs="Times New Roman"/>
          <w:i/>
        </w:rPr>
        <w:t>):</w:t>
      </w:r>
    </w:p>
    <w:p w14:paraId="4F8C64E6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  <w:u w:val="single"/>
        </w:rPr>
        <w:t>Za małego przedsiębiorcę</w:t>
      </w:r>
      <w:r w:rsidRPr="005C01FB">
        <w:rPr>
          <w:rFonts w:ascii="Times New Roman" w:eastAsia="Calibri" w:hAnsi="Times New Roman" w:cs="Times New Roman"/>
          <w:i/>
        </w:rPr>
        <w:t xml:space="preserve"> uważa się przedsiębiorcę, który w co najmniej jednym z dwóch ostatnich lat obrotowych spełnia łącznie następujące warunki:</w:t>
      </w:r>
    </w:p>
    <w:p w14:paraId="5807AAF0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>1) zatrudniał średniorocznie mniej niż 50 pracowników oraz</w:t>
      </w:r>
    </w:p>
    <w:p w14:paraId="39359BCB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 xml:space="preserve"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5C01FB">
        <w:rPr>
          <w:rFonts w:ascii="Times New Roman" w:eastAsia="Calibri" w:hAnsi="Times New Roman" w:cs="Times New Roman"/>
          <w:i/>
        </w:rPr>
        <w:t>mikroprzedsiębiorcą</w:t>
      </w:r>
      <w:proofErr w:type="spellEnd"/>
      <w:r w:rsidRPr="005C01FB">
        <w:rPr>
          <w:rFonts w:ascii="Times New Roman" w:eastAsia="Calibri" w:hAnsi="Times New Roman" w:cs="Times New Roman"/>
          <w:i/>
        </w:rPr>
        <w:t>.</w:t>
      </w:r>
    </w:p>
    <w:p w14:paraId="58A69615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  <w:u w:val="single"/>
        </w:rPr>
        <w:t>Za średniego przedsiębiorę</w:t>
      </w:r>
      <w:r w:rsidRPr="005C01FB">
        <w:rPr>
          <w:rFonts w:ascii="Times New Roman" w:eastAsia="Calibri" w:hAnsi="Times New Roman" w:cs="Times New Roman"/>
          <w:i/>
        </w:rPr>
        <w:t xml:space="preserve"> uważa się przedsiębiorcę, który w co najmniej jednym z dwóch ostatnich lat obrotowych spełniał łącznie następujące warunki:</w:t>
      </w:r>
    </w:p>
    <w:p w14:paraId="09D88D95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>1) zatrudniał średniorocznie mniej niż 250 pracowników oraz</w:t>
      </w:r>
    </w:p>
    <w:p w14:paraId="1ABE56A7" w14:textId="53BC3A76" w:rsidR="00722BD8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 xml:space="preserve"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 i który nie jest </w:t>
      </w:r>
      <w:proofErr w:type="spellStart"/>
      <w:r w:rsidRPr="005C01FB">
        <w:rPr>
          <w:rFonts w:ascii="Times New Roman" w:eastAsia="Calibri" w:hAnsi="Times New Roman" w:cs="Times New Roman"/>
          <w:i/>
        </w:rPr>
        <w:t>mikroprzedsiębiorcą</w:t>
      </w:r>
      <w:proofErr w:type="spellEnd"/>
      <w:r w:rsidRPr="005C01FB">
        <w:rPr>
          <w:rFonts w:ascii="Times New Roman" w:eastAsia="Calibri" w:hAnsi="Times New Roman" w:cs="Times New Roman"/>
          <w:i/>
        </w:rPr>
        <w:t xml:space="preserve"> ani małym przedsiębiorcą</w:t>
      </w:r>
      <w:r w:rsidR="00722BD8" w:rsidRPr="005C01FB">
        <w:rPr>
          <w:rFonts w:ascii="Times New Roman" w:eastAsia="Calibri" w:hAnsi="Times New Roman" w:cs="Times New Roman"/>
          <w:i/>
        </w:rPr>
        <w:t>.</w:t>
      </w:r>
    </w:p>
    <w:p w14:paraId="3D1A6235" w14:textId="77777777" w:rsidR="00782141" w:rsidRPr="005C01FB" w:rsidRDefault="00782141" w:rsidP="00076F7F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F3333"/>
          <w:lang w:eastAsia="pl-PL"/>
        </w:rPr>
      </w:pPr>
    </w:p>
    <w:p w14:paraId="6A838346" w14:textId="7E166B2C" w:rsidR="00076F7F" w:rsidRPr="001C1B1E" w:rsidRDefault="00076F7F" w:rsidP="00076F7F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  <w:r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 xml:space="preserve">DOKUMENT NALEŻY </w:t>
      </w:r>
      <w:r w:rsidR="00565B6A"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OPATRZYĆ KWALIFIKOWANYM PODPISEM ELEKTRONICZNYM, PODPISEM ZAUFANYM LUB PODPISEM OSOBISTYM.</w:t>
      </w:r>
    </w:p>
    <w:p w14:paraId="30024186" w14:textId="495879E0" w:rsidR="00565B6A" w:rsidRPr="001C1B1E" w:rsidRDefault="00565B6A" w:rsidP="00782141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color w:val="FBD4B4" w:themeColor="accent6" w:themeTint="66"/>
          <w:sz w:val="16"/>
          <w:szCs w:val="16"/>
          <w:lang w:eastAsia="pl-PL"/>
        </w:rPr>
      </w:pPr>
      <w:r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 xml:space="preserve">UWAGA! </w:t>
      </w:r>
      <w:r w:rsidR="00782141"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p w14:paraId="014821FD" w14:textId="09FDD93C" w:rsidR="003D5E7E" w:rsidRPr="001C1B1E" w:rsidRDefault="003D5E7E" w:rsidP="00076F7F">
      <w:pPr>
        <w:spacing w:after="0" w:line="240" w:lineRule="auto"/>
        <w:rPr>
          <w:rFonts w:ascii="Times New Roman" w:eastAsia="Times New Roman" w:hAnsi="Times New Roman" w:cs="Times New Roman"/>
          <w:color w:val="FBD4B4" w:themeColor="accent6" w:themeTint="66"/>
          <w:lang w:eastAsia="ar-SA"/>
        </w:rPr>
      </w:pPr>
    </w:p>
    <w:sectPr w:rsidR="003D5E7E" w:rsidRPr="001C1B1E" w:rsidSect="007D3312">
      <w:headerReference w:type="default" r:id="rId10"/>
      <w:footerReference w:type="default" r:id="rId11"/>
      <w:headerReference w:type="first" r:id="rId12"/>
      <w:pgSz w:w="11906" w:h="16838"/>
      <w:pgMar w:top="1418" w:right="1080" w:bottom="1440" w:left="1080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10112" w14:textId="77777777" w:rsidR="007D3312" w:rsidRDefault="007D3312" w:rsidP="00597E0F">
      <w:pPr>
        <w:spacing w:after="0" w:line="240" w:lineRule="auto"/>
      </w:pPr>
      <w:r>
        <w:separator/>
      </w:r>
    </w:p>
  </w:endnote>
  <w:endnote w:type="continuationSeparator" w:id="0">
    <w:p w14:paraId="2CB54DAD" w14:textId="77777777" w:rsidR="007D3312" w:rsidRDefault="007D3312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EndPr/>
        <w:sdtContent>
          <w:p w14:paraId="04A67E26" w14:textId="77777777" w:rsidR="00EA19EE" w:rsidRPr="00F221CE" w:rsidRDefault="00EA19EE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506AA2D3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105D5E">
              <w:rPr>
                <w:b/>
                <w:bCs/>
                <w:noProof/>
                <w:sz w:val="18"/>
                <w:szCs w:val="18"/>
              </w:rPr>
              <w:t>3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105D5E">
              <w:rPr>
                <w:b/>
                <w:bCs/>
                <w:noProof/>
                <w:sz w:val="18"/>
                <w:szCs w:val="18"/>
              </w:rPr>
              <w:t>3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65EF1" w14:textId="77777777" w:rsidR="007D3312" w:rsidRDefault="007D3312" w:rsidP="00597E0F">
      <w:pPr>
        <w:spacing w:after="0" w:line="240" w:lineRule="auto"/>
      </w:pPr>
      <w:r>
        <w:separator/>
      </w:r>
    </w:p>
  </w:footnote>
  <w:footnote w:type="continuationSeparator" w:id="0">
    <w:p w14:paraId="1A609458" w14:textId="77777777" w:rsidR="007D3312" w:rsidRDefault="007D3312" w:rsidP="00597E0F">
      <w:pPr>
        <w:spacing w:after="0" w:line="240" w:lineRule="auto"/>
      </w:pPr>
      <w:r>
        <w:continuationSeparator/>
      </w:r>
    </w:p>
  </w:footnote>
  <w:footnote w:id="1">
    <w:p w14:paraId="7ADCEDE0" w14:textId="77777777" w:rsidR="00EA19EE" w:rsidRDefault="00EA19EE" w:rsidP="002A1A7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2">
    <w:p w14:paraId="4930EB07" w14:textId="2724DAC0" w:rsidR="00EA19EE" w:rsidRDefault="00EA19EE" w:rsidP="00A1130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3266CC"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t>)</w:t>
      </w:r>
    </w:p>
    <w:p w14:paraId="74B54CCC" w14:textId="77777777" w:rsidR="00EA19EE" w:rsidRDefault="00EA19EE" w:rsidP="00A11302">
      <w:pPr>
        <w:pStyle w:val="Tekstprzypisudolnego"/>
        <w:jc w:val="both"/>
      </w:pPr>
      <w:r>
        <w:t xml:space="preserve">* </w:t>
      </w:r>
      <w:r w:rsidRPr="003266CC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6A502578" w14:textId="77777777" w:rsidR="00EA19EE" w:rsidRDefault="00EA19E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4">
    <w:p w14:paraId="1FBA5412" w14:textId="6567205A" w:rsidR="00EA19EE" w:rsidRDefault="00EA19EE" w:rsidP="00903A0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zastrzeżenia w ofercie informacji zaleca się wymienić informacje zastrzeżone stanowiące tajemnicę przedsiębiorstwa oraz zabezpieczyć je zgodnie z postanowieniami SWZ.</w:t>
      </w:r>
    </w:p>
  </w:footnote>
  <w:footnote w:id="5">
    <w:p w14:paraId="7CCA096F" w14:textId="77777777" w:rsidR="00EA19EE" w:rsidRDefault="00EA19EE" w:rsidP="00722BD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D52C8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FE713A9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14EEEC66" w14:textId="36ABC5A4" w:rsidR="00EA19EE" w:rsidRDefault="008270B1" w:rsidP="00435AFA">
    <w:pPr>
      <w:pStyle w:val="Nagwek"/>
      <w:jc w:val="right"/>
      <w:rPr>
        <w:bCs/>
        <w:sz w:val="18"/>
        <w:szCs w:val="18"/>
      </w:rPr>
    </w:pPr>
    <w:r>
      <w:rPr>
        <w:bCs/>
        <w:sz w:val="18"/>
        <w:szCs w:val="1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BB194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5A19B8C" w14:textId="5A0D103B" w:rsidR="00EA19EE" w:rsidRDefault="008270B1" w:rsidP="008270B1">
    <w:pPr>
      <w:pStyle w:val="Nagwek"/>
      <w:jc w:val="center"/>
      <w:rPr>
        <w:bCs/>
        <w:sz w:val="18"/>
        <w:szCs w:val="18"/>
      </w:rPr>
    </w:pPr>
    <w:r w:rsidRPr="008270B1">
      <w:rPr>
        <w:bCs/>
        <w:sz w:val="18"/>
        <w:szCs w:val="18"/>
      </w:rPr>
      <w:t>Przedmiotowe postępowanie prowadzone jest przy użyciu środków komunikacji elektronicznej. Składanie ofert następuje za pośrednictwem platformy zakupowej dostępnej pod adresem internetowym: https://platformazakupowa.pl/pn/czarna</w:t>
    </w:r>
  </w:p>
  <w:p w14:paraId="7C36F2F6" w14:textId="356CCCDB" w:rsidR="00EA19EE" w:rsidRPr="00063972" w:rsidRDefault="008270B1" w:rsidP="00435AFA">
    <w:pPr>
      <w:pStyle w:val="Nagwek"/>
      <w:jc w:val="right"/>
      <w:rPr>
        <w:bCs/>
        <w:sz w:val="18"/>
        <w:szCs w:val="18"/>
      </w:rPr>
    </w:pPr>
    <w:r>
      <w:rPr>
        <w:bCs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0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CED4BFC"/>
    <w:multiLevelType w:val="hybridMultilevel"/>
    <w:tmpl w:val="EB305104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6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8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9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4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5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8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0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1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7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8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1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2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4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075632">
    <w:abstractNumId w:val="71"/>
  </w:num>
  <w:num w:numId="2" w16cid:durableId="1259679537">
    <w:abstractNumId w:val="39"/>
  </w:num>
  <w:num w:numId="3" w16cid:durableId="202451612">
    <w:abstractNumId w:val="64"/>
  </w:num>
  <w:num w:numId="4" w16cid:durableId="2065792145">
    <w:abstractNumId w:val="49"/>
  </w:num>
  <w:num w:numId="5" w16cid:durableId="1591887388">
    <w:abstractNumId w:val="46"/>
  </w:num>
  <w:num w:numId="6" w16cid:durableId="1451895625">
    <w:abstractNumId w:val="79"/>
  </w:num>
  <w:num w:numId="7" w16cid:durableId="176775116">
    <w:abstractNumId w:val="19"/>
  </w:num>
  <w:num w:numId="8" w16cid:durableId="2025403097">
    <w:abstractNumId w:val="52"/>
  </w:num>
  <w:num w:numId="9" w16cid:durableId="1944409671">
    <w:abstractNumId w:val="0"/>
  </w:num>
  <w:num w:numId="10" w16cid:durableId="1580165215">
    <w:abstractNumId w:val="1"/>
  </w:num>
  <w:num w:numId="11" w16cid:durableId="701979796">
    <w:abstractNumId w:val="2"/>
  </w:num>
  <w:num w:numId="12" w16cid:durableId="53431497">
    <w:abstractNumId w:val="3"/>
  </w:num>
  <w:num w:numId="13" w16cid:durableId="371881152">
    <w:abstractNumId w:val="4"/>
  </w:num>
  <w:num w:numId="14" w16cid:durableId="1615483845">
    <w:abstractNumId w:val="7"/>
  </w:num>
  <w:num w:numId="15" w16cid:durableId="1638729863">
    <w:abstractNumId w:val="9"/>
  </w:num>
  <w:num w:numId="16" w16cid:durableId="1917592585">
    <w:abstractNumId w:val="10"/>
  </w:num>
  <w:num w:numId="17" w16cid:durableId="60636284">
    <w:abstractNumId w:val="11"/>
  </w:num>
  <w:num w:numId="18" w16cid:durableId="2091728921">
    <w:abstractNumId w:val="12"/>
  </w:num>
  <w:num w:numId="19" w16cid:durableId="650060049">
    <w:abstractNumId w:val="16"/>
  </w:num>
  <w:num w:numId="20" w16cid:durableId="1252665284">
    <w:abstractNumId w:val="17"/>
  </w:num>
  <w:num w:numId="21" w16cid:durableId="687370803">
    <w:abstractNumId w:val="18"/>
  </w:num>
  <w:num w:numId="22" w16cid:durableId="291984698">
    <w:abstractNumId w:val="20"/>
  </w:num>
  <w:num w:numId="23" w16cid:durableId="1824925877">
    <w:abstractNumId w:val="21"/>
  </w:num>
  <w:num w:numId="24" w16cid:durableId="1658534972">
    <w:abstractNumId w:val="22"/>
  </w:num>
  <w:num w:numId="25" w16cid:durableId="80226493">
    <w:abstractNumId w:val="23"/>
  </w:num>
  <w:num w:numId="26" w16cid:durableId="333150317">
    <w:abstractNumId w:val="24"/>
  </w:num>
  <w:num w:numId="27" w16cid:durableId="1565871743">
    <w:abstractNumId w:val="25"/>
  </w:num>
  <w:num w:numId="28" w16cid:durableId="428892756">
    <w:abstractNumId w:val="51"/>
  </w:num>
  <w:num w:numId="29" w16cid:durableId="421874210">
    <w:abstractNumId w:val="75"/>
  </w:num>
  <w:num w:numId="30" w16cid:durableId="911307586">
    <w:abstractNumId w:val="58"/>
  </w:num>
  <w:num w:numId="31" w16cid:durableId="969356805">
    <w:abstractNumId w:val="61"/>
  </w:num>
  <w:num w:numId="32" w16cid:durableId="1552501572">
    <w:abstractNumId w:val="35"/>
  </w:num>
  <w:num w:numId="33" w16cid:durableId="959143488">
    <w:abstractNumId w:val="47"/>
  </w:num>
  <w:num w:numId="34" w16cid:durableId="785541679">
    <w:abstractNumId w:val="72"/>
  </w:num>
  <w:num w:numId="35" w16cid:durableId="38363455">
    <w:abstractNumId w:val="45"/>
  </w:num>
  <w:num w:numId="36" w16cid:durableId="1957372016">
    <w:abstractNumId w:val="83"/>
  </w:num>
  <w:num w:numId="37" w16cid:durableId="1809348972">
    <w:abstractNumId w:val="56"/>
  </w:num>
  <w:num w:numId="38" w16cid:durableId="1260985893">
    <w:abstractNumId w:val="40"/>
  </w:num>
  <w:num w:numId="39" w16cid:durableId="589504274">
    <w:abstractNumId w:val="78"/>
  </w:num>
  <w:num w:numId="40" w16cid:durableId="1954894645">
    <w:abstractNumId w:val="69"/>
  </w:num>
  <w:num w:numId="41" w16cid:durableId="2142842244">
    <w:abstractNumId w:val="36"/>
  </w:num>
  <w:num w:numId="42" w16cid:durableId="1556315484">
    <w:abstractNumId w:val="85"/>
  </w:num>
  <w:num w:numId="43" w16cid:durableId="1122264992">
    <w:abstractNumId w:val="80"/>
  </w:num>
  <w:num w:numId="44" w16cid:durableId="1575966163">
    <w:abstractNumId w:val="44"/>
  </w:num>
  <w:num w:numId="45" w16cid:durableId="1745833416">
    <w:abstractNumId w:val="37"/>
  </w:num>
  <w:num w:numId="46" w16cid:durableId="1136753065">
    <w:abstractNumId w:val="74"/>
  </w:num>
  <w:num w:numId="47" w16cid:durableId="1263684470">
    <w:abstractNumId w:val="67"/>
  </w:num>
  <w:num w:numId="48" w16cid:durableId="966394781">
    <w:abstractNumId w:val="55"/>
  </w:num>
  <w:num w:numId="49" w16cid:durableId="65878004">
    <w:abstractNumId w:val="82"/>
  </w:num>
  <w:num w:numId="50" w16cid:durableId="1832677590">
    <w:abstractNumId w:val="57"/>
  </w:num>
  <w:num w:numId="51" w16cid:durableId="1377045354">
    <w:abstractNumId w:val="38"/>
  </w:num>
  <w:num w:numId="52" w16cid:durableId="1241019177">
    <w:abstractNumId w:val="50"/>
  </w:num>
  <w:num w:numId="53" w16cid:durableId="809984745">
    <w:abstractNumId w:val="87"/>
  </w:num>
  <w:num w:numId="54" w16cid:durableId="165754467">
    <w:abstractNumId w:val="68"/>
  </w:num>
  <w:num w:numId="55" w16cid:durableId="1635525499">
    <w:abstractNumId w:val="63"/>
  </w:num>
  <w:num w:numId="56" w16cid:durableId="1529760149">
    <w:abstractNumId w:val="66"/>
  </w:num>
  <w:num w:numId="57" w16cid:durableId="442652059">
    <w:abstractNumId w:val="77"/>
  </w:num>
  <w:num w:numId="58" w16cid:durableId="1063404328">
    <w:abstractNumId w:val="41"/>
  </w:num>
  <w:num w:numId="59" w16cid:durableId="975140476">
    <w:abstractNumId w:val="76"/>
  </w:num>
  <w:num w:numId="60" w16cid:durableId="602614655">
    <w:abstractNumId w:val="86"/>
  </w:num>
  <w:num w:numId="61" w16cid:durableId="544681332">
    <w:abstractNumId w:val="84"/>
  </w:num>
  <w:num w:numId="62" w16cid:durableId="468287339">
    <w:abstractNumId w:val="59"/>
  </w:num>
  <w:num w:numId="63" w16cid:durableId="906065956">
    <w:abstractNumId w:val="65"/>
  </w:num>
  <w:num w:numId="64" w16cid:durableId="1692100764">
    <w:abstractNumId w:val="43"/>
  </w:num>
  <w:num w:numId="65" w16cid:durableId="354115681">
    <w:abstractNumId w:val="42"/>
  </w:num>
  <w:num w:numId="66" w16cid:durableId="19867739">
    <w:abstractNumId w:val="53"/>
  </w:num>
  <w:num w:numId="67" w16cid:durableId="93747106">
    <w:abstractNumId w:val="54"/>
  </w:num>
  <w:num w:numId="68" w16cid:durableId="14693315">
    <w:abstractNumId w:val="73"/>
  </w:num>
  <w:num w:numId="69" w16cid:durableId="1891309077">
    <w:abstractNumId w:val="62"/>
  </w:num>
  <w:num w:numId="70" w16cid:durableId="1865240094">
    <w:abstractNumId w:val="48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6F7F"/>
    <w:rsid w:val="00077F55"/>
    <w:rsid w:val="00080324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F2"/>
    <w:rsid w:val="000D63F5"/>
    <w:rsid w:val="000D66EB"/>
    <w:rsid w:val="000D6CE8"/>
    <w:rsid w:val="000D6E3A"/>
    <w:rsid w:val="000D7026"/>
    <w:rsid w:val="000D79CB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5D5E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77C47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1B1E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3C73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ECA"/>
    <w:rsid w:val="00295FF6"/>
    <w:rsid w:val="00296335"/>
    <w:rsid w:val="002964B0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BA2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4B6B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335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8B9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5E7E"/>
    <w:rsid w:val="003D60B6"/>
    <w:rsid w:val="003D6B75"/>
    <w:rsid w:val="003D7590"/>
    <w:rsid w:val="003D77F1"/>
    <w:rsid w:val="003D7CA0"/>
    <w:rsid w:val="003E05E1"/>
    <w:rsid w:val="003E0843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94D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0C86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2A5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6FF5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B6A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1FB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219"/>
    <w:rsid w:val="00622918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5305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3ED1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40C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66D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2141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312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0B1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28F2"/>
    <w:rsid w:val="008537E7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2E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07B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591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34A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340C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4A2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0FB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0C8F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684"/>
    <w:rsid w:val="00C55A91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0DDA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3EF6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4E2B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478E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A7D"/>
    <w:rsid w:val="00E86F72"/>
    <w:rsid w:val="00E86F73"/>
    <w:rsid w:val="00E87C70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3C6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4D9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0F1D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DBA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A9D"/>
    <w:rsid w:val="00FA0C99"/>
    <w:rsid w:val="00FA0CC2"/>
    <w:rsid w:val="00FA1ADA"/>
    <w:rsid w:val="00FA1F6D"/>
    <w:rsid w:val="00FA1F73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czarn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latformazakupowa.pl/pn/czarn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CDDBA-5F1D-4AD8-93DC-240B485F9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940</Words>
  <Characters>5642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Janusz Bryg</cp:lastModifiedBy>
  <cp:revision>7</cp:revision>
  <cp:lastPrinted>2021-03-15T09:55:00Z</cp:lastPrinted>
  <dcterms:created xsi:type="dcterms:W3CDTF">2023-02-27T11:51:00Z</dcterms:created>
  <dcterms:modified xsi:type="dcterms:W3CDTF">2024-02-26T06:20:00Z</dcterms:modified>
</cp:coreProperties>
</file>