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C18E9" w14:textId="77777777" w:rsidR="00C60EBF" w:rsidRPr="00CD4C05" w:rsidRDefault="00C60EBF" w:rsidP="00C22B21">
      <w:pPr>
        <w:spacing w:after="120" w:line="286" w:lineRule="auto"/>
        <w:jc w:val="both"/>
        <w:rPr>
          <w:sz w:val="24"/>
          <w:szCs w:val="24"/>
        </w:rPr>
      </w:pPr>
      <w:bookmarkStart w:id="0" w:name="_GoBack"/>
      <w:bookmarkEnd w:id="0"/>
    </w:p>
    <w:p w14:paraId="77349774" w14:textId="77777777" w:rsidR="00C22B21" w:rsidRPr="00CD4C05" w:rsidRDefault="00C22B21" w:rsidP="00DB5BAC">
      <w:pPr>
        <w:spacing w:after="120" w:line="286" w:lineRule="auto"/>
        <w:jc w:val="right"/>
        <w:rPr>
          <w:sz w:val="24"/>
          <w:szCs w:val="24"/>
        </w:rPr>
      </w:pPr>
    </w:p>
    <w:p w14:paraId="37A3442A" w14:textId="77777777" w:rsidR="00C22B21" w:rsidRPr="00CD4C05" w:rsidRDefault="00C22B21" w:rsidP="00DB5BAC">
      <w:pPr>
        <w:spacing w:after="120" w:line="286" w:lineRule="auto"/>
        <w:jc w:val="right"/>
        <w:rPr>
          <w:sz w:val="24"/>
          <w:szCs w:val="24"/>
        </w:rPr>
      </w:pPr>
    </w:p>
    <w:p w14:paraId="0D7ABF06" w14:textId="77777777" w:rsidR="003F26A7" w:rsidRPr="00CD4C05" w:rsidRDefault="0027492E" w:rsidP="00DB5BAC">
      <w:pPr>
        <w:spacing w:after="120" w:line="286" w:lineRule="auto"/>
        <w:jc w:val="right"/>
        <w:rPr>
          <w:sz w:val="24"/>
          <w:szCs w:val="24"/>
        </w:rPr>
      </w:pPr>
      <w:r w:rsidRPr="00CD4C05">
        <w:rPr>
          <w:sz w:val="24"/>
          <w:szCs w:val="24"/>
        </w:rPr>
        <w:t xml:space="preserve">Załącznik nr </w:t>
      </w:r>
      <w:r w:rsidR="00944E92">
        <w:rPr>
          <w:sz w:val="24"/>
          <w:szCs w:val="24"/>
        </w:rPr>
        <w:t>8</w:t>
      </w:r>
    </w:p>
    <w:p w14:paraId="38FF12C3" w14:textId="77777777" w:rsidR="003D024C" w:rsidRPr="00CD4C05" w:rsidRDefault="003D024C" w:rsidP="00060771">
      <w:pPr>
        <w:spacing w:after="120" w:line="286" w:lineRule="auto"/>
        <w:jc w:val="center"/>
        <w:rPr>
          <w:sz w:val="24"/>
          <w:szCs w:val="24"/>
        </w:rPr>
      </w:pPr>
      <w:r w:rsidRPr="00CD4C05">
        <w:rPr>
          <w:sz w:val="24"/>
          <w:szCs w:val="24"/>
        </w:rPr>
        <w:t>Umowa</w:t>
      </w:r>
      <w:r w:rsidR="00113309" w:rsidRPr="00CD4C05">
        <w:rPr>
          <w:sz w:val="24"/>
          <w:szCs w:val="24"/>
        </w:rPr>
        <w:t xml:space="preserve"> nr </w:t>
      </w:r>
      <w:r w:rsidR="00013669" w:rsidRPr="00CD4C05">
        <w:rPr>
          <w:sz w:val="24"/>
          <w:szCs w:val="24"/>
        </w:rPr>
        <w:t>………………………</w:t>
      </w:r>
    </w:p>
    <w:p w14:paraId="2C7F848E" w14:textId="77777777" w:rsidR="006A1068" w:rsidRPr="00CD4C05" w:rsidRDefault="006A1068" w:rsidP="00060771">
      <w:pPr>
        <w:spacing w:after="120" w:line="286" w:lineRule="auto"/>
        <w:jc w:val="both"/>
        <w:rPr>
          <w:sz w:val="24"/>
          <w:szCs w:val="24"/>
        </w:rPr>
      </w:pPr>
    </w:p>
    <w:p w14:paraId="330CFA87" w14:textId="77777777" w:rsidR="005A575A" w:rsidRPr="00CD4C05" w:rsidRDefault="003A4455" w:rsidP="00060771">
      <w:p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Zawarta w</w:t>
      </w:r>
      <w:r w:rsidR="003D024C" w:rsidRPr="00CD4C05">
        <w:rPr>
          <w:sz w:val="24"/>
          <w:szCs w:val="24"/>
        </w:rPr>
        <w:t xml:space="preserve"> dniu ..........</w:t>
      </w:r>
      <w:r w:rsidR="00502D2D" w:rsidRPr="00CD4C05">
        <w:rPr>
          <w:sz w:val="24"/>
          <w:szCs w:val="24"/>
        </w:rPr>
        <w:t>..................... w Krośnie</w:t>
      </w:r>
      <w:r w:rsidR="003D024C" w:rsidRPr="00CD4C05">
        <w:rPr>
          <w:sz w:val="24"/>
          <w:szCs w:val="24"/>
        </w:rPr>
        <w:t xml:space="preserve"> pomiędzy</w:t>
      </w:r>
      <w:r w:rsidR="005A575A" w:rsidRPr="00CD4C05">
        <w:rPr>
          <w:sz w:val="24"/>
          <w:szCs w:val="24"/>
        </w:rPr>
        <w:t>:</w:t>
      </w:r>
    </w:p>
    <w:p w14:paraId="13F3D6B3" w14:textId="77777777" w:rsidR="00B12232" w:rsidRPr="00CD4C05" w:rsidRDefault="00B12232" w:rsidP="00571E2C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CD4C05">
        <w:rPr>
          <w:b/>
          <w:sz w:val="24"/>
          <w:szCs w:val="24"/>
        </w:rPr>
        <w:t xml:space="preserve">Skarbem Państwa </w:t>
      </w:r>
      <w:r w:rsidR="00297666" w:rsidRPr="00CD4C05">
        <w:rPr>
          <w:b/>
          <w:sz w:val="24"/>
          <w:szCs w:val="24"/>
        </w:rPr>
        <w:t xml:space="preserve">Państwowym Gospodarstwem Leśnym Lasy Państwowe </w:t>
      </w:r>
      <w:r w:rsidRPr="00CD4C05">
        <w:rPr>
          <w:b/>
          <w:sz w:val="24"/>
          <w:szCs w:val="24"/>
        </w:rPr>
        <w:t>Regionalną Dyrekcją Lasów Państwowych w Krośnie</w:t>
      </w:r>
      <w:r w:rsidRPr="00CD4C05">
        <w:rPr>
          <w:sz w:val="24"/>
          <w:szCs w:val="24"/>
        </w:rPr>
        <w:t xml:space="preserve">, ul. Bieszczadzka 2, 38-400 Krosno, NIP 684-001-10-78, </w:t>
      </w:r>
      <w:r w:rsidR="00297666" w:rsidRPr="00CD4C05">
        <w:rPr>
          <w:sz w:val="24"/>
          <w:szCs w:val="24"/>
        </w:rPr>
        <w:t xml:space="preserve">Regon 370015710 </w:t>
      </w:r>
      <w:r w:rsidR="005469A7" w:rsidRPr="00CD4C05">
        <w:rPr>
          <w:sz w:val="24"/>
          <w:szCs w:val="24"/>
        </w:rPr>
        <w:br/>
      </w:r>
      <w:r w:rsidR="00297666" w:rsidRPr="00CD4C05">
        <w:rPr>
          <w:sz w:val="24"/>
          <w:szCs w:val="24"/>
        </w:rPr>
        <w:t>w imieniu którego</w:t>
      </w:r>
      <w:r w:rsidRPr="00CD4C05">
        <w:rPr>
          <w:sz w:val="24"/>
          <w:szCs w:val="24"/>
        </w:rPr>
        <w:t xml:space="preserve"> działają:</w:t>
      </w:r>
    </w:p>
    <w:p w14:paraId="0C8059B6" w14:textId="77777777" w:rsidR="00B12232" w:rsidRPr="00CD4C05" w:rsidRDefault="00013669" w:rsidP="00571E2C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…………………………………………………………..</w:t>
      </w:r>
      <w:r w:rsidR="00B12232" w:rsidRPr="00CD4C05">
        <w:rPr>
          <w:sz w:val="24"/>
          <w:szCs w:val="24"/>
        </w:rPr>
        <w:t xml:space="preserve"> </w:t>
      </w:r>
    </w:p>
    <w:p w14:paraId="32FE55F0" w14:textId="77777777" w:rsidR="00B12232" w:rsidRPr="00CD4C05" w:rsidRDefault="00013669" w:rsidP="00571E2C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…………………………………………………………...</w:t>
      </w:r>
    </w:p>
    <w:p w14:paraId="6233A237" w14:textId="77777777" w:rsidR="00B12232" w:rsidRPr="00CD4C05" w:rsidRDefault="00B12232" w:rsidP="00C54249">
      <w:pPr>
        <w:spacing w:line="276" w:lineRule="auto"/>
        <w:ind w:firstLine="708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zwanym w umowie </w:t>
      </w:r>
      <w:r w:rsidRPr="00CD4C05">
        <w:rPr>
          <w:b/>
          <w:sz w:val="24"/>
          <w:szCs w:val="24"/>
        </w:rPr>
        <w:t>Zamawiającym,</w:t>
      </w:r>
    </w:p>
    <w:p w14:paraId="71E30380" w14:textId="77777777" w:rsidR="00E27688" w:rsidRPr="00CD4C05" w:rsidRDefault="00E27688" w:rsidP="00297666">
      <w:pPr>
        <w:spacing w:after="120" w:line="286" w:lineRule="auto"/>
        <w:jc w:val="center"/>
        <w:rPr>
          <w:sz w:val="24"/>
          <w:szCs w:val="24"/>
        </w:rPr>
      </w:pPr>
    </w:p>
    <w:p w14:paraId="2D0A3871" w14:textId="77777777" w:rsidR="00F24C28" w:rsidRPr="00CD4C05" w:rsidRDefault="003D024C" w:rsidP="00297666">
      <w:pPr>
        <w:spacing w:after="120" w:line="286" w:lineRule="auto"/>
        <w:jc w:val="center"/>
        <w:rPr>
          <w:sz w:val="24"/>
          <w:szCs w:val="24"/>
        </w:rPr>
      </w:pPr>
      <w:r w:rsidRPr="00CD4C05">
        <w:rPr>
          <w:sz w:val="24"/>
          <w:szCs w:val="24"/>
        </w:rPr>
        <w:t>a</w:t>
      </w:r>
    </w:p>
    <w:p w14:paraId="7C24131A" w14:textId="77777777" w:rsidR="00C54249" w:rsidRPr="00CD4C05" w:rsidRDefault="00BC5109" w:rsidP="00571E2C">
      <w:pPr>
        <w:numPr>
          <w:ilvl w:val="0"/>
          <w:numId w:val="16"/>
        </w:numPr>
        <w:spacing w:line="276" w:lineRule="auto"/>
        <w:jc w:val="both"/>
        <w:rPr>
          <w:sz w:val="24"/>
        </w:rPr>
      </w:pPr>
      <w:r w:rsidRPr="00CD4C05">
        <w:rPr>
          <w:b/>
          <w:sz w:val="24"/>
        </w:rPr>
        <w:t xml:space="preserve">…………………………………………. </w:t>
      </w:r>
      <w:r w:rsidRPr="00CD4C05">
        <w:rPr>
          <w:sz w:val="24"/>
        </w:rPr>
        <w:t xml:space="preserve">KRS: …………………………………………. </w:t>
      </w:r>
      <w:r w:rsidR="00DD6125" w:rsidRPr="00CD4C05">
        <w:rPr>
          <w:sz w:val="24"/>
        </w:rPr>
        <w:t>NIP</w:t>
      </w:r>
      <w:r w:rsidRPr="00CD4C05">
        <w:rPr>
          <w:sz w:val="24"/>
        </w:rPr>
        <w:t>: </w:t>
      </w:r>
      <w:r w:rsidRPr="00CD4C05">
        <w:rPr>
          <w:sz w:val="24"/>
          <w:szCs w:val="24"/>
        </w:rPr>
        <w:t>…………………………..</w:t>
      </w:r>
      <w:r w:rsidR="00DD6125" w:rsidRPr="00CD4C05">
        <w:rPr>
          <w:sz w:val="24"/>
        </w:rPr>
        <w:t xml:space="preserve"> REGON</w:t>
      </w:r>
      <w:r w:rsidRPr="00CD4C05">
        <w:rPr>
          <w:sz w:val="24"/>
        </w:rPr>
        <w:t>: </w:t>
      </w:r>
      <w:r w:rsidRPr="00CD4C05">
        <w:rPr>
          <w:sz w:val="24"/>
          <w:szCs w:val="24"/>
        </w:rPr>
        <w:t>……………</w:t>
      </w:r>
      <w:r w:rsidR="00DD6125" w:rsidRPr="00CD4C05">
        <w:rPr>
          <w:sz w:val="24"/>
          <w:szCs w:val="24"/>
        </w:rPr>
        <w:t xml:space="preserve"> </w:t>
      </w:r>
    </w:p>
    <w:p w14:paraId="0EFDB44D" w14:textId="77777777" w:rsidR="00DD6125" w:rsidRPr="00CD4C05" w:rsidRDefault="00DD6125" w:rsidP="00C54249">
      <w:pPr>
        <w:spacing w:line="276" w:lineRule="auto"/>
        <w:ind w:left="720"/>
        <w:jc w:val="both"/>
        <w:rPr>
          <w:sz w:val="24"/>
        </w:rPr>
      </w:pPr>
      <w:r w:rsidRPr="00CD4C05">
        <w:rPr>
          <w:sz w:val="24"/>
        </w:rPr>
        <w:t>reprezentowanym przez:</w:t>
      </w:r>
    </w:p>
    <w:p w14:paraId="35FA9829" w14:textId="77777777" w:rsidR="00C54249" w:rsidRPr="00CD4C05" w:rsidRDefault="00C54249" w:rsidP="00571E2C">
      <w:pPr>
        <w:pStyle w:val="Akapitzlist"/>
        <w:numPr>
          <w:ilvl w:val="1"/>
          <w:numId w:val="6"/>
        </w:numPr>
        <w:spacing w:line="276" w:lineRule="auto"/>
        <w:ind w:left="86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………………………………………………………….. </w:t>
      </w:r>
    </w:p>
    <w:p w14:paraId="69AC1A7C" w14:textId="77777777" w:rsidR="00C54249" w:rsidRPr="00CD4C05" w:rsidRDefault="00C54249" w:rsidP="00571E2C">
      <w:pPr>
        <w:pStyle w:val="Akapitzlist"/>
        <w:numPr>
          <w:ilvl w:val="1"/>
          <w:numId w:val="6"/>
        </w:numPr>
        <w:spacing w:line="276" w:lineRule="auto"/>
        <w:ind w:left="86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…………………………………………………………..</w:t>
      </w:r>
    </w:p>
    <w:p w14:paraId="0A80ECBA" w14:textId="77777777" w:rsidR="00C54249" w:rsidRPr="00CD4C05" w:rsidRDefault="00C54249" w:rsidP="00C54249">
      <w:pPr>
        <w:spacing w:line="276" w:lineRule="auto"/>
        <w:ind w:left="720"/>
        <w:jc w:val="both"/>
        <w:rPr>
          <w:sz w:val="24"/>
        </w:rPr>
      </w:pPr>
    </w:p>
    <w:p w14:paraId="0F0661B5" w14:textId="77777777" w:rsidR="000144F9" w:rsidRPr="00CD4C05" w:rsidRDefault="00DD6125" w:rsidP="00060771">
      <w:pPr>
        <w:spacing w:after="120" w:line="286" w:lineRule="auto"/>
        <w:jc w:val="both"/>
        <w:rPr>
          <w:sz w:val="24"/>
          <w:szCs w:val="24"/>
        </w:rPr>
      </w:pPr>
      <w:r w:rsidRPr="00CD4C05">
        <w:rPr>
          <w:spacing w:val="1"/>
          <w:sz w:val="24"/>
          <w:szCs w:val="24"/>
        </w:rPr>
        <w:t>z</w:t>
      </w:r>
      <w:r w:rsidRPr="00CD4C05">
        <w:rPr>
          <w:sz w:val="24"/>
          <w:szCs w:val="24"/>
        </w:rPr>
        <w:t>w</w:t>
      </w:r>
      <w:r w:rsidRPr="00CD4C05">
        <w:rPr>
          <w:spacing w:val="-1"/>
          <w:sz w:val="24"/>
          <w:szCs w:val="24"/>
        </w:rPr>
        <w:t>a</w:t>
      </w:r>
      <w:r w:rsidRPr="00CD4C05">
        <w:rPr>
          <w:spacing w:val="2"/>
          <w:sz w:val="24"/>
          <w:szCs w:val="24"/>
        </w:rPr>
        <w:t>n</w:t>
      </w:r>
      <w:r w:rsidRPr="00CD4C05">
        <w:rPr>
          <w:spacing w:val="-5"/>
          <w:sz w:val="24"/>
          <w:szCs w:val="24"/>
        </w:rPr>
        <w:t>y</w:t>
      </w:r>
      <w:r w:rsidRPr="00CD4C05">
        <w:rPr>
          <w:sz w:val="24"/>
          <w:szCs w:val="24"/>
        </w:rPr>
        <w:t xml:space="preserve">m w umowie </w:t>
      </w:r>
      <w:r w:rsidRPr="00CD4C05">
        <w:rPr>
          <w:b/>
          <w:sz w:val="24"/>
          <w:szCs w:val="24"/>
        </w:rPr>
        <w:t>W</w:t>
      </w:r>
      <w:r w:rsidRPr="00CD4C05">
        <w:rPr>
          <w:b/>
          <w:bCs/>
          <w:sz w:val="24"/>
          <w:szCs w:val="24"/>
        </w:rPr>
        <w:t>y</w:t>
      </w:r>
      <w:r w:rsidRPr="00CD4C05">
        <w:rPr>
          <w:b/>
          <w:bCs/>
          <w:spacing w:val="1"/>
          <w:sz w:val="24"/>
          <w:szCs w:val="24"/>
        </w:rPr>
        <w:t>k</w:t>
      </w:r>
      <w:r w:rsidRPr="00CD4C05">
        <w:rPr>
          <w:b/>
          <w:bCs/>
          <w:sz w:val="24"/>
          <w:szCs w:val="24"/>
        </w:rPr>
        <w:t>o</w:t>
      </w:r>
      <w:r w:rsidRPr="00CD4C05">
        <w:rPr>
          <w:b/>
          <w:bCs/>
          <w:spacing w:val="1"/>
          <w:sz w:val="24"/>
          <w:szCs w:val="24"/>
        </w:rPr>
        <w:t>n</w:t>
      </w:r>
      <w:r w:rsidRPr="00CD4C05">
        <w:rPr>
          <w:b/>
          <w:bCs/>
          <w:sz w:val="24"/>
          <w:szCs w:val="24"/>
        </w:rPr>
        <w:t>a</w:t>
      </w:r>
      <w:r w:rsidRPr="00CD4C05">
        <w:rPr>
          <w:b/>
          <w:bCs/>
          <w:spacing w:val="2"/>
          <w:sz w:val="24"/>
          <w:szCs w:val="24"/>
        </w:rPr>
        <w:t>w</w:t>
      </w:r>
      <w:r w:rsidRPr="00CD4C05">
        <w:rPr>
          <w:b/>
          <w:bCs/>
          <w:spacing w:val="-1"/>
          <w:sz w:val="24"/>
          <w:szCs w:val="24"/>
        </w:rPr>
        <w:t>c</w:t>
      </w:r>
      <w:r w:rsidRPr="00CD4C05">
        <w:rPr>
          <w:b/>
          <w:bCs/>
          <w:spacing w:val="1"/>
          <w:sz w:val="24"/>
          <w:szCs w:val="24"/>
        </w:rPr>
        <w:t>ą</w:t>
      </w:r>
    </w:p>
    <w:p w14:paraId="02DF10D5" w14:textId="77777777" w:rsidR="003D024C" w:rsidRPr="00CD4C05" w:rsidRDefault="003D024C" w:rsidP="006B0CA4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1</w:t>
      </w:r>
      <w:r w:rsidR="00F24C28" w:rsidRPr="00CD4C05">
        <w:rPr>
          <w:b/>
          <w:sz w:val="24"/>
          <w:szCs w:val="24"/>
        </w:rPr>
        <w:t>.</w:t>
      </w:r>
    </w:p>
    <w:p w14:paraId="42957812" w14:textId="77777777" w:rsidR="00297666" w:rsidRPr="00CD4C05" w:rsidRDefault="006A0ACD" w:rsidP="00060771">
      <w:pPr>
        <w:pStyle w:val="Nagwek6"/>
        <w:spacing w:before="0" w:after="120" w:line="28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D4C05">
        <w:rPr>
          <w:rFonts w:ascii="Arial" w:hAnsi="Arial" w:cs="Arial"/>
          <w:b w:val="0"/>
          <w:sz w:val="24"/>
          <w:szCs w:val="24"/>
        </w:rPr>
        <w:t xml:space="preserve">W rezultacie dokonania wyboru jako najkorzystniejszej oferty Wykonawcy, złożonej </w:t>
      </w:r>
      <w:r w:rsidR="006831D3" w:rsidRPr="00CD4C05">
        <w:rPr>
          <w:rFonts w:ascii="Arial" w:hAnsi="Arial" w:cs="Arial"/>
          <w:b w:val="0"/>
          <w:sz w:val="24"/>
          <w:szCs w:val="24"/>
        </w:rPr>
        <w:br/>
      </w:r>
      <w:r w:rsidRPr="00CD4C05">
        <w:rPr>
          <w:rFonts w:ascii="Arial" w:hAnsi="Arial" w:cs="Arial"/>
          <w:b w:val="0"/>
          <w:sz w:val="24"/>
          <w:szCs w:val="24"/>
        </w:rPr>
        <w:t>w postępowaniu o udzielenie zamówienia publicznego prowadzonym w trybie przetargu nieograniczonego zgodnie z przepisami ustawy z dnia 11 września 2019</w:t>
      </w:r>
      <w:r w:rsidR="00C54249" w:rsidRPr="00CD4C05">
        <w:rPr>
          <w:rFonts w:ascii="Arial" w:hAnsi="Arial" w:cs="Arial"/>
          <w:b w:val="0"/>
          <w:sz w:val="24"/>
          <w:szCs w:val="24"/>
        </w:rPr>
        <w:t xml:space="preserve"> </w:t>
      </w:r>
      <w:r w:rsidRPr="00CD4C05">
        <w:rPr>
          <w:rFonts w:ascii="Arial" w:hAnsi="Arial" w:cs="Arial"/>
          <w:b w:val="0"/>
          <w:sz w:val="24"/>
          <w:szCs w:val="24"/>
        </w:rPr>
        <w:t>r. Prawo zamówień publicz</w:t>
      </w:r>
      <w:r w:rsidR="001257C4" w:rsidRPr="00CD4C05">
        <w:rPr>
          <w:rFonts w:ascii="Arial" w:hAnsi="Arial" w:cs="Arial"/>
          <w:b w:val="0"/>
          <w:sz w:val="24"/>
          <w:szCs w:val="24"/>
        </w:rPr>
        <w:t>nych (tekst jedn.: Dz. U. z 2023 r. poz. 1605</w:t>
      </w:r>
      <w:r w:rsidRPr="00CD4C05">
        <w:rPr>
          <w:rFonts w:ascii="Arial" w:hAnsi="Arial" w:cs="Arial"/>
          <w:b w:val="0"/>
          <w:sz w:val="24"/>
          <w:szCs w:val="24"/>
        </w:rPr>
        <w:t>, z późn. zm. – dalej: ,,PZP”)</w:t>
      </w:r>
      <w:r w:rsidR="003D024C" w:rsidRPr="00CD4C05">
        <w:rPr>
          <w:rFonts w:ascii="Arial" w:hAnsi="Arial" w:cs="Arial"/>
          <w:b w:val="0"/>
          <w:sz w:val="24"/>
          <w:szCs w:val="24"/>
        </w:rPr>
        <w:t xml:space="preserve">, </w:t>
      </w:r>
      <w:r w:rsidR="008121F9" w:rsidRPr="00CD4C05">
        <w:rPr>
          <w:rFonts w:ascii="Arial" w:hAnsi="Arial" w:cs="Arial"/>
          <w:b w:val="0"/>
          <w:bCs w:val="0"/>
          <w:sz w:val="24"/>
          <w:szCs w:val="24"/>
        </w:rPr>
        <w:t>Zamawiający zleca, a Wykonawca przyjmuj</w:t>
      </w:r>
      <w:r w:rsidR="006151B6" w:rsidRPr="00CD4C05">
        <w:rPr>
          <w:rFonts w:ascii="Arial" w:hAnsi="Arial" w:cs="Arial"/>
          <w:b w:val="0"/>
          <w:bCs w:val="0"/>
          <w:sz w:val="24"/>
          <w:szCs w:val="24"/>
        </w:rPr>
        <w:t>e do wykonania prace związane z</w:t>
      </w:r>
      <w:r w:rsidR="00297666" w:rsidRPr="00CD4C05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7B2C2953" w14:textId="77777777" w:rsidR="001257C4" w:rsidRPr="00CD4C05" w:rsidRDefault="001257C4" w:rsidP="00571E2C">
      <w:pPr>
        <w:pStyle w:val="Nagwek6"/>
        <w:numPr>
          <w:ilvl w:val="0"/>
          <w:numId w:val="17"/>
        </w:numPr>
        <w:spacing w:before="0" w:after="120" w:line="28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D4C05">
        <w:rPr>
          <w:rFonts w:ascii="Arial" w:hAnsi="Arial" w:cs="Arial"/>
          <w:b w:val="0"/>
          <w:bCs w:val="0"/>
          <w:sz w:val="24"/>
          <w:szCs w:val="24"/>
        </w:rPr>
        <w:t>O</w:t>
      </w:r>
      <w:r w:rsidR="006151B6" w:rsidRPr="00CD4C05">
        <w:rPr>
          <w:rFonts w:ascii="Arial" w:hAnsi="Arial" w:cs="Arial"/>
          <w:b w:val="0"/>
          <w:bCs w:val="0"/>
          <w:sz w:val="24"/>
          <w:szCs w:val="24"/>
        </w:rPr>
        <w:t>pracowaniem</w:t>
      </w:r>
      <w:r w:rsidR="009203F7" w:rsidRPr="00CD4C05">
        <w:rPr>
          <w:rFonts w:ascii="Arial" w:hAnsi="Arial" w:cs="Arial"/>
          <w:b w:val="0"/>
          <w:bCs w:val="0"/>
          <w:sz w:val="24"/>
          <w:szCs w:val="24"/>
        </w:rPr>
        <w:t xml:space="preserve"> projektów</w:t>
      </w:r>
      <w:r w:rsidR="006151B6" w:rsidRPr="00CD4C05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203F7" w:rsidRPr="00CD4C05">
        <w:rPr>
          <w:rFonts w:ascii="Arial" w:hAnsi="Arial" w:cs="Arial"/>
          <w:b w:val="0"/>
          <w:bCs w:val="0"/>
          <w:sz w:val="24"/>
          <w:szCs w:val="24"/>
        </w:rPr>
        <w:t>Planów</w:t>
      </w:r>
      <w:r w:rsidR="004431DE" w:rsidRPr="00CD4C05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203F7" w:rsidRPr="00CD4C05">
        <w:rPr>
          <w:rFonts w:ascii="Arial" w:hAnsi="Arial" w:cs="Arial"/>
          <w:b w:val="0"/>
          <w:bCs w:val="0"/>
          <w:sz w:val="24"/>
          <w:szCs w:val="24"/>
        </w:rPr>
        <w:t>Urządzenia Lasu wraz z programami ochrony przyrody oraz prognozami</w:t>
      </w:r>
      <w:r w:rsidR="004431DE" w:rsidRPr="00CD4C05">
        <w:rPr>
          <w:rFonts w:ascii="Arial" w:hAnsi="Arial" w:cs="Arial"/>
          <w:b w:val="0"/>
          <w:bCs w:val="0"/>
          <w:sz w:val="24"/>
          <w:szCs w:val="24"/>
        </w:rPr>
        <w:t xml:space="preserve"> oddziaływani</w:t>
      </w:r>
      <w:r w:rsidR="009203F7" w:rsidRPr="00CD4C05">
        <w:rPr>
          <w:rFonts w:ascii="Arial" w:hAnsi="Arial" w:cs="Arial"/>
          <w:b w:val="0"/>
          <w:bCs w:val="0"/>
          <w:sz w:val="24"/>
          <w:szCs w:val="24"/>
        </w:rPr>
        <w:t>a na środowisko dla Nad</w:t>
      </w:r>
      <w:r w:rsidR="00573F12" w:rsidRPr="00CD4C05">
        <w:rPr>
          <w:rFonts w:ascii="Arial" w:hAnsi="Arial" w:cs="Arial"/>
          <w:b w:val="0"/>
          <w:bCs w:val="0"/>
          <w:sz w:val="24"/>
          <w:szCs w:val="24"/>
        </w:rPr>
        <w:t xml:space="preserve">leśnictw </w:t>
      </w:r>
      <w:r w:rsidRPr="00CD4C05">
        <w:rPr>
          <w:rFonts w:ascii="Arial" w:hAnsi="Arial" w:cs="Arial"/>
          <w:b w:val="0"/>
          <w:bCs w:val="0"/>
          <w:sz w:val="24"/>
          <w:szCs w:val="24"/>
        </w:rPr>
        <w:t>Baligród, Cisna i Komańcza</w:t>
      </w:r>
      <w:r w:rsidR="0071015D" w:rsidRPr="00CD4C05">
        <w:rPr>
          <w:rFonts w:ascii="Arial" w:hAnsi="Arial" w:cs="Arial"/>
          <w:b w:val="0"/>
          <w:bCs w:val="0"/>
          <w:sz w:val="24"/>
          <w:szCs w:val="24"/>
        </w:rPr>
        <w:t xml:space="preserve"> z </w:t>
      </w:r>
      <w:r w:rsidR="004568F7" w:rsidRPr="00CD4C05">
        <w:rPr>
          <w:rFonts w:ascii="Arial" w:hAnsi="Arial" w:cs="Arial"/>
          <w:b w:val="0"/>
          <w:bCs w:val="0"/>
          <w:sz w:val="24"/>
          <w:szCs w:val="24"/>
        </w:rPr>
        <w:t>uwzględnienie</w:t>
      </w:r>
      <w:r w:rsidR="0071015D" w:rsidRPr="00CD4C05">
        <w:rPr>
          <w:rFonts w:ascii="Arial" w:hAnsi="Arial" w:cs="Arial"/>
          <w:b w:val="0"/>
          <w:bCs w:val="0"/>
          <w:sz w:val="24"/>
          <w:szCs w:val="24"/>
        </w:rPr>
        <w:t>m</w:t>
      </w:r>
      <w:r w:rsidR="008D1EAC" w:rsidRPr="00CD4C05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4568F7" w:rsidRPr="00CD4C05">
        <w:rPr>
          <w:rFonts w:ascii="Arial" w:hAnsi="Arial" w:cs="Arial"/>
          <w:b w:val="0"/>
          <w:bCs w:val="0"/>
          <w:sz w:val="24"/>
          <w:szCs w:val="24"/>
        </w:rPr>
        <w:t>zapisów projektu Planu Ochrony dla obszaru Natura 2000 PLC180001 Bieszczady</w:t>
      </w:r>
      <w:r w:rsidR="00905562" w:rsidRPr="00CD4C05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06811" w:rsidRPr="00CD4C05">
        <w:rPr>
          <w:rFonts w:ascii="Arial" w:hAnsi="Arial" w:cs="Arial"/>
          <w:b w:val="0"/>
          <w:bCs w:val="0"/>
          <w:sz w:val="24"/>
          <w:szCs w:val="24"/>
        </w:rPr>
        <w:t>oraz wykonaniem monitoringu stanu zachowania przedmiotów ochrony, diagnozy zagrożeń, celów działań ochronnych i określenie niezbędnych do wykonania działań z zakresu ochrony czynnej</w:t>
      </w:r>
      <w:r w:rsidRPr="00CD4C05">
        <w:rPr>
          <w:rFonts w:ascii="Arial" w:hAnsi="Arial" w:cs="Arial"/>
          <w:b w:val="0"/>
          <w:bCs w:val="0"/>
          <w:sz w:val="24"/>
          <w:szCs w:val="24"/>
        </w:rPr>
        <w:t xml:space="preserve"> dla części obszarów Natura 2000 PLB180002 Beskid Niski i PLH180021 Dorzecze Górnego Sanu położonych na gruntach w zarządzie PGL LP Nadleśnictwo Komańcza;</w:t>
      </w:r>
    </w:p>
    <w:p w14:paraId="683A3D60" w14:textId="77777777" w:rsidR="001257C4" w:rsidRPr="00CD4C05" w:rsidRDefault="0096014D" w:rsidP="00571E2C">
      <w:pPr>
        <w:pStyle w:val="Nagwek6"/>
        <w:numPr>
          <w:ilvl w:val="0"/>
          <w:numId w:val="17"/>
        </w:numPr>
        <w:spacing w:before="0" w:after="120" w:line="28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D4C05">
        <w:rPr>
          <w:rFonts w:ascii="Arial" w:hAnsi="Arial" w:cs="Arial"/>
          <w:b w:val="0"/>
          <w:bCs w:val="0"/>
          <w:sz w:val="24"/>
          <w:szCs w:val="24"/>
        </w:rPr>
        <w:t>S</w:t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>porządzenie</w:t>
      </w:r>
      <w:r w:rsidR="001257C4" w:rsidRPr="00CD4C05">
        <w:rPr>
          <w:rFonts w:ascii="Arial" w:hAnsi="Arial" w:cs="Arial"/>
          <w:b w:val="0"/>
          <w:bCs w:val="0"/>
          <w:sz w:val="24"/>
          <w:szCs w:val="24"/>
        </w:rPr>
        <w:t>m</w:t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 xml:space="preserve"> aneksów do obowiązujących planów urządzania lasu dla Nadleśnictw </w:t>
      </w:r>
      <w:r w:rsidR="001257C4" w:rsidRPr="00CD4C05">
        <w:rPr>
          <w:rFonts w:ascii="Arial" w:hAnsi="Arial" w:cs="Arial"/>
          <w:b w:val="0"/>
          <w:bCs w:val="0"/>
          <w:sz w:val="24"/>
          <w:szCs w:val="24"/>
        </w:rPr>
        <w:t>Ustrzyki Dolne, Lubaczów i Jarosław</w:t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 xml:space="preserve"> obejmujących </w:t>
      </w:r>
      <w:r w:rsidR="00906811" w:rsidRPr="00CD4C05">
        <w:rPr>
          <w:rFonts w:ascii="Arial" w:hAnsi="Arial" w:cs="Arial"/>
          <w:b w:val="0"/>
          <w:bCs w:val="0"/>
          <w:sz w:val="24"/>
          <w:szCs w:val="24"/>
        </w:rPr>
        <w:t xml:space="preserve">wykonanie </w:t>
      </w:r>
      <w:r w:rsidR="00906811" w:rsidRPr="00CD4C05">
        <w:rPr>
          <w:rFonts w:ascii="Arial" w:hAnsi="Arial" w:cs="Arial"/>
          <w:b w:val="0"/>
          <w:bCs w:val="0"/>
          <w:sz w:val="24"/>
          <w:szCs w:val="24"/>
        </w:rPr>
        <w:lastRenderedPageBreak/>
        <w:t>monitoringu stanu zachowania przedmiotów ochrony, diagnozy zagrożeń, celów działań ochronnych i określenie niezbędnych do wykonania działań z zakresu ochrony czynnej</w:t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 xml:space="preserve"> dla części obszarów Natura 2000 </w:t>
      </w:r>
      <w:r w:rsidR="00AF7216" w:rsidRPr="00CD4C05">
        <w:rPr>
          <w:rFonts w:ascii="Arial" w:hAnsi="Arial" w:cs="Arial"/>
          <w:b w:val="0"/>
          <w:bCs w:val="0"/>
          <w:sz w:val="24"/>
          <w:szCs w:val="24"/>
        </w:rPr>
        <w:t>PLH18</w:t>
      </w:r>
      <w:r w:rsidR="001257C4" w:rsidRPr="00CD4C05">
        <w:rPr>
          <w:rFonts w:ascii="Arial" w:hAnsi="Arial" w:cs="Arial"/>
          <w:b w:val="0"/>
          <w:bCs w:val="0"/>
          <w:sz w:val="24"/>
          <w:szCs w:val="24"/>
        </w:rPr>
        <w:t>0026 Moczary</w:t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06811" w:rsidRPr="00CD4C05">
        <w:rPr>
          <w:rFonts w:ascii="Arial" w:hAnsi="Arial" w:cs="Arial"/>
          <w:b w:val="0"/>
          <w:bCs w:val="0"/>
          <w:sz w:val="24"/>
          <w:szCs w:val="24"/>
        </w:rPr>
        <w:br/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 xml:space="preserve">i </w:t>
      </w:r>
      <w:r w:rsidR="001257C4" w:rsidRPr="00CD4C05">
        <w:rPr>
          <w:rFonts w:ascii="Arial" w:hAnsi="Arial" w:cs="Arial"/>
          <w:b w:val="0"/>
          <w:bCs w:val="0"/>
          <w:sz w:val="24"/>
          <w:szCs w:val="24"/>
        </w:rPr>
        <w:t>PLH180024 Łukawiec</w:t>
      </w:r>
      <w:r w:rsidR="007E1418" w:rsidRPr="00CD4C05">
        <w:rPr>
          <w:rFonts w:ascii="Arial" w:hAnsi="Arial" w:cs="Arial"/>
          <w:b w:val="0"/>
          <w:bCs w:val="0"/>
          <w:sz w:val="24"/>
          <w:szCs w:val="24"/>
        </w:rPr>
        <w:t xml:space="preserve"> pozostającej w zarządzie poszczególnych Nadleśnictw</w:t>
      </w:r>
      <w:r w:rsidR="009D7CE8" w:rsidRPr="00CD4C05">
        <w:rPr>
          <w:rFonts w:ascii="Arial" w:hAnsi="Arial" w:cs="Arial"/>
          <w:b w:val="0"/>
          <w:bCs w:val="0"/>
          <w:sz w:val="24"/>
          <w:szCs w:val="24"/>
        </w:rPr>
        <w:t>;</w:t>
      </w:r>
    </w:p>
    <w:p w14:paraId="1D517F31" w14:textId="77777777" w:rsidR="009D7CE8" w:rsidRPr="00CD4C05" w:rsidRDefault="0096014D" w:rsidP="00571E2C">
      <w:pPr>
        <w:pStyle w:val="Nagwek6"/>
        <w:numPr>
          <w:ilvl w:val="0"/>
          <w:numId w:val="17"/>
        </w:numPr>
        <w:spacing w:before="0" w:after="120" w:line="28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D4C05">
        <w:rPr>
          <w:rFonts w:ascii="Arial" w:hAnsi="Arial" w:cs="Arial"/>
          <w:b w:val="0"/>
          <w:bCs w:val="0"/>
          <w:sz w:val="24"/>
          <w:szCs w:val="24"/>
        </w:rPr>
        <w:t>W</w:t>
      </w:r>
      <w:r w:rsidR="009D7CE8" w:rsidRPr="00CD4C05">
        <w:rPr>
          <w:rFonts w:ascii="Arial" w:hAnsi="Arial" w:cs="Arial"/>
          <w:b w:val="0"/>
          <w:bCs w:val="0"/>
          <w:sz w:val="24"/>
          <w:szCs w:val="24"/>
        </w:rPr>
        <w:t>ykonaniem opracowania siedliskowego dla Nadleśnictw Baligród (obręb leśny Baligród), Cisna i Komańcza (obręb leśny Komańcza);</w:t>
      </w:r>
    </w:p>
    <w:p w14:paraId="5A89432E" w14:textId="77777777" w:rsidR="009D7CE8" w:rsidRPr="00CD4C05" w:rsidRDefault="0096014D" w:rsidP="00571E2C">
      <w:pPr>
        <w:pStyle w:val="Nagwek6"/>
        <w:numPr>
          <w:ilvl w:val="0"/>
          <w:numId w:val="17"/>
        </w:numPr>
        <w:spacing w:before="0" w:after="120" w:line="28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D4C05">
        <w:rPr>
          <w:rFonts w:ascii="Arial" w:hAnsi="Arial" w:cs="Arial"/>
          <w:b w:val="0"/>
          <w:bCs w:val="0"/>
          <w:sz w:val="24"/>
          <w:szCs w:val="24"/>
        </w:rPr>
        <w:t>W</w:t>
      </w:r>
      <w:r w:rsidR="009D7CE8" w:rsidRPr="00CD4C05">
        <w:rPr>
          <w:rFonts w:ascii="Arial" w:hAnsi="Arial" w:cs="Arial"/>
          <w:b w:val="0"/>
          <w:bCs w:val="0"/>
          <w:sz w:val="24"/>
          <w:szCs w:val="24"/>
        </w:rPr>
        <w:t>ykonaniem opracowania fitosocjologicznego dla Nadleśnictwa Komańcza;</w:t>
      </w:r>
    </w:p>
    <w:p w14:paraId="5EE32762" w14:textId="77777777" w:rsidR="00573F12" w:rsidRPr="00CD4C05" w:rsidRDefault="0096014D" w:rsidP="00571E2C">
      <w:pPr>
        <w:pStyle w:val="Nagwek6"/>
        <w:numPr>
          <w:ilvl w:val="0"/>
          <w:numId w:val="17"/>
        </w:numPr>
        <w:spacing w:before="0" w:after="120" w:line="28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D4C05">
        <w:rPr>
          <w:rFonts w:ascii="Arial" w:hAnsi="Arial" w:cs="Arial"/>
          <w:b w:val="0"/>
          <w:bCs w:val="0"/>
          <w:sz w:val="24"/>
          <w:szCs w:val="24"/>
        </w:rPr>
        <w:t>W</w:t>
      </w:r>
      <w:r w:rsidR="00573F12" w:rsidRPr="00CD4C05">
        <w:rPr>
          <w:rFonts w:ascii="Arial" w:hAnsi="Arial" w:cs="Arial"/>
          <w:b w:val="0"/>
          <w:bCs w:val="0"/>
          <w:sz w:val="24"/>
          <w:szCs w:val="24"/>
        </w:rPr>
        <w:t>ykonanie</w:t>
      </w:r>
      <w:r w:rsidR="001257C4" w:rsidRPr="00CD4C05">
        <w:rPr>
          <w:rFonts w:ascii="Arial" w:hAnsi="Arial" w:cs="Arial"/>
          <w:b w:val="0"/>
          <w:bCs w:val="0"/>
          <w:sz w:val="24"/>
          <w:szCs w:val="24"/>
        </w:rPr>
        <w:t>m</w:t>
      </w:r>
      <w:r w:rsidR="00573F12" w:rsidRPr="00CD4C05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D469FD" w:rsidRPr="00CD4C05">
        <w:rPr>
          <w:rFonts w:ascii="Arial" w:hAnsi="Arial" w:cs="Arial"/>
          <w:b w:val="0"/>
          <w:bCs w:val="0"/>
          <w:sz w:val="24"/>
          <w:szCs w:val="24"/>
        </w:rPr>
        <w:t xml:space="preserve">opracowania hydrologicznego dla części zlewni Sanu </w:t>
      </w:r>
      <w:r w:rsidR="00573F12" w:rsidRPr="00CD4C05">
        <w:rPr>
          <w:rFonts w:ascii="Arial" w:hAnsi="Arial" w:cs="Arial"/>
          <w:b w:val="0"/>
          <w:bCs w:val="0"/>
          <w:sz w:val="24"/>
          <w:szCs w:val="24"/>
        </w:rPr>
        <w:t xml:space="preserve">równocześnie </w:t>
      </w:r>
      <w:r w:rsidR="00B30B63" w:rsidRPr="00CD4C05">
        <w:rPr>
          <w:rFonts w:ascii="Arial" w:hAnsi="Arial" w:cs="Arial"/>
          <w:b w:val="0"/>
          <w:bCs w:val="0"/>
          <w:sz w:val="24"/>
          <w:szCs w:val="24"/>
        </w:rPr>
        <w:t>z pracami opisanymi w § 1 ust. 1</w:t>
      </w:r>
      <w:r w:rsidR="00573F12" w:rsidRPr="00CD4C05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4B6AB51D" w14:textId="77777777" w:rsidR="00D469FD" w:rsidRPr="00CD4C05" w:rsidRDefault="00D469FD" w:rsidP="00D469FD">
      <w:pPr>
        <w:pStyle w:val="Akapitzlist"/>
        <w:ind w:left="720"/>
        <w:rPr>
          <w:sz w:val="24"/>
          <w:szCs w:val="24"/>
        </w:rPr>
      </w:pPr>
    </w:p>
    <w:p w14:paraId="57B3038F" w14:textId="77777777" w:rsidR="008121F9" w:rsidRPr="00CD4C05" w:rsidRDefault="008121F9" w:rsidP="00D469FD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2.</w:t>
      </w:r>
    </w:p>
    <w:p w14:paraId="099C5F9E" w14:textId="77777777" w:rsidR="008121F9" w:rsidRPr="00CD4C05" w:rsidRDefault="009D4FB3" w:rsidP="00060771">
      <w:p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Integralną część</w:t>
      </w:r>
      <w:r w:rsidR="008121F9" w:rsidRPr="00CD4C05">
        <w:rPr>
          <w:sz w:val="24"/>
          <w:szCs w:val="24"/>
        </w:rPr>
        <w:t xml:space="preserve"> niniejszej umow</w:t>
      </w:r>
      <w:r w:rsidR="009203F7" w:rsidRPr="00CD4C05">
        <w:rPr>
          <w:sz w:val="24"/>
          <w:szCs w:val="24"/>
        </w:rPr>
        <w:t>y stanowi Specyfikacja</w:t>
      </w:r>
      <w:r w:rsidR="008121F9" w:rsidRPr="00CD4C05">
        <w:rPr>
          <w:sz w:val="24"/>
          <w:szCs w:val="24"/>
        </w:rPr>
        <w:t xml:space="preserve"> Warunków Zamówienia, zawierająca szczegółowy opis przedmiotu zamówienia.</w:t>
      </w:r>
    </w:p>
    <w:p w14:paraId="4F0CDBA2" w14:textId="77777777" w:rsidR="008121F9" w:rsidRPr="00CD4C05" w:rsidRDefault="008121F9" w:rsidP="009D4FB3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3.</w:t>
      </w:r>
    </w:p>
    <w:p w14:paraId="3B52A846" w14:textId="77777777" w:rsidR="008121F9" w:rsidRPr="00CD4C05" w:rsidRDefault="008121F9" w:rsidP="00060771">
      <w:pPr>
        <w:pStyle w:val="Tekstpodstawowy3"/>
        <w:tabs>
          <w:tab w:val="left" w:pos="0"/>
        </w:tabs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>Przy wykonywaniu prac Wykonawca uwzględni obowiązujące w tym zakresie</w:t>
      </w:r>
      <w:r w:rsidR="00906ECF" w:rsidRPr="00CD4C05">
        <w:rPr>
          <w:rFonts w:ascii="Arial" w:hAnsi="Arial" w:cs="Arial"/>
        </w:rPr>
        <w:t>:</w:t>
      </w:r>
      <w:r w:rsidRPr="00CD4C05">
        <w:rPr>
          <w:rFonts w:ascii="Arial" w:hAnsi="Arial" w:cs="Arial"/>
        </w:rPr>
        <w:t xml:space="preserve"> przepisy</w:t>
      </w:r>
      <w:r w:rsidR="00C54249" w:rsidRPr="00CD4C05">
        <w:rPr>
          <w:rFonts w:ascii="Arial" w:hAnsi="Arial" w:cs="Arial"/>
        </w:rPr>
        <w:t xml:space="preserve"> prawa powszechnie obowiązującego</w:t>
      </w:r>
      <w:r w:rsidR="00906ECF" w:rsidRPr="00CD4C05">
        <w:rPr>
          <w:rFonts w:ascii="Arial" w:hAnsi="Arial" w:cs="Arial"/>
        </w:rPr>
        <w:t xml:space="preserve">, </w:t>
      </w:r>
      <w:r w:rsidR="00C54249" w:rsidRPr="00CD4C05">
        <w:rPr>
          <w:rFonts w:ascii="Arial" w:hAnsi="Arial" w:cs="Arial"/>
        </w:rPr>
        <w:t>regulacje wewnętrzne</w:t>
      </w:r>
      <w:r w:rsidR="00906ECF" w:rsidRPr="00CD4C05">
        <w:rPr>
          <w:rFonts w:ascii="Arial" w:hAnsi="Arial" w:cs="Arial"/>
        </w:rPr>
        <w:t xml:space="preserve"> (zarządzenia, decyzje) oraz inne wytyczne</w:t>
      </w:r>
      <w:r w:rsidR="00C54249" w:rsidRPr="00CD4C05">
        <w:rPr>
          <w:rFonts w:ascii="Arial" w:hAnsi="Arial" w:cs="Arial"/>
        </w:rPr>
        <w:t xml:space="preserve"> Państwowego Gospodarstwa Leśnego Lasy Państwowe</w:t>
      </w:r>
      <w:r w:rsidRPr="00CD4C05">
        <w:rPr>
          <w:rFonts w:ascii="Arial" w:hAnsi="Arial" w:cs="Arial"/>
        </w:rPr>
        <w:t>,</w:t>
      </w:r>
      <w:r w:rsidR="00906ECF" w:rsidRPr="00CD4C05">
        <w:rPr>
          <w:rFonts w:ascii="Arial" w:hAnsi="Arial" w:cs="Arial"/>
        </w:rPr>
        <w:t xml:space="preserve"> dokumenty i w</w:t>
      </w:r>
      <w:r w:rsidR="00697992" w:rsidRPr="00CD4C05">
        <w:rPr>
          <w:rFonts w:ascii="Arial" w:hAnsi="Arial" w:cs="Arial"/>
        </w:rPr>
        <w:t>ytyczne pozostałych instytucji,</w:t>
      </w:r>
      <w:r w:rsidRPr="00CD4C05">
        <w:rPr>
          <w:rFonts w:ascii="Arial" w:hAnsi="Arial" w:cs="Arial"/>
        </w:rPr>
        <w:t xml:space="preserve"> a w szczególności:</w:t>
      </w:r>
    </w:p>
    <w:p w14:paraId="6D0E57C6" w14:textId="77777777" w:rsidR="008121F9" w:rsidRPr="00CD4C05" w:rsidRDefault="008121F9" w:rsidP="00717531">
      <w:pPr>
        <w:pStyle w:val="Akapitzlist"/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ustawę z dnia 28 września 1991</w:t>
      </w:r>
      <w:r w:rsidR="0096238A" w:rsidRPr="00CD4C05">
        <w:rPr>
          <w:sz w:val="24"/>
          <w:szCs w:val="24"/>
        </w:rPr>
        <w:t> </w:t>
      </w:r>
      <w:r w:rsidRPr="00CD4C05">
        <w:rPr>
          <w:sz w:val="24"/>
          <w:szCs w:val="24"/>
        </w:rPr>
        <w:t>r</w:t>
      </w:r>
      <w:r w:rsidR="0096238A" w:rsidRPr="00CD4C05">
        <w:rPr>
          <w:sz w:val="24"/>
          <w:szCs w:val="24"/>
        </w:rPr>
        <w:t>. o lasac</w:t>
      </w:r>
      <w:r w:rsidR="006151B6" w:rsidRPr="00CD4C05">
        <w:rPr>
          <w:sz w:val="24"/>
          <w:szCs w:val="24"/>
        </w:rPr>
        <w:t>h (tekst jedn</w:t>
      </w:r>
      <w:r w:rsidR="00905562" w:rsidRPr="00CD4C05">
        <w:rPr>
          <w:sz w:val="24"/>
          <w:szCs w:val="24"/>
        </w:rPr>
        <w:t>olity Dz. U. z 2023</w:t>
      </w:r>
      <w:r w:rsidR="005F270F" w:rsidRPr="00CD4C05">
        <w:rPr>
          <w:sz w:val="24"/>
          <w:szCs w:val="24"/>
        </w:rPr>
        <w:t xml:space="preserve"> roku, poz. </w:t>
      </w:r>
      <w:r w:rsidR="00905562" w:rsidRPr="00CD4C05">
        <w:rPr>
          <w:sz w:val="24"/>
          <w:szCs w:val="24"/>
        </w:rPr>
        <w:t>1356</w:t>
      </w:r>
      <w:r w:rsidR="00371C0F" w:rsidRPr="00CD4C05">
        <w:rPr>
          <w:sz w:val="24"/>
          <w:szCs w:val="24"/>
        </w:rPr>
        <w:t xml:space="preserve"> ze zm.</w:t>
      </w:r>
      <w:r w:rsidR="00BD5382" w:rsidRPr="00CD4C05">
        <w:rPr>
          <w:sz w:val="24"/>
          <w:szCs w:val="24"/>
        </w:rPr>
        <w:t>);</w:t>
      </w:r>
      <w:r w:rsidRPr="00CD4C05">
        <w:rPr>
          <w:sz w:val="24"/>
          <w:szCs w:val="24"/>
        </w:rPr>
        <w:t xml:space="preserve"> </w:t>
      </w:r>
    </w:p>
    <w:p w14:paraId="5A4A38AB" w14:textId="77777777" w:rsidR="008121F9" w:rsidRPr="00CD4C05" w:rsidRDefault="0096238A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ustawę z dnia 16 kwietnia 2004 r. </w:t>
      </w:r>
      <w:r w:rsidR="008121F9" w:rsidRPr="00CD4C05">
        <w:rPr>
          <w:sz w:val="24"/>
          <w:szCs w:val="24"/>
        </w:rPr>
        <w:t>o ochronie przyrod</w:t>
      </w:r>
      <w:r w:rsidR="00905562" w:rsidRPr="00CD4C05">
        <w:rPr>
          <w:sz w:val="24"/>
          <w:szCs w:val="24"/>
        </w:rPr>
        <w:t>y (tekst jednolity Dz. U. z 2023</w:t>
      </w:r>
      <w:r w:rsidRPr="00CD4C05">
        <w:rPr>
          <w:sz w:val="24"/>
          <w:szCs w:val="24"/>
        </w:rPr>
        <w:t xml:space="preserve"> roku</w:t>
      </w:r>
      <w:r w:rsidR="008121F9" w:rsidRPr="00CD4C05">
        <w:rPr>
          <w:sz w:val="24"/>
          <w:szCs w:val="24"/>
        </w:rPr>
        <w:t>, poz.</w:t>
      </w:r>
      <w:r w:rsidR="00905562" w:rsidRPr="00CD4C05">
        <w:rPr>
          <w:sz w:val="24"/>
          <w:szCs w:val="24"/>
        </w:rPr>
        <w:t xml:space="preserve"> 1336</w:t>
      </w:r>
      <w:r w:rsidR="009203F7" w:rsidRPr="00CD4C05">
        <w:rPr>
          <w:sz w:val="24"/>
          <w:szCs w:val="24"/>
        </w:rPr>
        <w:t xml:space="preserve"> ze zm.</w:t>
      </w:r>
      <w:r w:rsidR="00BD5382" w:rsidRPr="00CD4C05">
        <w:rPr>
          <w:sz w:val="24"/>
          <w:szCs w:val="24"/>
        </w:rPr>
        <w:t>);</w:t>
      </w:r>
    </w:p>
    <w:p w14:paraId="6C6CEE21" w14:textId="77777777" w:rsidR="008121F9" w:rsidRPr="00CD4C05" w:rsidRDefault="004E3A8C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R</w:t>
      </w:r>
      <w:r w:rsidR="008121F9" w:rsidRPr="00CD4C05">
        <w:rPr>
          <w:sz w:val="24"/>
          <w:szCs w:val="24"/>
        </w:rPr>
        <w:t xml:space="preserve">ozporządzenie Ministra Środowiska z dnia 12 listopada 2012 roku w sprawie szczegółowych warunków i trybu sporządzania planu urządzenia lasu, uproszczonego planu urządzenia lasu oraz inwentaryzacji </w:t>
      </w:r>
      <w:r w:rsidR="0096238A" w:rsidRPr="00CD4C05">
        <w:rPr>
          <w:sz w:val="24"/>
          <w:szCs w:val="24"/>
        </w:rPr>
        <w:t>stanu lasu (Dz. U. z 2012 roku,</w:t>
      </w:r>
      <w:r w:rsidR="008121F9" w:rsidRPr="00CD4C05">
        <w:rPr>
          <w:sz w:val="24"/>
          <w:szCs w:val="24"/>
        </w:rPr>
        <w:t xml:space="preserve"> poz. 1302);</w:t>
      </w:r>
    </w:p>
    <w:p w14:paraId="29F86B6A" w14:textId="77777777" w:rsidR="008121F9" w:rsidRPr="00CD4C05" w:rsidRDefault="008121F9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us</w:t>
      </w:r>
      <w:r w:rsidR="0096238A" w:rsidRPr="00CD4C05">
        <w:rPr>
          <w:sz w:val="24"/>
          <w:szCs w:val="24"/>
        </w:rPr>
        <w:t>tawę z dnia 3 października 2008 </w:t>
      </w:r>
      <w:r w:rsidRPr="00CD4C05">
        <w:rPr>
          <w:sz w:val="24"/>
          <w:szCs w:val="24"/>
        </w:rPr>
        <w:t>r. o udostępnianiu informacji o środowisku i  jego ochronie, udziale społeczeństwa w ochronie środowiska oraz o ocenach od</w:t>
      </w:r>
      <w:r w:rsidR="0096238A" w:rsidRPr="00CD4C05">
        <w:rPr>
          <w:sz w:val="24"/>
          <w:szCs w:val="24"/>
        </w:rPr>
        <w:t>działywania na środowisk</w:t>
      </w:r>
      <w:r w:rsidR="00DD64A3" w:rsidRPr="00CD4C05">
        <w:rPr>
          <w:sz w:val="24"/>
          <w:szCs w:val="24"/>
        </w:rPr>
        <w:t>o (tekst jednolity Dz. U. z </w:t>
      </w:r>
      <w:r w:rsidR="00905562" w:rsidRPr="00CD4C05">
        <w:rPr>
          <w:sz w:val="24"/>
          <w:szCs w:val="24"/>
        </w:rPr>
        <w:t>2023 r., poz. 1094</w:t>
      </w:r>
      <w:r w:rsidR="00E02BD1" w:rsidRPr="00CD4C05">
        <w:rPr>
          <w:sz w:val="24"/>
          <w:szCs w:val="24"/>
        </w:rPr>
        <w:t xml:space="preserve"> ze zm</w:t>
      </w:r>
      <w:r w:rsidR="00764E10" w:rsidRPr="00CD4C05">
        <w:rPr>
          <w:sz w:val="24"/>
          <w:szCs w:val="24"/>
        </w:rPr>
        <w:t>);</w:t>
      </w:r>
    </w:p>
    <w:p w14:paraId="3A3D8C10" w14:textId="77777777" w:rsidR="008121F9" w:rsidRPr="00CD4C05" w:rsidRDefault="008121F9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instrukcję urządzania lasu wprowadzoną do stosowania zarządzeniem nr 55 </w:t>
      </w:r>
      <w:r w:rsidR="00FE2347" w:rsidRPr="00CD4C05">
        <w:rPr>
          <w:sz w:val="24"/>
          <w:szCs w:val="24"/>
        </w:rPr>
        <w:t>Dyrektora Generalnego Lasów Państwowych z dnia 21 listopada 2011 roku, ze zmianami wprowadzonymi zarządzeniami nr 83 z dnia 23.11.2012 roku, nr 21 z dnia 3.04.2014 roku, nr 7 z dnia 11.02.2016 roku oraz nr 75 z dnia 5.12.2019 roku</w:t>
      </w:r>
      <w:r w:rsidR="00764E10" w:rsidRPr="00CD4C05">
        <w:rPr>
          <w:sz w:val="24"/>
          <w:szCs w:val="24"/>
        </w:rPr>
        <w:t>;</w:t>
      </w:r>
    </w:p>
    <w:p w14:paraId="66331162" w14:textId="77777777" w:rsidR="008121F9" w:rsidRPr="00CD4C05" w:rsidRDefault="008121F9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wytyczne i </w:t>
      </w:r>
      <w:r w:rsidR="00764E10" w:rsidRPr="00CD4C05">
        <w:rPr>
          <w:sz w:val="24"/>
          <w:szCs w:val="24"/>
        </w:rPr>
        <w:t>ustalenia Komisji Założeń Planu</w:t>
      </w:r>
      <w:r w:rsidR="006831D3" w:rsidRPr="00CD4C05">
        <w:rPr>
          <w:sz w:val="24"/>
          <w:szCs w:val="24"/>
        </w:rPr>
        <w:t xml:space="preserve"> z uwzględnieniem danych pochodzących z opracowań fitosocjologicznych i siedliskowych wykonanych równocześnie z opracowaniem projektu PUL w ramach niniejszej umowy</w:t>
      </w:r>
      <w:r w:rsidR="00764E10" w:rsidRPr="00CD4C05">
        <w:rPr>
          <w:sz w:val="24"/>
          <w:szCs w:val="24"/>
        </w:rPr>
        <w:t>;</w:t>
      </w:r>
    </w:p>
    <w:p w14:paraId="502ED90F" w14:textId="77777777" w:rsidR="008121F9" w:rsidRPr="00CD4C05" w:rsidRDefault="00FE2347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wytyczne R</w:t>
      </w:r>
      <w:r w:rsidR="00C54249" w:rsidRPr="00CD4C05">
        <w:rPr>
          <w:sz w:val="24"/>
          <w:szCs w:val="24"/>
        </w:rPr>
        <w:t xml:space="preserve">egionalnej </w:t>
      </w:r>
      <w:r w:rsidRPr="00CD4C05">
        <w:rPr>
          <w:sz w:val="24"/>
          <w:szCs w:val="24"/>
        </w:rPr>
        <w:t>D</w:t>
      </w:r>
      <w:r w:rsidR="00C54249" w:rsidRPr="00CD4C05">
        <w:rPr>
          <w:sz w:val="24"/>
          <w:szCs w:val="24"/>
        </w:rPr>
        <w:t xml:space="preserve">yrekcji </w:t>
      </w:r>
      <w:r w:rsidRPr="00CD4C05">
        <w:rPr>
          <w:sz w:val="24"/>
          <w:szCs w:val="24"/>
        </w:rPr>
        <w:t>O</w:t>
      </w:r>
      <w:r w:rsidR="00C54249" w:rsidRPr="00CD4C05">
        <w:rPr>
          <w:sz w:val="24"/>
          <w:szCs w:val="24"/>
        </w:rPr>
        <w:t xml:space="preserve">chrony </w:t>
      </w:r>
      <w:r w:rsidRPr="00CD4C05">
        <w:rPr>
          <w:sz w:val="24"/>
          <w:szCs w:val="24"/>
        </w:rPr>
        <w:t>Ś</w:t>
      </w:r>
      <w:r w:rsidR="00C54249" w:rsidRPr="00CD4C05">
        <w:rPr>
          <w:sz w:val="24"/>
          <w:szCs w:val="24"/>
        </w:rPr>
        <w:t>rodowiska (RDOŚ)</w:t>
      </w:r>
      <w:r w:rsidR="008121F9" w:rsidRPr="00CD4C05">
        <w:rPr>
          <w:sz w:val="24"/>
          <w:szCs w:val="24"/>
        </w:rPr>
        <w:t xml:space="preserve"> w Rzeszowie, dotyczące zakresu i stopnia szczegółowości</w:t>
      </w:r>
      <w:r w:rsidR="009203F7" w:rsidRPr="00CD4C05">
        <w:rPr>
          <w:sz w:val="24"/>
          <w:szCs w:val="24"/>
        </w:rPr>
        <w:t xml:space="preserve"> prognozy oddziaływania projektów planów</w:t>
      </w:r>
      <w:r w:rsidR="008121F9" w:rsidRPr="00CD4C05">
        <w:rPr>
          <w:sz w:val="24"/>
          <w:szCs w:val="24"/>
        </w:rPr>
        <w:t xml:space="preserve"> urządzenia lasu na ś</w:t>
      </w:r>
      <w:r w:rsidR="00764E10" w:rsidRPr="00CD4C05">
        <w:rPr>
          <w:sz w:val="24"/>
          <w:szCs w:val="24"/>
        </w:rPr>
        <w:t>rodowisko i obszary Natura 2000;</w:t>
      </w:r>
    </w:p>
    <w:p w14:paraId="3049E2FA" w14:textId="77777777" w:rsidR="008121F9" w:rsidRPr="00CD4C05" w:rsidRDefault="008121F9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>protokoły uzgodnień z Zamawiającym lub z kierownikiem jednostki organizacyjnej LP albo osobą przez niego upoważnioną, dla której</w:t>
      </w:r>
      <w:r w:rsidR="00764E10" w:rsidRPr="00CD4C05">
        <w:rPr>
          <w:sz w:val="24"/>
          <w:szCs w:val="24"/>
        </w:rPr>
        <w:t xml:space="preserve"> sporządzany jest projekt planu;</w:t>
      </w:r>
    </w:p>
    <w:p w14:paraId="1D955216" w14:textId="77777777" w:rsidR="008121F9" w:rsidRPr="00CD4C05" w:rsidRDefault="008121F9" w:rsidP="00060771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inne instrukcje i przepisy szczegółowe obowiązujące w Lasach Państwowych, dotyczące zakresu udzielonego zamówienia</w:t>
      </w:r>
      <w:r w:rsidR="006831D3" w:rsidRPr="00CD4C05">
        <w:rPr>
          <w:sz w:val="24"/>
          <w:szCs w:val="24"/>
        </w:rPr>
        <w:t xml:space="preserve"> po uzgodnieniu z Wykonawcą w zakresie wpływu na poziom kosztów wykonania</w:t>
      </w:r>
      <w:r w:rsidRPr="00CD4C05">
        <w:rPr>
          <w:sz w:val="24"/>
          <w:szCs w:val="24"/>
        </w:rPr>
        <w:t>.</w:t>
      </w:r>
    </w:p>
    <w:p w14:paraId="047AD17D" w14:textId="77777777" w:rsidR="009C2BEF" w:rsidRPr="00CD4C05" w:rsidRDefault="009C2BEF" w:rsidP="009C2BEF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stan wiedzy zweryfikowany dotychczasowymi badaniami dla lokalnych warunków dotyczących </w:t>
      </w:r>
      <w:r w:rsidR="00133AD8" w:rsidRPr="00CD4C05">
        <w:rPr>
          <w:sz w:val="24"/>
          <w:szCs w:val="24"/>
        </w:rPr>
        <w:t>konkretnych ekosystemów leśnych i utrwalony zapisami w dotychczasowych Planach Urządzenia Lasu.</w:t>
      </w:r>
    </w:p>
    <w:p w14:paraId="76C3646D" w14:textId="77777777" w:rsidR="00C524E4" w:rsidRPr="00CD4C05" w:rsidRDefault="00C524E4" w:rsidP="009C2BEF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Załącznik 4 do Zarządzenia 41 D</w:t>
      </w:r>
      <w:r w:rsidR="00E27688" w:rsidRPr="00CD4C05">
        <w:rPr>
          <w:sz w:val="24"/>
          <w:szCs w:val="24"/>
        </w:rPr>
        <w:t xml:space="preserve">yrektora </w:t>
      </w:r>
      <w:r w:rsidRPr="00CD4C05">
        <w:rPr>
          <w:sz w:val="24"/>
          <w:szCs w:val="24"/>
        </w:rPr>
        <w:t>G</w:t>
      </w:r>
      <w:r w:rsidR="00E27688" w:rsidRPr="00CD4C05">
        <w:rPr>
          <w:sz w:val="24"/>
          <w:szCs w:val="24"/>
        </w:rPr>
        <w:t xml:space="preserve">eneralnego </w:t>
      </w:r>
      <w:r w:rsidRPr="00CD4C05">
        <w:rPr>
          <w:sz w:val="24"/>
          <w:szCs w:val="24"/>
        </w:rPr>
        <w:t>L</w:t>
      </w:r>
      <w:r w:rsidR="00E27688" w:rsidRPr="00CD4C05">
        <w:rPr>
          <w:sz w:val="24"/>
          <w:szCs w:val="24"/>
        </w:rPr>
        <w:t xml:space="preserve">asów </w:t>
      </w:r>
      <w:r w:rsidRPr="00CD4C05">
        <w:rPr>
          <w:sz w:val="24"/>
          <w:szCs w:val="24"/>
        </w:rPr>
        <w:t>P</w:t>
      </w:r>
      <w:r w:rsidR="00E27688" w:rsidRPr="00CD4C05">
        <w:rPr>
          <w:sz w:val="24"/>
          <w:szCs w:val="24"/>
        </w:rPr>
        <w:t>aństwowych</w:t>
      </w:r>
      <w:r w:rsidRPr="00CD4C05">
        <w:rPr>
          <w:sz w:val="24"/>
          <w:szCs w:val="24"/>
        </w:rPr>
        <w:t xml:space="preserve"> z dnia 7 maja 2012 roku w sp</w:t>
      </w:r>
      <w:r w:rsidR="00804C20" w:rsidRPr="00CD4C05">
        <w:rPr>
          <w:sz w:val="24"/>
          <w:szCs w:val="24"/>
        </w:rPr>
        <w:t>r</w:t>
      </w:r>
      <w:r w:rsidRPr="00CD4C05">
        <w:rPr>
          <w:sz w:val="24"/>
          <w:szCs w:val="24"/>
        </w:rPr>
        <w:t>awie zasad planowania i rozliczania kosztów prac urządzenia lasu</w:t>
      </w:r>
    </w:p>
    <w:p w14:paraId="40F09665" w14:textId="77777777" w:rsidR="005024A5" w:rsidRPr="00CD4C05" w:rsidRDefault="00906ECF" w:rsidP="009C2BEF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</w:t>
      </w:r>
      <w:r w:rsidR="00742428" w:rsidRPr="00CD4C05">
        <w:rPr>
          <w:sz w:val="24"/>
          <w:szCs w:val="24"/>
        </w:rPr>
        <w:t>ytyczne zawarte w piśmie</w:t>
      </w:r>
      <w:r w:rsidR="005024A5" w:rsidRPr="00CD4C05">
        <w:rPr>
          <w:sz w:val="24"/>
          <w:szCs w:val="24"/>
        </w:rPr>
        <w:t xml:space="preserve"> Dyrektora Generalnego Lasów Państwowych </w:t>
      </w:r>
      <w:r w:rsidR="00804C20" w:rsidRPr="00CD4C05">
        <w:rPr>
          <w:sz w:val="24"/>
          <w:szCs w:val="24"/>
        </w:rPr>
        <w:br/>
      </w:r>
      <w:r w:rsidR="005024A5" w:rsidRPr="00CD4C05">
        <w:rPr>
          <w:sz w:val="24"/>
          <w:szCs w:val="24"/>
        </w:rPr>
        <w:t xml:space="preserve">z dnia 23 grudnia 2022 roku, znak: ZU.6000.82.2022 ws. harmonogramu prac nad projektem PUL. </w:t>
      </w:r>
    </w:p>
    <w:p w14:paraId="68C670A3" w14:textId="77777777" w:rsidR="008E7414" w:rsidRPr="00CD4C05" w:rsidRDefault="00DA7A20" w:rsidP="009C2BEF">
      <w:pPr>
        <w:numPr>
          <w:ilvl w:val="0"/>
          <w:numId w:val="4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u</w:t>
      </w:r>
      <w:r w:rsidR="008E7414" w:rsidRPr="00CD4C05">
        <w:rPr>
          <w:sz w:val="24"/>
          <w:szCs w:val="24"/>
        </w:rPr>
        <w:t>stalenia podjęt</w:t>
      </w:r>
      <w:r w:rsidRPr="00CD4C05">
        <w:rPr>
          <w:sz w:val="24"/>
          <w:szCs w:val="24"/>
        </w:rPr>
        <w:t>e</w:t>
      </w:r>
      <w:r w:rsidR="008E7414" w:rsidRPr="00CD4C05">
        <w:rPr>
          <w:sz w:val="24"/>
          <w:szCs w:val="24"/>
        </w:rPr>
        <w:t xml:space="preserve"> na posiedzeniach Zespołów Lokalnej Współpracy oraz zaakceptowanymi przez Nadleśniczych w Nadleśnictwach Baligród, Cisna i Komańcza zgodnie z Zarządzeniem 58 z dnia 5 lipca 2022 roku </w:t>
      </w:r>
      <w:r w:rsidR="00EC1F5E" w:rsidRPr="00CD4C05">
        <w:rPr>
          <w:sz w:val="24"/>
          <w:szCs w:val="24"/>
        </w:rPr>
        <w:br/>
      </w:r>
      <w:r w:rsidR="008E7414" w:rsidRPr="00CD4C05">
        <w:rPr>
          <w:sz w:val="24"/>
          <w:szCs w:val="24"/>
        </w:rPr>
        <w:t xml:space="preserve">w sprawie wprowadzenia „Wytycznych do zagospodarowania lasów </w:t>
      </w:r>
      <w:r w:rsidR="00EC1F5E" w:rsidRPr="00CD4C05">
        <w:rPr>
          <w:sz w:val="24"/>
          <w:szCs w:val="24"/>
        </w:rPr>
        <w:br/>
      </w:r>
      <w:r w:rsidR="008E7414" w:rsidRPr="00CD4C05">
        <w:rPr>
          <w:sz w:val="24"/>
          <w:szCs w:val="24"/>
        </w:rPr>
        <w:t xml:space="preserve">o zwiększonej funkcji społecznej na gruntach w zarządzie Lasów Państwowych”. </w:t>
      </w:r>
    </w:p>
    <w:p w14:paraId="1FDC1627" w14:textId="77777777" w:rsidR="008121F9" w:rsidRPr="00CD4C05" w:rsidRDefault="008121F9" w:rsidP="00DA6E56">
      <w:pPr>
        <w:tabs>
          <w:tab w:val="left" w:pos="5790"/>
        </w:tabs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4.</w:t>
      </w:r>
    </w:p>
    <w:p w14:paraId="594A9016" w14:textId="77777777" w:rsidR="008121F9" w:rsidRPr="00CD4C05" w:rsidRDefault="008121F9" w:rsidP="00AE0E6A">
      <w:pPr>
        <w:pStyle w:val="Akapitzlist"/>
        <w:numPr>
          <w:ilvl w:val="1"/>
          <w:numId w:val="4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Strony ustalają </w:t>
      </w:r>
      <w:r w:rsidR="00AE0E6A" w:rsidRPr="00CD4C05">
        <w:rPr>
          <w:sz w:val="24"/>
          <w:szCs w:val="24"/>
        </w:rPr>
        <w:t xml:space="preserve">ostateczny </w:t>
      </w:r>
      <w:r w:rsidRPr="00CD4C05">
        <w:rPr>
          <w:sz w:val="24"/>
          <w:szCs w:val="24"/>
        </w:rPr>
        <w:t>termin wykon</w:t>
      </w:r>
      <w:r w:rsidR="009203F7" w:rsidRPr="00CD4C05">
        <w:rPr>
          <w:sz w:val="24"/>
          <w:szCs w:val="24"/>
        </w:rPr>
        <w:t xml:space="preserve">ania </w:t>
      </w:r>
      <w:r w:rsidR="00AE0E6A" w:rsidRPr="00CD4C05">
        <w:rPr>
          <w:sz w:val="24"/>
          <w:szCs w:val="24"/>
        </w:rPr>
        <w:t xml:space="preserve">przedmiotu </w:t>
      </w:r>
      <w:r w:rsidR="0064189C" w:rsidRPr="00CD4C05">
        <w:rPr>
          <w:sz w:val="24"/>
          <w:szCs w:val="24"/>
        </w:rPr>
        <w:t>zamówienia</w:t>
      </w:r>
      <w:r w:rsidR="005024A5" w:rsidRPr="00CD4C05">
        <w:rPr>
          <w:sz w:val="24"/>
          <w:szCs w:val="24"/>
        </w:rPr>
        <w:t xml:space="preserve"> </w:t>
      </w:r>
      <w:r w:rsidR="005024A5" w:rsidRPr="00CD4C05">
        <w:rPr>
          <w:b/>
          <w:sz w:val="24"/>
          <w:szCs w:val="24"/>
          <w:u w:val="single"/>
        </w:rPr>
        <w:t>do dnia</w:t>
      </w:r>
      <w:r w:rsidR="00314B6A" w:rsidRPr="00CD4C05">
        <w:rPr>
          <w:b/>
          <w:sz w:val="24"/>
          <w:szCs w:val="24"/>
          <w:u w:val="single"/>
        </w:rPr>
        <w:t xml:space="preserve"> 30</w:t>
      </w:r>
      <w:r w:rsidRPr="00CD4C05">
        <w:rPr>
          <w:b/>
          <w:sz w:val="24"/>
          <w:szCs w:val="24"/>
          <w:u w:val="single"/>
        </w:rPr>
        <w:t xml:space="preserve"> </w:t>
      </w:r>
      <w:r w:rsidR="00314B6A" w:rsidRPr="00CD4C05">
        <w:rPr>
          <w:b/>
          <w:sz w:val="24"/>
          <w:szCs w:val="24"/>
          <w:u w:val="single"/>
        </w:rPr>
        <w:t>września</w:t>
      </w:r>
      <w:r w:rsidR="00AC3FA8" w:rsidRPr="00CD4C05">
        <w:rPr>
          <w:b/>
          <w:sz w:val="24"/>
          <w:szCs w:val="24"/>
          <w:u w:val="single"/>
        </w:rPr>
        <w:t xml:space="preserve"> 2026</w:t>
      </w:r>
      <w:r w:rsidR="00D7125A" w:rsidRPr="00CD4C05">
        <w:rPr>
          <w:b/>
          <w:sz w:val="24"/>
          <w:szCs w:val="24"/>
          <w:u w:val="single"/>
        </w:rPr>
        <w:t xml:space="preserve"> </w:t>
      </w:r>
      <w:r w:rsidRPr="00CD4C05">
        <w:rPr>
          <w:b/>
          <w:sz w:val="24"/>
          <w:szCs w:val="24"/>
          <w:u w:val="single"/>
        </w:rPr>
        <w:t>roku</w:t>
      </w:r>
      <w:r w:rsidRPr="00CD4C05">
        <w:rPr>
          <w:sz w:val="24"/>
          <w:szCs w:val="24"/>
        </w:rPr>
        <w:t xml:space="preserve"> oraz</w:t>
      </w:r>
      <w:r w:rsidR="00AE0E6A" w:rsidRPr="00CD4C05">
        <w:rPr>
          <w:sz w:val="24"/>
          <w:szCs w:val="24"/>
        </w:rPr>
        <w:t xml:space="preserve"> wymienione poniżej</w:t>
      </w:r>
      <w:r w:rsidRPr="00CD4C05">
        <w:rPr>
          <w:sz w:val="24"/>
          <w:szCs w:val="24"/>
        </w:rPr>
        <w:t xml:space="preserve"> </w:t>
      </w:r>
      <w:r w:rsidR="00383A55" w:rsidRPr="00CD4C05">
        <w:rPr>
          <w:sz w:val="24"/>
          <w:szCs w:val="24"/>
        </w:rPr>
        <w:t xml:space="preserve">terminy realizacji </w:t>
      </w:r>
      <w:r w:rsidRPr="00CD4C05">
        <w:rPr>
          <w:sz w:val="24"/>
          <w:szCs w:val="24"/>
        </w:rPr>
        <w:t>etap</w:t>
      </w:r>
      <w:r w:rsidR="00383A55" w:rsidRPr="00CD4C05">
        <w:rPr>
          <w:sz w:val="24"/>
          <w:szCs w:val="24"/>
        </w:rPr>
        <w:t>ów</w:t>
      </w:r>
      <w:r w:rsidRPr="00CD4C05">
        <w:rPr>
          <w:sz w:val="24"/>
          <w:szCs w:val="24"/>
        </w:rPr>
        <w:t xml:space="preserve"> pośredni</w:t>
      </w:r>
      <w:r w:rsidR="00383A55" w:rsidRPr="00CD4C05">
        <w:rPr>
          <w:sz w:val="24"/>
          <w:szCs w:val="24"/>
        </w:rPr>
        <w:t>ch</w:t>
      </w:r>
      <w:r w:rsidR="00AE0E6A" w:rsidRPr="00CD4C05">
        <w:rPr>
          <w:sz w:val="24"/>
          <w:szCs w:val="24"/>
        </w:rPr>
        <w:t>.</w:t>
      </w:r>
    </w:p>
    <w:p w14:paraId="1C86857E" w14:textId="77777777" w:rsidR="00717531" w:rsidRPr="00CD4C05" w:rsidRDefault="00717531" w:rsidP="00717531">
      <w:pPr>
        <w:pStyle w:val="Akapitzlist"/>
        <w:numPr>
          <w:ilvl w:val="1"/>
          <w:numId w:val="4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Strony ustalają poniższe terminy na wykonanie </w:t>
      </w:r>
      <w:r w:rsidR="00967770" w:rsidRPr="00CD4C05">
        <w:rPr>
          <w:sz w:val="24"/>
          <w:szCs w:val="24"/>
        </w:rPr>
        <w:t xml:space="preserve">poszczególnych </w:t>
      </w:r>
      <w:r w:rsidRPr="00CD4C05">
        <w:rPr>
          <w:sz w:val="24"/>
          <w:szCs w:val="24"/>
        </w:rPr>
        <w:t>zakresów rzeczowych przedmiotu umo</w:t>
      </w:r>
      <w:r w:rsidR="00EB4CBA" w:rsidRPr="00CD4C05">
        <w:rPr>
          <w:sz w:val="24"/>
          <w:szCs w:val="24"/>
        </w:rPr>
        <w:t>wy, o których mowa w § 1 ust. 1:</w:t>
      </w:r>
    </w:p>
    <w:p w14:paraId="6FBC0305" w14:textId="77777777" w:rsidR="00C92153" w:rsidRPr="00CD4C05" w:rsidRDefault="00D7651D" w:rsidP="00060771">
      <w:pPr>
        <w:spacing w:after="120" w:line="286" w:lineRule="auto"/>
        <w:ind w:left="720"/>
        <w:jc w:val="both"/>
        <w:rPr>
          <w:i/>
          <w:sz w:val="24"/>
          <w:szCs w:val="24"/>
          <w:u w:val="single"/>
        </w:rPr>
      </w:pPr>
      <w:r w:rsidRPr="00CD4C05">
        <w:rPr>
          <w:sz w:val="24"/>
          <w:szCs w:val="24"/>
        </w:rPr>
        <w:t xml:space="preserve">2.1. </w:t>
      </w:r>
      <w:r w:rsidR="00D972A0" w:rsidRPr="00CD4C05">
        <w:rPr>
          <w:sz w:val="24"/>
          <w:szCs w:val="24"/>
          <w:u w:val="single"/>
        </w:rPr>
        <w:t xml:space="preserve">Opracowanie </w:t>
      </w:r>
      <w:r w:rsidR="00967770" w:rsidRPr="00CD4C05">
        <w:rPr>
          <w:sz w:val="24"/>
          <w:szCs w:val="24"/>
          <w:u w:val="single"/>
        </w:rPr>
        <w:t xml:space="preserve">projektu </w:t>
      </w:r>
      <w:r w:rsidR="00D972A0" w:rsidRPr="00CD4C05">
        <w:rPr>
          <w:sz w:val="24"/>
          <w:szCs w:val="24"/>
          <w:u w:val="single"/>
        </w:rPr>
        <w:t>P</w:t>
      </w:r>
      <w:r w:rsidR="004D3065" w:rsidRPr="00CD4C05">
        <w:rPr>
          <w:sz w:val="24"/>
          <w:szCs w:val="24"/>
          <w:u w:val="single"/>
        </w:rPr>
        <w:t>lanu</w:t>
      </w:r>
      <w:r w:rsidR="00D972A0" w:rsidRPr="00CD4C05">
        <w:rPr>
          <w:sz w:val="24"/>
          <w:szCs w:val="24"/>
          <w:u w:val="single"/>
        </w:rPr>
        <w:t xml:space="preserve"> Urządzania Lasu dla N</w:t>
      </w:r>
      <w:r w:rsidR="00C92153" w:rsidRPr="00CD4C05">
        <w:rPr>
          <w:sz w:val="24"/>
          <w:szCs w:val="24"/>
          <w:u w:val="single"/>
        </w:rPr>
        <w:t>adleśnictw</w:t>
      </w:r>
      <w:r w:rsidR="004D3065" w:rsidRPr="00CD4C05">
        <w:rPr>
          <w:sz w:val="24"/>
          <w:szCs w:val="24"/>
          <w:u w:val="single"/>
        </w:rPr>
        <w:t>a</w:t>
      </w:r>
      <w:r w:rsidR="00C92153" w:rsidRPr="00CD4C05">
        <w:rPr>
          <w:sz w:val="24"/>
          <w:szCs w:val="24"/>
          <w:u w:val="single"/>
        </w:rPr>
        <w:t xml:space="preserve"> </w:t>
      </w:r>
      <w:r w:rsidR="00E35809" w:rsidRPr="00CD4C05">
        <w:rPr>
          <w:sz w:val="24"/>
          <w:szCs w:val="24"/>
          <w:u w:val="single"/>
        </w:rPr>
        <w:t>Baligród</w:t>
      </w:r>
      <w:r w:rsidR="00E1604D" w:rsidRPr="00CD4C05">
        <w:rPr>
          <w:sz w:val="24"/>
          <w:szCs w:val="24"/>
          <w:u w:val="single"/>
        </w:rPr>
        <w:t>.</w:t>
      </w:r>
    </w:p>
    <w:p w14:paraId="1ACCC543" w14:textId="77777777" w:rsidR="008121F9" w:rsidRPr="00CD4C05" w:rsidRDefault="00E35809" w:rsidP="00571E2C">
      <w:pPr>
        <w:numPr>
          <w:ilvl w:val="1"/>
          <w:numId w:val="5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Zakres prac do wykonania w 2024</w:t>
      </w:r>
      <w:r w:rsidR="008121F9" w:rsidRPr="00CD4C05">
        <w:rPr>
          <w:sz w:val="24"/>
          <w:szCs w:val="24"/>
        </w:rPr>
        <w:t xml:space="preserve"> roku:</w:t>
      </w:r>
    </w:p>
    <w:p w14:paraId="3CB86B4A" w14:textId="77777777" w:rsidR="008121F9" w:rsidRPr="00CD4C05" w:rsidRDefault="008121F9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prace przygoto</w:t>
      </w:r>
      <w:r w:rsidR="007E1418" w:rsidRPr="00CD4C05">
        <w:rPr>
          <w:sz w:val="24"/>
          <w:szCs w:val="24"/>
        </w:rPr>
        <w:t>wawcze</w:t>
      </w:r>
      <w:r w:rsidR="00967770" w:rsidRPr="00CD4C05">
        <w:rPr>
          <w:sz w:val="24"/>
          <w:szCs w:val="24"/>
        </w:rPr>
        <w:t>:</w:t>
      </w:r>
      <w:r w:rsidR="007E1418" w:rsidRPr="00CD4C05">
        <w:rPr>
          <w:sz w:val="24"/>
          <w:szCs w:val="24"/>
        </w:rPr>
        <w:t xml:space="preserve"> </w:t>
      </w:r>
      <w:r w:rsidR="00742428" w:rsidRPr="00CD4C05">
        <w:rPr>
          <w:sz w:val="24"/>
          <w:szCs w:val="24"/>
        </w:rPr>
        <w:t xml:space="preserve">przed przystąpieniem do prac terenowych, ale </w:t>
      </w:r>
      <w:r w:rsidRPr="00CD4C05">
        <w:rPr>
          <w:b/>
          <w:sz w:val="24"/>
          <w:szCs w:val="24"/>
        </w:rPr>
        <w:t>nie krócej</w:t>
      </w:r>
      <w:r w:rsidRPr="00CD4C05">
        <w:rPr>
          <w:sz w:val="24"/>
          <w:szCs w:val="24"/>
        </w:rPr>
        <w:t xml:space="preserve"> </w:t>
      </w:r>
      <w:r w:rsidRPr="00CD4C05">
        <w:rPr>
          <w:b/>
          <w:sz w:val="24"/>
          <w:szCs w:val="24"/>
        </w:rPr>
        <w:t>niż 21 dni od daty podpisania umowy,</w:t>
      </w:r>
    </w:p>
    <w:p w14:paraId="09F8C875" w14:textId="77777777" w:rsidR="008121F9" w:rsidRPr="00CD4C05" w:rsidRDefault="008121F9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prace terenowe - inwentaryzacja stan</w:t>
      </w:r>
      <w:r w:rsidR="00D0413A" w:rsidRPr="00CD4C05">
        <w:rPr>
          <w:sz w:val="24"/>
          <w:szCs w:val="24"/>
        </w:rPr>
        <w:t>u lasu</w:t>
      </w:r>
      <w:r w:rsidR="00967770" w:rsidRPr="00CD4C05">
        <w:rPr>
          <w:sz w:val="24"/>
          <w:szCs w:val="24"/>
        </w:rPr>
        <w:t>:</w:t>
      </w:r>
      <w:r w:rsidR="00D0413A" w:rsidRPr="00CD4C05">
        <w:rPr>
          <w:sz w:val="24"/>
          <w:szCs w:val="24"/>
        </w:rPr>
        <w:t xml:space="preserve"> do dnia </w:t>
      </w:r>
      <w:r w:rsidR="00C22FA9" w:rsidRPr="00CD4C05">
        <w:rPr>
          <w:b/>
          <w:sz w:val="24"/>
          <w:szCs w:val="24"/>
        </w:rPr>
        <w:t>0</w:t>
      </w:r>
      <w:r w:rsidR="0085028D" w:rsidRPr="00CD4C05">
        <w:rPr>
          <w:b/>
          <w:sz w:val="24"/>
          <w:szCs w:val="24"/>
        </w:rPr>
        <w:t>2</w:t>
      </w:r>
      <w:r w:rsidR="00D91A57" w:rsidRPr="00CD4C05">
        <w:rPr>
          <w:b/>
          <w:sz w:val="24"/>
          <w:szCs w:val="24"/>
        </w:rPr>
        <w:t> grudnia</w:t>
      </w:r>
      <w:r w:rsidR="00520967" w:rsidRPr="00CD4C05">
        <w:rPr>
          <w:b/>
          <w:sz w:val="24"/>
          <w:szCs w:val="24"/>
        </w:rPr>
        <w:t xml:space="preserve"> </w:t>
      </w:r>
      <w:r w:rsidR="00E35809" w:rsidRPr="00CD4C05">
        <w:rPr>
          <w:b/>
          <w:sz w:val="24"/>
          <w:szCs w:val="24"/>
        </w:rPr>
        <w:t>2024</w:t>
      </w:r>
      <w:r w:rsidRPr="00CD4C05">
        <w:rPr>
          <w:b/>
          <w:sz w:val="24"/>
          <w:szCs w:val="24"/>
        </w:rPr>
        <w:t xml:space="preserve"> roku</w:t>
      </w:r>
      <w:r w:rsidRPr="00CD4C05">
        <w:rPr>
          <w:sz w:val="24"/>
          <w:szCs w:val="24"/>
        </w:rPr>
        <w:t xml:space="preserve"> (dopuszcza się zgłoszenie do odbioru, co najmniej 50% powierzchni </w:t>
      </w:r>
      <w:r w:rsidR="00910334" w:rsidRPr="00CD4C05">
        <w:rPr>
          <w:sz w:val="24"/>
          <w:szCs w:val="24"/>
        </w:rPr>
        <w:t xml:space="preserve">Nadleśnictwa </w:t>
      </w:r>
      <w:r w:rsidRPr="00CD4C05">
        <w:rPr>
          <w:sz w:val="24"/>
          <w:szCs w:val="24"/>
        </w:rPr>
        <w:t xml:space="preserve">lub </w:t>
      </w:r>
      <w:r w:rsidR="00764E10" w:rsidRPr="00CD4C05">
        <w:rPr>
          <w:sz w:val="24"/>
          <w:szCs w:val="24"/>
        </w:rPr>
        <w:t>liczby leśnictw);</w:t>
      </w:r>
    </w:p>
    <w:p w14:paraId="282EEA6D" w14:textId="77777777" w:rsidR="008121F9" w:rsidRPr="00CD4C05" w:rsidRDefault="008121F9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wartość prac pr</w:t>
      </w:r>
      <w:r w:rsidR="00E35809" w:rsidRPr="00CD4C05">
        <w:rPr>
          <w:sz w:val="24"/>
          <w:szCs w:val="24"/>
        </w:rPr>
        <w:t>zewidzianych do wykonania w 2024</w:t>
      </w:r>
      <w:r w:rsidRPr="00CD4C05">
        <w:rPr>
          <w:sz w:val="24"/>
          <w:szCs w:val="24"/>
        </w:rPr>
        <w:t xml:space="preserve"> roku</w:t>
      </w:r>
      <w:r w:rsidR="00967770" w:rsidRPr="00CD4C05">
        <w:rPr>
          <w:sz w:val="24"/>
          <w:szCs w:val="24"/>
        </w:rPr>
        <w:t>:</w:t>
      </w:r>
      <w:r w:rsidRPr="00CD4C05">
        <w:rPr>
          <w:sz w:val="24"/>
          <w:szCs w:val="24"/>
        </w:rPr>
        <w:t xml:space="preserve"> 40% kwoty </w:t>
      </w:r>
      <w:r w:rsidR="00910334" w:rsidRPr="00CD4C05">
        <w:rPr>
          <w:sz w:val="24"/>
          <w:szCs w:val="24"/>
        </w:rPr>
        <w:t>wynagrodzenia brutto wskazanego</w:t>
      </w:r>
      <w:r w:rsidR="009C5D47" w:rsidRPr="00CD4C05">
        <w:rPr>
          <w:sz w:val="24"/>
          <w:szCs w:val="24"/>
        </w:rPr>
        <w:t xml:space="preserve"> </w:t>
      </w:r>
      <w:r w:rsidR="00910334" w:rsidRPr="00CD4C05">
        <w:rPr>
          <w:sz w:val="24"/>
          <w:szCs w:val="24"/>
        </w:rPr>
        <w:t xml:space="preserve">w § 5 ust. </w:t>
      </w:r>
      <w:r w:rsidR="00CF7305" w:rsidRPr="00CD4C05">
        <w:rPr>
          <w:sz w:val="24"/>
          <w:szCs w:val="24"/>
        </w:rPr>
        <w:t>2</w:t>
      </w:r>
      <w:r w:rsidR="00255806" w:rsidRPr="00CD4C05">
        <w:rPr>
          <w:sz w:val="24"/>
          <w:szCs w:val="24"/>
        </w:rPr>
        <w:t xml:space="preserve"> pkt 1)</w:t>
      </w:r>
      <w:r w:rsidR="00C801A2" w:rsidRPr="00CD4C05">
        <w:rPr>
          <w:sz w:val="24"/>
          <w:szCs w:val="24"/>
        </w:rPr>
        <w:t xml:space="preserve"> </w:t>
      </w:r>
      <w:r w:rsidR="004D3065" w:rsidRPr="00CD4C05">
        <w:rPr>
          <w:i/>
          <w:iCs/>
          <w:sz w:val="24"/>
          <w:szCs w:val="24"/>
        </w:rPr>
        <w:t xml:space="preserve">tiret </w:t>
      </w:r>
      <w:r w:rsidR="004D3065" w:rsidRPr="00CD4C05">
        <w:rPr>
          <w:sz w:val="24"/>
          <w:szCs w:val="24"/>
        </w:rPr>
        <w:t>1</w:t>
      </w:r>
      <w:r w:rsidR="00A51CBA" w:rsidRPr="00CD4C05">
        <w:rPr>
          <w:sz w:val="24"/>
          <w:szCs w:val="24"/>
        </w:rPr>
        <w:t>.</w:t>
      </w:r>
    </w:p>
    <w:p w14:paraId="2AE41ABC" w14:textId="77777777" w:rsidR="008121F9" w:rsidRPr="00CD4C05" w:rsidRDefault="008121F9" w:rsidP="00571E2C">
      <w:pPr>
        <w:numPr>
          <w:ilvl w:val="1"/>
          <w:numId w:val="5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Zakres </w:t>
      </w:r>
      <w:r w:rsidR="0085028D" w:rsidRPr="00CD4C05">
        <w:rPr>
          <w:sz w:val="24"/>
          <w:szCs w:val="24"/>
        </w:rPr>
        <w:t>prac do wykonania w 2025</w:t>
      </w:r>
      <w:r w:rsidRPr="00CD4C05">
        <w:rPr>
          <w:sz w:val="24"/>
          <w:szCs w:val="24"/>
        </w:rPr>
        <w:t xml:space="preserve"> roku:</w:t>
      </w:r>
    </w:p>
    <w:p w14:paraId="0BE26E8C" w14:textId="77777777" w:rsidR="008121F9" w:rsidRPr="00CD4C05" w:rsidRDefault="008121F9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założenie powierzchni ko</w:t>
      </w:r>
      <w:r w:rsidR="00520967" w:rsidRPr="00CD4C05">
        <w:rPr>
          <w:sz w:val="24"/>
          <w:szCs w:val="24"/>
        </w:rPr>
        <w:t>łowych</w:t>
      </w:r>
      <w:r w:rsidR="00967770" w:rsidRPr="00CD4C05">
        <w:rPr>
          <w:sz w:val="24"/>
          <w:szCs w:val="24"/>
        </w:rPr>
        <w:t>:</w:t>
      </w:r>
      <w:r w:rsidR="00520967" w:rsidRPr="00CD4C05">
        <w:rPr>
          <w:sz w:val="24"/>
          <w:szCs w:val="24"/>
        </w:rPr>
        <w:t xml:space="preserve"> do </w:t>
      </w:r>
      <w:r w:rsidR="008E0EE2" w:rsidRPr="00CD4C05">
        <w:rPr>
          <w:sz w:val="24"/>
          <w:szCs w:val="24"/>
        </w:rPr>
        <w:t xml:space="preserve">dnia </w:t>
      </w:r>
      <w:r w:rsidR="0085028D" w:rsidRPr="00CD4C05">
        <w:rPr>
          <w:b/>
          <w:sz w:val="24"/>
          <w:szCs w:val="24"/>
        </w:rPr>
        <w:t>02</w:t>
      </w:r>
      <w:r w:rsidR="00C22FA9" w:rsidRPr="00CD4C05">
        <w:rPr>
          <w:b/>
          <w:sz w:val="24"/>
          <w:szCs w:val="24"/>
        </w:rPr>
        <w:t> </w:t>
      </w:r>
      <w:r w:rsidR="00624842" w:rsidRPr="00CD4C05">
        <w:rPr>
          <w:b/>
          <w:sz w:val="24"/>
          <w:szCs w:val="24"/>
        </w:rPr>
        <w:t>czerwca</w:t>
      </w:r>
      <w:r w:rsidR="0085028D" w:rsidRPr="00CD4C05">
        <w:rPr>
          <w:b/>
          <w:sz w:val="24"/>
          <w:szCs w:val="24"/>
        </w:rPr>
        <w:t xml:space="preserve"> 2025</w:t>
      </w:r>
      <w:r w:rsidRPr="00CD4C05">
        <w:rPr>
          <w:b/>
          <w:sz w:val="24"/>
          <w:szCs w:val="24"/>
        </w:rPr>
        <w:t xml:space="preserve"> roku</w:t>
      </w:r>
      <w:r w:rsidRPr="00CD4C05">
        <w:rPr>
          <w:sz w:val="24"/>
          <w:szCs w:val="24"/>
        </w:rPr>
        <w:t>,</w:t>
      </w:r>
    </w:p>
    <w:p w14:paraId="08B7B8F2" w14:textId="77777777" w:rsidR="008121F9" w:rsidRPr="00CD4C05" w:rsidRDefault="008121F9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lastRenderedPageBreak/>
        <w:t>prace kameralne, związane z opracowaniem projektów planów urządzenia lasu, w tym, przekazanie Zamawiającemu dokumentów na narady techniczno-gospodarcze, dale</w:t>
      </w:r>
      <w:r w:rsidR="00DC7B01" w:rsidRPr="00CD4C05">
        <w:rPr>
          <w:sz w:val="24"/>
          <w:szCs w:val="24"/>
        </w:rPr>
        <w:t>j NTG</w:t>
      </w:r>
      <w:r w:rsidR="00967770" w:rsidRPr="00CD4C05">
        <w:rPr>
          <w:sz w:val="24"/>
          <w:szCs w:val="24"/>
        </w:rPr>
        <w:t>:</w:t>
      </w:r>
      <w:r w:rsidR="00DC7B01" w:rsidRPr="00CD4C05">
        <w:rPr>
          <w:sz w:val="24"/>
          <w:szCs w:val="24"/>
        </w:rPr>
        <w:t xml:space="preserve"> </w:t>
      </w:r>
      <w:r w:rsidR="0085028D" w:rsidRPr="00CD4C05">
        <w:rPr>
          <w:b/>
          <w:bCs/>
          <w:sz w:val="24"/>
          <w:szCs w:val="24"/>
        </w:rPr>
        <w:t>do dnia 01</w:t>
      </w:r>
      <w:r w:rsidR="00C22FA9" w:rsidRPr="00CD4C05">
        <w:rPr>
          <w:b/>
          <w:bCs/>
          <w:sz w:val="24"/>
          <w:szCs w:val="24"/>
        </w:rPr>
        <w:t> </w:t>
      </w:r>
      <w:r w:rsidR="00314B6A" w:rsidRPr="00CD4C05">
        <w:rPr>
          <w:b/>
          <w:bCs/>
          <w:sz w:val="24"/>
          <w:szCs w:val="24"/>
        </w:rPr>
        <w:t>sierpnia</w:t>
      </w:r>
      <w:r w:rsidR="0085028D" w:rsidRPr="00CD4C05">
        <w:rPr>
          <w:b/>
          <w:bCs/>
          <w:sz w:val="24"/>
          <w:szCs w:val="24"/>
        </w:rPr>
        <w:t xml:space="preserve"> 2025</w:t>
      </w:r>
      <w:r w:rsidRPr="00CD4C05">
        <w:rPr>
          <w:b/>
          <w:bCs/>
          <w:sz w:val="24"/>
          <w:szCs w:val="24"/>
        </w:rPr>
        <w:t xml:space="preserve"> roku</w:t>
      </w:r>
      <w:r w:rsidR="00764E10" w:rsidRPr="00CD4C05">
        <w:rPr>
          <w:sz w:val="24"/>
          <w:szCs w:val="24"/>
        </w:rPr>
        <w:t>;</w:t>
      </w:r>
    </w:p>
    <w:p w14:paraId="0B3EC55A" w14:textId="77777777" w:rsidR="008121F9" w:rsidRPr="00CD4C05" w:rsidRDefault="008121F9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przekazanie dokumentacji urządzeniowej z uwzględnieniem ustaleń N</w:t>
      </w:r>
      <w:r w:rsidR="0072201A" w:rsidRPr="00CD4C05">
        <w:rPr>
          <w:sz w:val="24"/>
          <w:szCs w:val="24"/>
        </w:rPr>
        <w:t>TG, w tym egzemplarz dla RDOŚ</w:t>
      </w:r>
      <w:r w:rsidRPr="00CD4C05">
        <w:rPr>
          <w:sz w:val="24"/>
          <w:szCs w:val="24"/>
        </w:rPr>
        <w:t xml:space="preserve"> oraz baz</w:t>
      </w:r>
      <w:r w:rsidR="0072201A" w:rsidRPr="00CD4C05">
        <w:rPr>
          <w:sz w:val="24"/>
          <w:szCs w:val="24"/>
        </w:rPr>
        <w:t>y</w:t>
      </w:r>
      <w:r w:rsidRPr="00CD4C05">
        <w:rPr>
          <w:sz w:val="24"/>
          <w:szCs w:val="24"/>
        </w:rPr>
        <w:t xml:space="preserve"> z programu Taksator do instalacji na bazie te</w:t>
      </w:r>
      <w:r w:rsidR="00144D75" w:rsidRPr="00CD4C05">
        <w:rPr>
          <w:sz w:val="24"/>
          <w:szCs w:val="24"/>
        </w:rPr>
        <w:t>stowej</w:t>
      </w:r>
      <w:r w:rsidR="00457B41" w:rsidRPr="00CD4C05">
        <w:rPr>
          <w:sz w:val="24"/>
          <w:szCs w:val="24"/>
        </w:rPr>
        <w:t>:</w:t>
      </w:r>
      <w:r w:rsidR="00144D75" w:rsidRPr="00CD4C05">
        <w:rPr>
          <w:sz w:val="24"/>
          <w:szCs w:val="24"/>
        </w:rPr>
        <w:t xml:space="preserve"> </w:t>
      </w:r>
      <w:r w:rsidR="00E47695" w:rsidRPr="00CD4C05">
        <w:rPr>
          <w:sz w:val="24"/>
          <w:szCs w:val="24"/>
        </w:rPr>
        <w:t xml:space="preserve">do dnia </w:t>
      </w:r>
      <w:r w:rsidR="00DC7B01" w:rsidRPr="00CD4C05">
        <w:rPr>
          <w:b/>
          <w:sz w:val="24"/>
          <w:szCs w:val="24"/>
        </w:rPr>
        <w:t>10</w:t>
      </w:r>
      <w:r w:rsidR="005F270F" w:rsidRPr="00CD4C05">
        <w:rPr>
          <w:b/>
          <w:sz w:val="24"/>
          <w:szCs w:val="24"/>
        </w:rPr>
        <w:t> </w:t>
      </w:r>
      <w:r w:rsidR="00DC7B01" w:rsidRPr="00CD4C05">
        <w:rPr>
          <w:b/>
          <w:sz w:val="24"/>
          <w:szCs w:val="24"/>
        </w:rPr>
        <w:t>listopad</w:t>
      </w:r>
      <w:r w:rsidR="0085028D" w:rsidRPr="00CD4C05">
        <w:rPr>
          <w:b/>
          <w:sz w:val="24"/>
          <w:szCs w:val="24"/>
        </w:rPr>
        <w:t>a 2025</w:t>
      </w:r>
      <w:r w:rsidRPr="00CD4C05">
        <w:rPr>
          <w:b/>
          <w:sz w:val="24"/>
          <w:szCs w:val="24"/>
        </w:rPr>
        <w:t xml:space="preserve"> roku</w:t>
      </w:r>
      <w:r w:rsidRPr="00CD4C05">
        <w:rPr>
          <w:sz w:val="24"/>
          <w:szCs w:val="24"/>
        </w:rPr>
        <w:t xml:space="preserve"> (termin przekazania ostatecznej bazy Taksator, z uwzględnieniem ewentualnych poprawek i uzupełnień zgłoszonych </w:t>
      </w:r>
      <w:r w:rsidR="0072201A" w:rsidRPr="00CD4C05">
        <w:rPr>
          <w:sz w:val="24"/>
          <w:szCs w:val="24"/>
        </w:rPr>
        <w:t>przez Zamawiającego lub</w:t>
      </w:r>
      <w:r w:rsidR="00E77C71" w:rsidRPr="00CD4C05">
        <w:rPr>
          <w:sz w:val="24"/>
          <w:szCs w:val="24"/>
        </w:rPr>
        <w:t>/i</w:t>
      </w:r>
      <w:r w:rsidRPr="00CD4C05">
        <w:rPr>
          <w:sz w:val="24"/>
          <w:szCs w:val="24"/>
        </w:rPr>
        <w:t xml:space="preserve"> nadleśn</w:t>
      </w:r>
      <w:r w:rsidR="00144D75" w:rsidRPr="00CD4C05">
        <w:rPr>
          <w:sz w:val="24"/>
          <w:szCs w:val="24"/>
        </w:rPr>
        <w:t>ictwo</w:t>
      </w:r>
      <w:r w:rsidR="00457B41" w:rsidRPr="00CD4C05">
        <w:rPr>
          <w:sz w:val="24"/>
          <w:szCs w:val="24"/>
        </w:rPr>
        <w:t>:</w:t>
      </w:r>
      <w:r w:rsidR="00144D75" w:rsidRPr="00CD4C05">
        <w:rPr>
          <w:sz w:val="24"/>
          <w:szCs w:val="24"/>
        </w:rPr>
        <w:t xml:space="preserve"> do dnia </w:t>
      </w:r>
      <w:r w:rsidR="00314B6A" w:rsidRPr="00CD4C05">
        <w:rPr>
          <w:b/>
          <w:sz w:val="24"/>
          <w:szCs w:val="24"/>
        </w:rPr>
        <w:t>0</w:t>
      </w:r>
      <w:r w:rsidR="00C22FA9" w:rsidRPr="00CD4C05">
        <w:rPr>
          <w:b/>
          <w:sz w:val="24"/>
          <w:szCs w:val="24"/>
        </w:rPr>
        <w:t>1 </w:t>
      </w:r>
      <w:r w:rsidR="005F270F" w:rsidRPr="00CD4C05">
        <w:rPr>
          <w:b/>
          <w:sz w:val="24"/>
          <w:szCs w:val="24"/>
        </w:rPr>
        <w:t>gru</w:t>
      </w:r>
      <w:r w:rsidR="0085028D" w:rsidRPr="00CD4C05">
        <w:rPr>
          <w:b/>
          <w:sz w:val="24"/>
          <w:szCs w:val="24"/>
        </w:rPr>
        <w:t>dnia 2025</w:t>
      </w:r>
      <w:r w:rsidRPr="00CD4C05">
        <w:rPr>
          <w:b/>
          <w:sz w:val="24"/>
          <w:szCs w:val="24"/>
        </w:rPr>
        <w:t xml:space="preserve"> roku</w:t>
      </w:r>
      <w:r w:rsidR="00457B41" w:rsidRPr="00CD4C05">
        <w:rPr>
          <w:bCs/>
          <w:sz w:val="24"/>
          <w:szCs w:val="24"/>
        </w:rPr>
        <w:t>)</w:t>
      </w:r>
      <w:r w:rsidR="00764E10" w:rsidRPr="00CD4C05">
        <w:rPr>
          <w:bCs/>
          <w:sz w:val="24"/>
          <w:szCs w:val="24"/>
        </w:rPr>
        <w:t>;</w:t>
      </w:r>
    </w:p>
    <w:p w14:paraId="0225D255" w14:textId="77777777" w:rsidR="008121F9" w:rsidRPr="00CD4C05" w:rsidRDefault="008121F9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wartość prac pr</w:t>
      </w:r>
      <w:r w:rsidR="00232FDF" w:rsidRPr="00CD4C05">
        <w:rPr>
          <w:sz w:val="24"/>
          <w:szCs w:val="24"/>
        </w:rPr>
        <w:t>zewidzianych do wykonania w 202</w:t>
      </w:r>
      <w:r w:rsidR="0085028D" w:rsidRPr="00CD4C05">
        <w:rPr>
          <w:sz w:val="24"/>
          <w:szCs w:val="24"/>
        </w:rPr>
        <w:t>5</w:t>
      </w:r>
      <w:r w:rsidRPr="00CD4C05">
        <w:rPr>
          <w:sz w:val="24"/>
          <w:szCs w:val="24"/>
        </w:rPr>
        <w:t xml:space="preserve"> roku</w:t>
      </w:r>
      <w:r w:rsidR="0098563C" w:rsidRPr="00CD4C05">
        <w:rPr>
          <w:sz w:val="24"/>
          <w:szCs w:val="24"/>
        </w:rPr>
        <w:t xml:space="preserve">: </w:t>
      </w:r>
      <w:r w:rsidRPr="00CD4C05">
        <w:rPr>
          <w:sz w:val="24"/>
          <w:szCs w:val="24"/>
        </w:rPr>
        <w:t>50% kwoty</w:t>
      </w:r>
      <w:r w:rsidR="00910334" w:rsidRPr="00CD4C05">
        <w:rPr>
          <w:sz w:val="24"/>
          <w:szCs w:val="24"/>
        </w:rPr>
        <w:t xml:space="preserve"> </w:t>
      </w:r>
      <w:r w:rsidR="00CD7C2A" w:rsidRPr="00CD4C05">
        <w:rPr>
          <w:sz w:val="24"/>
          <w:szCs w:val="24"/>
        </w:rPr>
        <w:t>wynagrodzenia brutto wskazanego</w:t>
      </w:r>
      <w:r w:rsidR="009C5D47" w:rsidRPr="00CD4C05">
        <w:rPr>
          <w:sz w:val="24"/>
          <w:szCs w:val="24"/>
        </w:rPr>
        <w:t xml:space="preserve"> </w:t>
      </w:r>
      <w:r w:rsidR="004D3065" w:rsidRPr="00CD4C05">
        <w:rPr>
          <w:sz w:val="24"/>
          <w:szCs w:val="24"/>
        </w:rPr>
        <w:t xml:space="preserve">w § 5 ust. </w:t>
      </w:r>
      <w:r w:rsidR="00CF7305" w:rsidRPr="00CD4C05">
        <w:rPr>
          <w:sz w:val="24"/>
          <w:szCs w:val="24"/>
        </w:rPr>
        <w:t>2</w:t>
      </w:r>
      <w:r w:rsidR="004D3065" w:rsidRPr="00CD4C05">
        <w:rPr>
          <w:sz w:val="24"/>
          <w:szCs w:val="24"/>
        </w:rPr>
        <w:t xml:space="preserve"> pkt 1) </w:t>
      </w:r>
      <w:r w:rsidR="004D3065" w:rsidRPr="00CD4C05">
        <w:rPr>
          <w:i/>
          <w:iCs/>
          <w:sz w:val="24"/>
          <w:szCs w:val="24"/>
        </w:rPr>
        <w:t>tiret</w:t>
      </w:r>
      <w:r w:rsidR="004D3065" w:rsidRPr="00CD4C05">
        <w:rPr>
          <w:sz w:val="24"/>
          <w:szCs w:val="24"/>
        </w:rPr>
        <w:t xml:space="preserve"> 1.</w:t>
      </w:r>
    </w:p>
    <w:p w14:paraId="0002C90B" w14:textId="77777777" w:rsidR="008121F9" w:rsidRPr="00CD4C05" w:rsidRDefault="0085028D" w:rsidP="00571E2C">
      <w:pPr>
        <w:numPr>
          <w:ilvl w:val="1"/>
          <w:numId w:val="5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Zakres prac do wykonania w 2026</w:t>
      </w:r>
      <w:r w:rsidR="008121F9" w:rsidRPr="00CD4C05">
        <w:rPr>
          <w:sz w:val="24"/>
          <w:szCs w:val="24"/>
        </w:rPr>
        <w:t xml:space="preserve"> roku:</w:t>
      </w:r>
    </w:p>
    <w:p w14:paraId="05E76D64" w14:textId="77777777" w:rsidR="008121F9" w:rsidRPr="00CD4C05" w:rsidRDefault="008121F9" w:rsidP="00571E2C">
      <w:pPr>
        <w:numPr>
          <w:ilvl w:val="0"/>
          <w:numId w:val="10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opracowanie i</w:t>
      </w:r>
      <w:r w:rsidR="00394CC9" w:rsidRPr="00CD4C05">
        <w:rPr>
          <w:sz w:val="24"/>
          <w:szCs w:val="24"/>
        </w:rPr>
        <w:t xml:space="preserve"> przekazanie projektów planów</w:t>
      </w:r>
      <w:r w:rsidR="005F270F" w:rsidRPr="00CD4C05">
        <w:rPr>
          <w:sz w:val="24"/>
          <w:szCs w:val="24"/>
        </w:rPr>
        <w:t xml:space="preserve"> urządzenia lasu</w:t>
      </w:r>
      <w:r w:rsidRPr="00CD4C05">
        <w:rPr>
          <w:sz w:val="24"/>
          <w:szCs w:val="24"/>
        </w:rPr>
        <w:t>, uwzg</w:t>
      </w:r>
      <w:r w:rsidR="00394CC9" w:rsidRPr="00CD4C05">
        <w:rPr>
          <w:sz w:val="24"/>
          <w:szCs w:val="24"/>
        </w:rPr>
        <w:t>lędniając</w:t>
      </w:r>
      <w:r w:rsidR="00D7651D" w:rsidRPr="00CD4C05">
        <w:rPr>
          <w:sz w:val="24"/>
          <w:szCs w:val="24"/>
        </w:rPr>
        <w:t>ych</w:t>
      </w:r>
      <w:r w:rsidR="0004265A" w:rsidRPr="00CD4C05">
        <w:rPr>
          <w:sz w:val="24"/>
          <w:szCs w:val="24"/>
        </w:rPr>
        <w:t xml:space="preserve"> uwagi</w:t>
      </w:r>
      <w:r w:rsidR="0072201A" w:rsidRPr="00CD4C05">
        <w:rPr>
          <w:sz w:val="24"/>
          <w:szCs w:val="24"/>
        </w:rPr>
        <w:t xml:space="preserve"> RDOŚ,</w:t>
      </w:r>
      <w:r w:rsidRPr="00CD4C05">
        <w:rPr>
          <w:sz w:val="24"/>
          <w:szCs w:val="24"/>
        </w:rPr>
        <w:t xml:space="preserve"> </w:t>
      </w:r>
      <w:r w:rsidR="00A5305A" w:rsidRPr="00CD4C05">
        <w:rPr>
          <w:sz w:val="24"/>
          <w:szCs w:val="24"/>
        </w:rPr>
        <w:t>a także uwagi i </w:t>
      </w:r>
      <w:r w:rsidRPr="00CD4C05">
        <w:rPr>
          <w:sz w:val="24"/>
          <w:szCs w:val="24"/>
        </w:rPr>
        <w:t xml:space="preserve">wnioski </w:t>
      </w:r>
      <w:r w:rsidR="00033F35" w:rsidRPr="00CD4C05">
        <w:rPr>
          <w:sz w:val="24"/>
          <w:szCs w:val="24"/>
        </w:rPr>
        <w:t>N</w:t>
      </w:r>
      <w:r w:rsidRPr="00CD4C05">
        <w:rPr>
          <w:sz w:val="24"/>
          <w:szCs w:val="24"/>
        </w:rPr>
        <w:t>adleśnictwa</w:t>
      </w:r>
      <w:r w:rsidR="00982307" w:rsidRPr="00CD4C05">
        <w:rPr>
          <w:sz w:val="24"/>
          <w:szCs w:val="24"/>
        </w:rPr>
        <w:t xml:space="preserve"> oraz Zamawia</w:t>
      </w:r>
      <w:r w:rsidR="00E47695" w:rsidRPr="00CD4C05">
        <w:rPr>
          <w:sz w:val="24"/>
          <w:szCs w:val="24"/>
        </w:rPr>
        <w:t>jącego</w:t>
      </w:r>
      <w:r w:rsidR="00D7651D" w:rsidRPr="00CD4C05">
        <w:rPr>
          <w:sz w:val="24"/>
          <w:szCs w:val="24"/>
        </w:rPr>
        <w:t>:</w:t>
      </w:r>
      <w:r w:rsidR="00E47695" w:rsidRPr="00CD4C05">
        <w:rPr>
          <w:sz w:val="24"/>
          <w:szCs w:val="24"/>
        </w:rPr>
        <w:t xml:space="preserve"> </w:t>
      </w:r>
      <w:r w:rsidR="005024A5" w:rsidRPr="00CD4C05">
        <w:rPr>
          <w:sz w:val="24"/>
          <w:szCs w:val="24"/>
        </w:rPr>
        <w:t xml:space="preserve">do dnia </w:t>
      </w:r>
      <w:r w:rsidR="00314B6A" w:rsidRPr="00CD4C05">
        <w:rPr>
          <w:b/>
          <w:sz w:val="24"/>
          <w:szCs w:val="24"/>
        </w:rPr>
        <w:t>03</w:t>
      </w:r>
      <w:r w:rsidR="00C22FA9" w:rsidRPr="00CD4C05">
        <w:rPr>
          <w:b/>
          <w:sz w:val="24"/>
          <w:szCs w:val="24"/>
        </w:rPr>
        <w:t> </w:t>
      </w:r>
      <w:r w:rsidR="002F7035" w:rsidRPr="00CD4C05">
        <w:rPr>
          <w:b/>
          <w:sz w:val="24"/>
          <w:szCs w:val="24"/>
        </w:rPr>
        <w:t>sierpnia</w:t>
      </w:r>
      <w:r w:rsidR="0085028D" w:rsidRPr="00CD4C05">
        <w:rPr>
          <w:b/>
          <w:sz w:val="24"/>
          <w:szCs w:val="24"/>
        </w:rPr>
        <w:t xml:space="preserve"> 2026</w:t>
      </w:r>
      <w:r w:rsidRPr="00CD4C05">
        <w:rPr>
          <w:b/>
          <w:sz w:val="24"/>
          <w:szCs w:val="24"/>
        </w:rPr>
        <w:t xml:space="preserve"> roku</w:t>
      </w:r>
      <w:r w:rsidRPr="00CD4C05">
        <w:rPr>
          <w:sz w:val="24"/>
          <w:szCs w:val="24"/>
        </w:rPr>
        <w:t>, z zastrzeżeniem, że ostatecznie zredagowane opracowania, uwzględ</w:t>
      </w:r>
      <w:r w:rsidR="00057FA1" w:rsidRPr="00CD4C05">
        <w:rPr>
          <w:sz w:val="24"/>
          <w:szCs w:val="24"/>
        </w:rPr>
        <w:t>niające uzgodnienia oraz opinie</w:t>
      </w:r>
      <w:r w:rsidR="00467888" w:rsidRPr="00CD4C05">
        <w:rPr>
          <w:sz w:val="24"/>
          <w:szCs w:val="24"/>
        </w:rPr>
        <w:t xml:space="preserve"> </w:t>
      </w:r>
      <w:r w:rsidRPr="00CD4C05">
        <w:rPr>
          <w:sz w:val="24"/>
          <w:szCs w:val="24"/>
        </w:rPr>
        <w:t xml:space="preserve">organów </w:t>
      </w:r>
      <w:r w:rsidR="00057FA1" w:rsidRPr="00CD4C05">
        <w:rPr>
          <w:sz w:val="24"/>
          <w:szCs w:val="24"/>
        </w:rPr>
        <w:t xml:space="preserve">wskazanych w przepisach prawa </w:t>
      </w:r>
      <w:r w:rsidRPr="00CD4C05">
        <w:rPr>
          <w:sz w:val="24"/>
          <w:szCs w:val="24"/>
        </w:rPr>
        <w:t xml:space="preserve">Wykonawca przekaże Zamawiającemu </w:t>
      </w:r>
      <w:r w:rsidRPr="00CD4C05">
        <w:rPr>
          <w:b/>
          <w:sz w:val="24"/>
          <w:szCs w:val="24"/>
        </w:rPr>
        <w:t>w terminie</w:t>
      </w:r>
      <w:r w:rsidRPr="00CD4C05">
        <w:rPr>
          <w:sz w:val="24"/>
          <w:szCs w:val="24"/>
        </w:rPr>
        <w:t xml:space="preserve"> </w:t>
      </w:r>
      <w:r w:rsidRPr="00CD4C05">
        <w:rPr>
          <w:b/>
          <w:sz w:val="24"/>
          <w:szCs w:val="24"/>
        </w:rPr>
        <w:t xml:space="preserve">21 dni od daty przekazania przez Zamawiającego </w:t>
      </w:r>
      <w:r w:rsidR="00057FA1" w:rsidRPr="00CD4C05">
        <w:rPr>
          <w:b/>
          <w:sz w:val="24"/>
          <w:szCs w:val="24"/>
        </w:rPr>
        <w:t xml:space="preserve">wszelkich uwag </w:t>
      </w:r>
      <w:r w:rsidRPr="00CD4C05">
        <w:rPr>
          <w:b/>
          <w:sz w:val="24"/>
          <w:szCs w:val="24"/>
        </w:rPr>
        <w:t>ww. organów</w:t>
      </w:r>
      <w:r w:rsidRPr="00CD4C05">
        <w:rPr>
          <w:sz w:val="24"/>
          <w:szCs w:val="24"/>
        </w:rPr>
        <w:t xml:space="preserve"> wraz z informacją, że w związku z udziałem społeczeństwa w postępowaniu, nie zgłoszono uwag i wniosków do ww. projektów</w:t>
      </w:r>
      <w:r w:rsidR="00764E10" w:rsidRPr="00CD4C05">
        <w:rPr>
          <w:sz w:val="24"/>
          <w:szCs w:val="24"/>
        </w:rPr>
        <w:t>;</w:t>
      </w:r>
    </w:p>
    <w:p w14:paraId="1A5C36E5" w14:textId="77777777" w:rsidR="008121F9" w:rsidRPr="00CD4C05" w:rsidRDefault="008121F9" w:rsidP="00571E2C">
      <w:pPr>
        <w:numPr>
          <w:ilvl w:val="0"/>
          <w:numId w:val="10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uwzględnienie w projektach opracowanych dokumentów rozstrzygnięć </w:t>
      </w:r>
      <w:r w:rsidR="009D69C1" w:rsidRPr="00CD4C05">
        <w:rPr>
          <w:sz w:val="24"/>
          <w:szCs w:val="24"/>
        </w:rPr>
        <w:t xml:space="preserve">wynikających z analizy przez Zamawiającego uwag i wniosków złożonych w trakcie konsultacji społecznych </w:t>
      </w:r>
      <w:r w:rsidRPr="00CD4C05">
        <w:rPr>
          <w:sz w:val="24"/>
          <w:szCs w:val="24"/>
        </w:rPr>
        <w:t>projektu planu.</w:t>
      </w:r>
    </w:p>
    <w:p w14:paraId="5EB2A042" w14:textId="77777777" w:rsidR="007F6CEE" w:rsidRPr="00CD4C05" w:rsidRDefault="008121F9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wartość prac pr</w:t>
      </w:r>
      <w:r w:rsidR="0085028D" w:rsidRPr="00CD4C05">
        <w:rPr>
          <w:sz w:val="24"/>
          <w:szCs w:val="24"/>
        </w:rPr>
        <w:t>zewidzianych do wykonania w 2026</w:t>
      </w:r>
      <w:r w:rsidRPr="00CD4C05">
        <w:rPr>
          <w:sz w:val="24"/>
          <w:szCs w:val="24"/>
        </w:rPr>
        <w:t xml:space="preserve"> roku</w:t>
      </w:r>
      <w:r w:rsidR="00A22B8F" w:rsidRPr="00CD4C05">
        <w:rPr>
          <w:sz w:val="24"/>
          <w:szCs w:val="24"/>
        </w:rPr>
        <w:t>:</w:t>
      </w:r>
      <w:r w:rsidRPr="00CD4C05">
        <w:rPr>
          <w:sz w:val="24"/>
          <w:szCs w:val="24"/>
        </w:rPr>
        <w:t xml:space="preserve"> 10% kwoty</w:t>
      </w:r>
      <w:r w:rsidR="002E561E" w:rsidRPr="00CD4C05">
        <w:rPr>
          <w:sz w:val="24"/>
          <w:szCs w:val="24"/>
        </w:rPr>
        <w:t xml:space="preserve"> </w:t>
      </w:r>
      <w:r w:rsidR="00A51CBA" w:rsidRPr="00CD4C05">
        <w:rPr>
          <w:sz w:val="24"/>
          <w:szCs w:val="24"/>
        </w:rPr>
        <w:t>wynagrodzenia bru</w:t>
      </w:r>
      <w:r w:rsidR="00CD7C2A" w:rsidRPr="00CD4C05">
        <w:rPr>
          <w:sz w:val="24"/>
          <w:szCs w:val="24"/>
        </w:rPr>
        <w:t>tto wskazanego</w:t>
      </w:r>
      <w:r w:rsidR="009C5D47" w:rsidRPr="00CD4C05">
        <w:rPr>
          <w:sz w:val="24"/>
          <w:szCs w:val="24"/>
        </w:rPr>
        <w:t xml:space="preserve"> </w:t>
      </w:r>
      <w:r w:rsidR="0085028D" w:rsidRPr="00CD4C05">
        <w:rPr>
          <w:sz w:val="24"/>
          <w:szCs w:val="24"/>
        </w:rPr>
        <w:t>w</w:t>
      </w:r>
      <w:r w:rsidR="004D3065" w:rsidRPr="00CD4C05">
        <w:rPr>
          <w:sz w:val="24"/>
          <w:szCs w:val="24"/>
        </w:rPr>
        <w:t xml:space="preserve"> § 5 ust. </w:t>
      </w:r>
      <w:r w:rsidR="00CF7305" w:rsidRPr="00CD4C05">
        <w:rPr>
          <w:sz w:val="24"/>
          <w:szCs w:val="24"/>
        </w:rPr>
        <w:t>2</w:t>
      </w:r>
      <w:r w:rsidR="004D3065" w:rsidRPr="00CD4C05">
        <w:rPr>
          <w:sz w:val="24"/>
          <w:szCs w:val="24"/>
        </w:rPr>
        <w:t xml:space="preserve"> pkt 1) </w:t>
      </w:r>
      <w:r w:rsidR="004D3065" w:rsidRPr="00CD4C05">
        <w:rPr>
          <w:i/>
          <w:iCs/>
          <w:sz w:val="24"/>
          <w:szCs w:val="24"/>
        </w:rPr>
        <w:t xml:space="preserve">tiret </w:t>
      </w:r>
      <w:r w:rsidR="004D3065" w:rsidRPr="00CD4C05">
        <w:rPr>
          <w:sz w:val="24"/>
          <w:szCs w:val="24"/>
        </w:rPr>
        <w:t>1.</w:t>
      </w:r>
    </w:p>
    <w:p w14:paraId="05BAF3F6" w14:textId="77777777" w:rsidR="0085028D" w:rsidRPr="00CD4C05" w:rsidRDefault="004D3065" w:rsidP="00571E2C">
      <w:pPr>
        <w:pStyle w:val="Akapitzlist"/>
        <w:numPr>
          <w:ilvl w:val="1"/>
          <w:numId w:val="18"/>
        </w:numPr>
        <w:spacing w:after="120" w:line="286" w:lineRule="auto"/>
        <w:jc w:val="both"/>
        <w:rPr>
          <w:i/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 xml:space="preserve">Opracowanie Planu Urządzania </w:t>
      </w:r>
      <w:r w:rsidR="00E35809" w:rsidRPr="00CD4C05">
        <w:rPr>
          <w:sz w:val="24"/>
          <w:szCs w:val="24"/>
          <w:u w:val="single"/>
        </w:rPr>
        <w:t>Lasu dla Nadleśnictwa Cisna</w:t>
      </w:r>
      <w:r w:rsidRPr="00CD4C05">
        <w:rPr>
          <w:sz w:val="24"/>
          <w:szCs w:val="24"/>
          <w:u w:val="single"/>
        </w:rPr>
        <w:t>.</w:t>
      </w:r>
    </w:p>
    <w:p w14:paraId="702DD66B" w14:textId="77777777" w:rsidR="0085028D" w:rsidRPr="00CD4C05" w:rsidRDefault="0085028D" w:rsidP="00571E2C">
      <w:pPr>
        <w:numPr>
          <w:ilvl w:val="0"/>
          <w:numId w:val="21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Zakres prac do wykonania w 2024 roku:</w:t>
      </w:r>
    </w:p>
    <w:p w14:paraId="2987AD99" w14:textId="77777777" w:rsidR="0085028D" w:rsidRPr="00CD4C05" w:rsidRDefault="0085028D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prace przygotowawcze: przed przystąpieniem do prac terenowych, ale </w:t>
      </w:r>
      <w:r w:rsidRPr="00CD4C05">
        <w:rPr>
          <w:b/>
          <w:sz w:val="24"/>
          <w:szCs w:val="24"/>
        </w:rPr>
        <w:t>nie krócej</w:t>
      </w:r>
      <w:r w:rsidRPr="00CD4C05">
        <w:rPr>
          <w:sz w:val="24"/>
          <w:szCs w:val="24"/>
        </w:rPr>
        <w:t xml:space="preserve"> </w:t>
      </w:r>
      <w:r w:rsidRPr="00CD4C05">
        <w:rPr>
          <w:b/>
          <w:sz w:val="24"/>
          <w:szCs w:val="24"/>
        </w:rPr>
        <w:t>niż 21 dni od daty podpisania umowy,</w:t>
      </w:r>
    </w:p>
    <w:p w14:paraId="551BA19E" w14:textId="77777777" w:rsidR="0085028D" w:rsidRPr="00CD4C05" w:rsidRDefault="0085028D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prace terenowe - inwentaryzacja stanu lasu: do dnia </w:t>
      </w:r>
      <w:r w:rsidRPr="00CD4C05">
        <w:rPr>
          <w:b/>
          <w:sz w:val="24"/>
          <w:szCs w:val="24"/>
        </w:rPr>
        <w:t>02 grudnia 2024 roku</w:t>
      </w:r>
      <w:r w:rsidRPr="00CD4C05">
        <w:rPr>
          <w:sz w:val="24"/>
          <w:szCs w:val="24"/>
        </w:rPr>
        <w:t xml:space="preserve"> (dopuszcza się zgłoszenie do odbioru, co najmniej 50% powierzchni Nadleśnictwa lub liczby leśnictw);</w:t>
      </w:r>
    </w:p>
    <w:p w14:paraId="20141ED7" w14:textId="77777777" w:rsidR="0085028D" w:rsidRPr="00CD4C05" w:rsidRDefault="0085028D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wartość prac przewidzianych do wykonania w 2024 roku: 40% kwoty wynagrodzenia brutto wskazanego w § 5 ust. 2 pkt 2) </w:t>
      </w:r>
      <w:r w:rsidRPr="00CD4C05">
        <w:rPr>
          <w:i/>
          <w:iCs/>
          <w:sz w:val="24"/>
          <w:szCs w:val="24"/>
        </w:rPr>
        <w:t xml:space="preserve">tiret </w:t>
      </w:r>
      <w:r w:rsidRPr="00CD4C05">
        <w:rPr>
          <w:sz w:val="24"/>
          <w:szCs w:val="24"/>
        </w:rPr>
        <w:t>1.</w:t>
      </w:r>
    </w:p>
    <w:p w14:paraId="3EEFDBEC" w14:textId="77777777" w:rsidR="0085028D" w:rsidRPr="00CD4C05" w:rsidRDefault="0085028D" w:rsidP="00571E2C">
      <w:pPr>
        <w:numPr>
          <w:ilvl w:val="0"/>
          <w:numId w:val="21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lastRenderedPageBreak/>
        <w:t>Zakres prac do wykonania w 2025 roku:</w:t>
      </w:r>
    </w:p>
    <w:p w14:paraId="12D4C0F5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założenie powierzchni kołowych: do dnia </w:t>
      </w:r>
      <w:r w:rsidRPr="00CD4C05">
        <w:rPr>
          <w:b/>
          <w:sz w:val="24"/>
          <w:szCs w:val="24"/>
        </w:rPr>
        <w:t>02 czerwca 2025 roku</w:t>
      </w:r>
      <w:r w:rsidRPr="00CD4C05">
        <w:rPr>
          <w:sz w:val="24"/>
          <w:szCs w:val="24"/>
        </w:rPr>
        <w:t>,</w:t>
      </w:r>
    </w:p>
    <w:p w14:paraId="06FB30C7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prace kameralne, związane z opracowaniem projektów planów urządzenia lasu, w tym, przekazanie Zamawiającemu dokumentów na narady techniczno-gospodarcze, dalej NTG: </w:t>
      </w:r>
      <w:r w:rsidR="00314B6A" w:rsidRPr="00CD4C05">
        <w:rPr>
          <w:b/>
          <w:bCs/>
          <w:sz w:val="24"/>
          <w:szCs w:val="24"/>
        </w:rPr>
        <w:t>do dnia 01 sierpnia</w:t>
      </w:r>
      <w:r w:rsidRPr="00CD4C05">
        <w:rPr>
          <w:b/>
          <w:bCs/>
          <w:sz w:val="24"/>
          <w:szCs w:val="24"/>
        </w:rPr>
        <w:t xml:space="preserve"> 2025 roku</w:t>
      </w:r>
      <w:r w:rsidRPr="00CD4C05">
        <w:rPr>
          <w:sz w:val="24"/>
          <w:szCs w:val="24"/>
        </w:rPr>
        <w:t>;</w:t>
      </w:r>
    </w:p>
    <w:p w14:paraId="6D8AF77D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przekazanie dokumentacji urządzeniowej z uwzględnieniem ustaleń NTG, w tym egzemplarz dla RDOŚ oraz bazy z programu Taksator do instalacji na bazie testowej: do dnia </w:t>
      </w:r>
      <w:r w:rsidRPr="00CD4C05">
        <w:rPr>
          <w:b/>
          <w:sz w:val="24"/>
          <w:szCs w:val="24"/>
        </w:rPr>
        <w:t>10 listopada 2025 roku</w:t>
      </w:r>
      <w:r w:rsidRPr="00CD4C05">
        <w:rPr>
          <w:sz w:val="24"/>
          <w:szCs w:val="24"/>
        </w:rPr>
        <w:t xml:space="preserve"> (termin przekazania ostatecznej bazy Taksator, </w:t>
      </w:r>
      <w:r w:rsidR="00314B6A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z uwzględnieniem ewentualnych poprawek i uzupełnień zgłoszonych przez Zamawiającego lub/i nadleśnictwo: do dnia </w:t>
      </w:r>
      <w:r w:rsidR="00314B6A" w:rsidRPr="00CD4C05">
        <w:rPr>
          <w:b/>
          <w:sz w:val="24"/>
          <w:szCs w:val="24"/>
        </w:rPr>
        <w:t>0</w:t>
      </w:r>
      <w:r w:rsidRPr="00CD4C05">
        <w:rPr>
          <w:b/>
          <w:sz w:val="24"/>
          <w:szCs w:val="24"/>
        </w:rPr>
        <w:t>1 grudnia 2025 roku</w:t>
      </w:r>
      <w:r w:rsidRPr="00CD4C05">
        <w:rPr>
          <w:bCs/>
          <w:sz w:val="24"/>
          <w:szCs w:val="24"/>
        </w:rPr>
        <w:t>);</w:t>
      </w:r>
    </w:p>
    <w:p w14:paraId="07457544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wartość prac przewidzianych do wykonania w 2025 roku: 50% kwoty wynagrodzenia brutto wskazanego w § 5 ust. 2 pkt 2) </w:t>
      </w:r>
      <w:r w:rsidRPr="00CD4C05">
        <w:rPr>
          <w:i/>
          <w:iCs/>
          <w:sz w:val="24"/>
          <w:szCs w:val="24"/>
        </w:rPr>
        <w:t xml:space="preserve">tiret </w:t>
      </w:r>
      <w:r w:rsidRPr="00CD4C05">
        <w:rPr>
          <w:sz w:val="24"/>
          <w:szCs w:val="24"/>
        </w:rPr>
        <w:t>1.</w:t>
      </w:r>
    </w:p>
    <w:p w14:paraId="0EB0791D" w14:textId="77777777" w:rsidR="0085028D" w:rsidRPr="00CD4C05" w:rsidRDefault="0085028D" w:rsidP="00571E2C">
      <w:pPr>
        <w:numPr>
          <w:ilvl w:val="0"/>
          <w:numId w:val="21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Zakres prac do wykonania w 2026 roku:</w:t>
      </w:r>
    </w:p>
    <w:p w14:paraId="232304FC" w14:textId="77777777" w:rsidR="0085028D" w:rsidRPr="00CD4C05" w:rsidRDefault="0085028D" w:rsidP="00571E2C">
      <w:pPr>
        <w:numPr>
          <w:ilvl w:val="0"/>
          <w:numId w:val="10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opracowanie i przekazanie projektów planów urządzenia lasu, uwzględniających uwagi RDOŚ, a ta</w:t>
      </w:r>
      <w:r w:rsidR="00033F35" w:rsidRPr="00CD4C05">
        <w:rPr>
          <w:sz w:val="24"/>
          <w:szCs w:val="24"/>
        </w:rPr>
        <w:t>kże uwagi i wnioski N</w:t>
      </w:r>
      <w:r w:rsidRPr="00CD4C05">
        <w:rPr>
          <w:sz w:val="24"/>
          <w:szCs w:val="24"/>
        </w:rPr>
        <w:t xml:space="preserve">adleśnictwa oraz Zamawiającego: do dnia </w:t>
      </w:r>
      <w:r w:rsidR="00314B6A" w:rsidRPr="00CD4C05">
        <w:rPr>
          <w:b/>
          <w:sz w:val="24"/>
          <w:szCs w:val="24"/>
        </w:rPr>
        <w:t>03 sierpnia</w:t>
      </w:r>
      <w:r w:rsidRPr="00CD4C05">
        <w:rPr>
          <w:b/>
          <w:sz w:val="24"/>
          <w:szCs w:val="24"/>
        </w:rPr>
        <w:t xml:space="preserve"> 2026 roku</w:t>
      </w:r>
      <w:r w:rsidRPr="00CD4C05">
        <w:rPr>
          <w:sz w:val="24"/>
          <w:szCs w:val="24"/>
        </w:rPr>
        <w:t xml:space="preserve">, z zastrzeżeniem, że ostatecznie zredagowane opracowania, uwzględniające uzgodnienia oraz opinie organów wskazanych w przepisach prawa Wykonawca przekaże Zamawiającemu </w:t>
      </w:r>
      <w:r w:rsidRPr="00CD4C05">
        <w:rPr>
          <w:b/>
          <w:sz w:val="24"/>
          <w:szCs w:val="24"/>
        </w:rPr>
        <w:t>w terminie</w:t>
      </w:r>
      <w:r w:rsidRPr="00CD4C05">
        <w:rPr>
          <w:sz w:val="24"/>
          <w:szCs w:val="24"/>
        </w:rPr>
        <w:t xml:space="preserve"> </w:t>
      </w:r>
      <w:r w:rsidRPr="00CD4C05">
        <w:rPr>
          <w:b/>
          <w:sz w:val="24"/>
          <w:szCs w:val="24"/>
        </w:rPr>
        <w:t>21 dni od daty przekazania przez Zamawiającego wszelkich uwag ww. organów</w:t>
      </w:r>
      <w:r w:rsidRPr="00CD4C05">
        <w:rPr>
          <w:sz w:val="24"/>
          <w:szCs w:val="24"/>
        </w:rPr>
        <w:t xml:space="preserve"> wraz z informacją, że w związku z udziałem społeczeństwa w postępowaniu, nie zgłoszono uwag i wniosków do ww. projektów;</w:t>
      </w:r>
    </w:p>
    <w:p w14:paraId="1182FAE9" w14:textId="77777777" w:rsidR="002A45C2" w:rsidRPr="00CD4C05" w:rsidRDefault="0085028D" w:rsidP="00571E2C">
      <w:pPr>
        <w:numPr>
          <w:ilvl w:val="0"/>
          <w:numId w:val="10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uwzględnienie w projektach opracowanych dokumentów rozstrzygnięć wynikających z analizy przez Zamawiającego uwag i wniosków złożonych w trakcie konsultacji społecznych projektu planu.</w:t>
      </w:r>
    </w:p>
    <w:p w14:paraId="68E07B6F" w14:textId="77777777" w:rsidR="0085028D" w:rsidRPr="00CD4C05" w:rsidRDefault="0085028D" w:rsidP="00571E2C">
      <w:pPr>
        <w:numPr>
          <w:ilvl w:val="0"/>
          <w:numId w:val="10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wartość prac przewidzianych do wykonania w 2026 roku: 10% kwoty wynagrodzenia brutto wskazanego w § 5 ust. 2 pkt 2) </w:t>
      </w:r>
      <w:r w:rsidRPr="00CD4C05">
        <w:rPr>
          <w:i/>
          <w:iCs/>
          <w:sz w:val="24"/>
          <w:szCs w:val="24"/>
        </w:rPr>
        <w:t xml:space="preserve">tiret </w:t>
      </w:r>
      <w:r w:rsidRPr="00CD4C05">
        <w:rPr>
          <w:sz w:val="24"/>
          <w:szCs w:val="24"/>
        </w:rPr>
        <w:t>1.</w:t>
      </w:r>
    </w:p>
    <w:p w14:paraId="06EC3369" w14:textId="77777777" w:rsidR="00E35809" w:rsidRPr="00CD4C05" w:rsidRDefault="00E35809" w:rsidP="00571E2C">
      <w:pPr>
        <w:pStyle w:val="Akapitzlist"/>
        <w:numPr>
          <w:ilvl w:val="1"/>
          <w:numId w:val="18"/>
        </w:numPr>
        <w:spacing w:after="120" w:line="286" w:lineRule="auto"/>
        <w:jc w:val="both"/>
        <w:rPr>
          <w:i/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>Opracowanie Planu Urządzania Lasu dla Nadleśnictwa Komańcza.</w:t>
      </w:r>
    </w:p>
    <w:p w14:paraId="2E7CEDB5" w14:textId="77777777" w:rsidR="0085028D" w:rsidRPr="00CD4C05" w:rsidRDefault="0085028D" w:rsidP="00571E2C">
      <w:pPr>
        <w:numPr>
          <w:ilvl w:val="0"/>
          <w:numId w:val="22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Zakres prac do wykonania w 2024 roku:</w:t>
      </w:r>
    </w:p>
    <w:p w14:paraId="09B7F2D4" w14:textId="77777777" w:rsidR="0085028D" w:rsidRPr="00CD4C05" w:rsidRDefault="0085028D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prace przygotowawcze: przed przystąpieniem do prac terenowych, ale </w:t>
      </w:r>
      <w:r w:rsidRPr="00CD4C05">
        <w:rPr>
          <w:b/>
          <w:sz w:val="24"/>
          <w:szCs w:val="24"/>
        </w:rPr>
        <w:t>nie krócej</w:t>
      </w:r>
      <w:r w:rsidRPr="00CD4C05">
        <w:rPr>
          <w:sz w:val="24"/>
          <w:szCs w:val="24"/>
        </w:rPr>
        <w:t xml:space="preserve"> </w:t>
      </w:r>
      <w:r w:rsidRPr="00CD4C05">
        <w:rPr>
          <w:b/>
          <w:sz w:val="24"/>
          <w:szCs w:val="24"/>
        </w:rPr>
        <w:t>niż 21 dni od daty podpisania umowy,</w:t>
      </w:r>
    </w:p>
    <w:p w14:paraId="70EB59B9" w14:textId="77777777" w:rsidR="0085028D" w:rsidRPr="00CD4C05" w:rsidRDefault="0085028D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prace terenowe - inwentaryzacja stanu lasu: do dnia </w:t>
      </w:r>
      <w:r w:rsidRPr="00CD4C05">
        <w:rPr>
          <w:b/>
          <w:sz w:val="24"/>
          <w:szCs w:val="24"/>
        </w:rPr>
        <w:t>02 grudnia 2024 roku</w:t>
      </w:r>
      <w:r w:rsidRPr="00CD4C05">
        <w:rPr>
          <w:sz w:val="24"/>
          <w:szCs w:val="24"/>
        </w:rPr>
        <w:t xml:space="preserve"> (dopuszcza się zgłoszenie do odbioru, co najmniej 50% </w:t>
      </w:r>
      <w:r w:rsidRPr="00CD4C05">
        <w:rPr>
          <w:sz w:val="24"/>
          <w:szCs w:val="24"/>
        </w:rPr>
        <w:lastRenderedPageBreak/>
        <w:t>powierzchni Nadleśnictwa lub liczby leśnictw);</w:t>
      </w:r>
    </w:p>
    <w:p w14:paraId="0FDDFC94" w14:textId="77777777" w:rsidR="00E614FE" w:rsidRPr="00CD4C05" w:rsidRDefault="00E614FE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prace </w:t>
      </w:r>
      <w:r w:rsidR="00906811" w:rsidRPr="00CD4C05">
        <w:rPr>
          <w:sz w:val="24"/>
          <w:szCs w:val="24"/>
        </w:rPr>
        <w:t xml:space="preserve">terenowe wynikające z metodyki wskazanej w załączniku nr 9 do SWZ: </w:t>
      </w:r>
      <w:r w:rsidRPr="00CD4C05">
        <w:rPr>
          <w:sz w:val="24"/>
          <w:szCs w:val="24"/>
        </w:rPr>
        <w:t xml:space="preserve">możliwą do wykonania ze względów przyrodniczych dokumentację źródłową, fotograficzną i warstwy GIS - do dnia </w:t>
      </w:r>
      <w:r w:rsidRPr="00CD4C05">
        <w:rPr>
          <w:b/>
          <w:sz w:val="24"/>
          <w:szCs w:val="24"/>
        </w:rPr>
        <w:t>02 grudnia 2024 roku</w:t>
      </w:r>
      <w:r w:rsidRPr="00CD4C05">
        <w:rPr>
          <w:sz w:val="24"/>
          <w:szCs w:val="24"/>
        </w:rPr>
        <w:t>;</w:t>
      </w:r>
    </w:p>
    <w:p w14:paraId="522F82AC" w14:textId="77777777" w:rsidR="0085028D" w:rsidRPr="00CD4C05" w:rsidRDefault="0085028D" w:rsidP="00571E2C">
      <w:pPr>
        <w:pStyle w:val="Lista3"/>
        <w:numPr>
          <w:ilvl w:val="0"/>
          <w:numId w:val="8"/>
        </w:numPr>
        <w:spacing w:after="120" w:line="286" w:lineRule="auto"/>
        <w:ind w:left="2127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wartość prac przewidzianych do wykonania w 2024 roku: 40% kwoty wynagrodzenia brutto wskazanego</w:t>
      </w:r>
      <w:r w:rsidR="00033F35" w:rsidRPr="00CD4C05">
        <w:rPr>
          <w:sz w:val="24"/>
          <w:szCs w:val="24"/>
        </w:rPr>
        <w:t xml:space="preserve"> łącznie</w:t>
      </w:r>
      <w:r w:rsidRPr="00CD4C05">
        <w:rPr>
          <w:sz w:val="24"/>
          <w:szCs w:val="24"/>
        </w:rPr>
        <w:t xml:space="preserve"> w § 5 ust. 2 pkt 3) </w:t>
      </w:r>
      <w:r w:rsidRPr="00CD4C05">
        <w:rPr>
          <w:i/>
          <w:iCs/>
          <w:sz w:val="24"/>
          <w:szCs w:val="24"/>
        </w:rPr>
        <w:t xml:space="preserve">tiret </w:t>
      </w:r>
      <w:r w:rsidRPr="00CD4C05">
        <w:rPr>
          <w:sz w:val="24"/>
          <w:szCs w:val="24"/>
        </w:rPr>
        <w:t>1</w:t>
      </w:r>
      <w:r w:rsidR="00986FF6" w:rsidRPr="00CD4C05">
        <w:rPr>
          <w:sz w:val="24"/>
          <w:szCs w:val="24"/>
        </w:rPr>
        <w:t>,</w:t>
      </w:r>
      <w:r w:rsidR="00033F35" w:rsidRPr="00CD4C05">
        <w:rPr>
          <w:sz w:val="24"/>
          <w:szCs w:val="24"/>
        </w:rPr>
        <w:t xml:space="preserve"> 2</w:t>
      </w:r>
      <w:r w:rsidR="00986FF6" w:rsidRPr="00CD4C05">
        <w:rPr>
          <w:sz w:val="24"/>
          <w:szCs w:val="24"/>
        </w:rPr>
        <w:t xml:space="preserve"> i 3</w:t>
      </w:r>
      <w:r w:rsidRPr="00CD4C05">
        <w:rPr>
          <w:sz w:val="24"/>
          <w:szCs w:val="24"/>
        </w:rPr>
        <w:t>.</w:t>
      </w:r>
    </w:p>
    <w:p w14:paraId="03B4D036" w14:textId="77777777" w:rsidR="0085028D" w:rsidRPr="00CD4C05" w:rsidRDefault="0085028D" w:rsidP="00571E2C">
      <w:pPr>
        <w:numPr>
          <w:ilvl w:val="0"/>
          <w:numId w:val="22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>Zakres prac do wykonania w 2025 roku:</w:t>
      </w:r>
    </w:p>
    <w:p w14:paraId="4AA46548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założenie powierzchni kołowych: do dnia </w:t>
      </w:r>
      <w:r w:rsidRPr="00CD4C05">
        <w:rPr>
          <w:b/>
          <w:sz w:val="24"/>
          <w:szCs w:val="24"/>
        </w:rPr>
        <w:t>02 czerwca 2025 roku</w:t>
      </w:r>
      <w:r w:rsidRPr="00CD4C05">
        <w:rPr>
          <w:sz w:val="24"/>
          <w:szCs w:val="24"/>
        </w:rPr>
        <w:t>,</w:t>
      </w:r>
    </w:p>
    <w:p w14:paraId="1FCE67CE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prace </w:t>
      </w:r>
      <w:r w:rsidR="00906811" w:rsidRPr="00CD4C05">
        <w:rPr>
          <w:sz w:val="24"/>
          <w:szCs w:val="24"/>
        </w:rPr>
        <w:t xml:space="preserve">terenowe i </w:t>
      </w:r>
      <w:r w:rsidRPr="00CD4C05">
        <w:rPr>
          <w:sz w:val="24"/>
          <w:szCs w:val="24"/>
        </w:rPr>
        <w:t>kameralne</w:t>
      </w:r>
      <w:r w:rsidR="00906811" w:rsidRPr="00CD4C05">
        <w:rPr>
          <w:sz w:val="24"/>
          <w:szCs w:val="24"/>
        </w:rPr>
        <w:t xml:space="preserve"> wynikające z metodyki wskazanej w załączniku nr 9 do SWZ</w:t>
      </w:r>
      <w:r w:rsidR="00033F35" w:rsidRPr="00CD4C05">
        <w:rPr>
          <w:sz w:val="24"/>
          <w:szCs w:val="24"/>
        </w:rPr>
        <w:t xml:space="preserve"> oraz</w:t>
      </w:r>
      <w:r w:rsidRPr="00CD4C05">
        <w:rPr>
          <w:sz w:val="24"/>
          <w:szCs w:val="24"/>
        </w:rPr>
        <w:t xml:space="preserve"> przekazanie Zamawiającemu dokumentów na narady techniczno-gospodarcze, dalej NTG: </w:t>
      </w:r>
      <w:r w:rsidR="00314B6A" w:rsidRPr="00CD4C05">
        <w:rPr>
          <w:b/>
          <w:bCs/>
          <w:sz w:val="24"/>
          <w:szCs w:val="24"/>
        </w:rPr>
        <w:t>do dnia 01 sierpnia</w:t>
      </w:r>
      <w:r w:rsidRPr="00CD4C05">
        <w:rPr>
          <w:b/>
          <w:bCs/>
          <w:sz w:val="24"/>
          <w:szCs w:val="24"/>
        </w:rPr>
        <w:t xml:space="preserve"> 2025 roku</w:t>
      </w:r>
      <w:r w:rsidRPr="00CD4C05">
        <w:rPr>
          <w:sz w:val="24"/>
          <w:szCs w:val="24"/>
        </w:rPr>
        <w:t>;</w:t>
      </w:r>
    </w:p>
    <w:p w14:paraId="4C710BD9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przekazanie dokumentacji urządzeniowej z uwzględnieniem ustaleń NTG, w tym egzemplarz dla RDOŚ oraz bazy z programu Taksator do instalacji na bazie testowej: do dnia </w:t>
      </w:r>
      <w:r w:rsidRPr="00CD4C05">
        <w:rPr>
          <w:b/>
          <w:sz w:val="24"/>
          <w:szCs w:val="24"/>
        </w:rPr>
        <w:t>10 listopada 2025 roku</w:t>
      </w:r>
      <w:r w:rsidRPr="00CD4C05">
        <w:rPr>
          <w:sz w:val="24"/>
          <w:szCs w:val="24"/>
        </w:rPr>
        <w:t xml:space="preserve"> (termin przekazania ostatecznej bazy Taksator, z uwzględnieniem ewentualnych poprawek i uzupełnień zgłoszonych przez Zamawiającego lub/i nadleśnictwo: do dnia </w:t>
      </w:r>
      <w:r w:rsidR="00314B6A" w:rsidRPr="00CD4C05">
        <w:rPr>
          <w:b/>
          <w:sz w:val="24"/>
          <w:szCs w:val="24"/>
        </w:rPr>
        <w:t>0</w:t>
      </w:r>
      <w:r w:rsidRPr="00CD4C05">
        <w:rPr>
          <w:b/>
          <w:sz w:val="24"/>
          <w:szCs w:val="24"/>
        </w:rPr>
        <w:t>1 grudnia 2025 roku</w:t>
      </w:r>
      <w:r w:rsidRPr="00CD4C05">
        <w:rPr>
          <w:bCs/>
          <w:sz w:val="24"/>
          <w:szCs w:val="24"/>
        </w:rPr>
        <w:t>);</w:t>
      </w:r>
    </w:p>
    <w:p w14:paraId="27E05EA6" w14:textId="77777777" w:rsidR="0085028D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wartość prac przewidzianych do wykonania w 2025 roku: 50% kwoty wynagrodzenia brutto wskazanego </w:t>
      </w:r>
      <w:r w:rsidR="00033F35" w:rsidRPr="00CD4C05">
        <w:rPr>
          <w:sz w:val="24"/>
          <w:szCs w:val="24"/>
        </w:rPr>
        <w:t xml:space="preserve">łącznie </w:t>
      </w:r>
      <w:r w:rsidRPr="00CD4C05">
        <w:rPr>
          <w:sz w:val="24"/>
          <w:szCs w:val="24"/>
        </w:rPr>
        <w:t xml:space="preserve">w § 5 ust. 2 </w:t>
      </w:r>
      <w:r w:rsidR="00033F35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pkt 3) </w:t>
      </w:r>
      <w:r w:rsidRPr="00CD4C05">
        <w:rPr>
          <w:i/>
          <w:iCs/>
          <w:sz w:val="24"/>
          <w:szCs w:val="24"/>
        </w:rPr>
        <w:t>tiret</w:t>
      </w:r>
      <w:r w:rsidRPr="00CD4C05">
        <w:rPr>
          <w:sz w:val="24"/>
          <w:szCs w:val="24"/>
        </w:rPr>
        <w:t xml:space="preserve"> 1</w:t>
      </w:r>
      <w:r w:rsidR="00986FF6" w:rsidRPr="00CD4C05">
        <w:rPr>
          <w:sz w:val="24"/>
          <w:szCs w:val="24"/>
        </w:rPr>
        <w:t xml:space="preserve">, </w:t>
      </w:r>
      <w:r w:rsidR="00033F35" w:rsidRPr="00CD4C05">
        <w:rPr>
          <w:sz w:val="24"/>
          <w:szCs w:val="24"/>
        </w:rPr>
        <w:t>2</w:t>
      </w:r>
      <w:r w:rsidR="00986FF6" w:rsidRPr="00CD4C05">
        <w:rPr>
          <w:sz w:val="24"/>
          <w:szCs w:val="24"/>
        </w:rPr>
        <w:t xml:space="preserve"> i 3</w:t>
      </w:r>
      <w:r w:rsidRPr="00CD4C05">
        <w:rPr>
          <w:sz w:val="24"/>
          <w:szCs w:val="24"/>
        </w:rPr>
        <w:t>.</w:t>
      </w:r>
    </w:p>
    <w:p w14:paraId="659BBF79" w14:textId="77777777" w:rsidR="0085028D" w:rsidRPr="00CD4C05" w:rsidRDefault="0085028D" w:rsidP="00571E2C">
      <w:pPr>
        <w:numPr>
          <w:ilvl w:val="0"/>
          <w:numId w:val="22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Zakres prac do wykonania w 2026 roku:</w:t>
      </w:r>
    </w:p>
    <w:p w14:paraId="230D7580" w14:textId="77777777" w:rsidR="0085028D" w:rsidRPr="00CD4C05" w:rsidRDefault="0085028D" w:rsidP="00571E2C">
      <w:pPr>
        <w:numPr>
          <w:ilvl w:val="0"/>
          <w:numId w:val="10"/>
        </w:numPr>
        <w:spacing w:after="120" w:line="286" w:lineRule="auto"/>
        <w:jc w:val="both"/>
        <w:rPr>
          <w:i/>
          <w:sz w:val="24"/>
          <w:szCs w:val="24"/>
        </w:rPr>
      </w:pPr>
      <w:r w:rsidRPr="00CD4C05">
        <w:rPr>
          <w:sz w:val="24"/>
          <w:szCs w:val="24"/>
        </w:rPr>
        <w:t xml:space="preserve">opracowanie i przekazanie projektów planów urządzenia lasu, </w:t>
      </w:r>
      <w:r w:rsidR="00033F35" w:rsidRPr="00CD4C05">
        <w:rPr>
          <w:sz w:val="24"/>
          <w:szCs w:val="24"/>
        </w:rPr>
        <w:t xml:space="preserve">zawierających </w:t>
      </w:r>
      <w:r w:rsidR="00906811" w:rsidRPr="00CD4C05">
        <w:rPr>
          <w:sz w:val="24"/>
          <w:szCs w:val="24"/>
        </w:rPr>
        <w:t xml:space="preserve">monitoring stanu zachowania przedmiotów ochrony, diagnozę zagrożeń, cele działań ochronnych i określenie niezbędnych do wykonania działań z zakresu ochrony czynnej dla części obszarów Natura 2000 PLB180002 Beskid Niski </w:t>
      </w:r>
      <w:r w:rsidR="00906811" w:rsidRPr="00CD4C05">
        <w:rPr>
          <w:sz w:val="24"/>
          <w:szCs w:val="24"/>
        </w:rPr>
        <w:br/>
        <w:t>i PLH180021 Dorzecze Górnego Sanu</w:t>
      </w:r>
      <w:r w:rsidR="00033F35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t xml:space="preserve">uwzględniających uwagi RDOŚ, a </w:t>
      </w:r>
      <w:r w:rsidR="00033F35" w:rsidRPr="00CD4C05">
        <w:rPr>
          <w:sz w:val="24"/>
          <w:szCs w:val="24"/>
        </w:rPr>
        <w:t>także uwagi i wnioski N</w:t>
      </w:r>
      <w:r w:rsidRPr="00CD4C05">
        <w:rPr>
          <w:sz w:val="24"/>
          <w:szCs w:val="24"/>
        </w:rPr>
        <w:t xml:space="preserve">adleśnictwa oraz Zamawiającego: do dnia </w:t>
      </w:r>
      <w:r w:rsidR="00314B6A" w:rsidRPr="00CD4C05">
        <w:rPr>
          <w:b/>
          <w:sz w:val="24"/>
          <w:szCs w:val="24"/>
        </w:rPr>
        <w:t>03 sierpnia</w:t>
      </w:r>
      <w:r w:rsidRPr="00CD4C05">
        <w:rPr>
          <w:b/>
          <w:sz w:val="24"/>
          <w:szCs w:val="24"/>
        </w:rPr>
        <w:t xml:space="preserve"> 2026 roku</w:t>
      </w:r>
      <w:r w:rsidRPr="00CD4C05">
        <w:rPr>
          <w:sz w:val="24"/>
          <w:szCs w:val="24"/>
        </w:rPr>
        <w:t xml:space="preserve">, z zastrzeżeniem, że ostatecznie zredagowane opracowania, uwzględniające uzgodnienia oraz opinie organów wskazanych w przepisach prawa Wykonawca przekaże Zamawiającemu </w:t>
      </w:r>
      <w:r w:rsidRPr="00CD4C05">
        <w:rPr>
          <w:b/>
          <w:sz w:val="24"/>
          <w:szCs w:val="24"/>
        </w:rPr>
        <w:t>w terminie</w:t>
      </w:r>
      <w:r w:rsidRPr="00CD4C05">
        <w:rPr>
          <w:sz w:val="24"/>
          <w:szCs w:val="24"/>
        </w:rPr>
        <w:t xml:space="preserve"> </w:t>
      </w:r>
      <w:r w:rsidRPr="00CD4C05">
        <w:rPr>
          <w:b/>
          <w:sz w:val="24"/>
          <w:szCs w:val="24"/>
        </w:rPr>
        <w:t>21 dni od daty przekazania przez Zamawiającego wszelkich uwag ww. organów</w:t>
      </w:r>
      <w:r w:rsidRPr="00CD4C05">
        <w:rPr>
          <w:sz w:val="24"/>
          <w:szCs w:val="24"/>
        </w:rPr>
        <w:t xml:space="preserve"> wraz z informacją, że w związku z udziałem społeczeństwa w postępowaniu, nie zgłoszono uwag i wniosków do ww. projektów;</w:t>
      </w:r>
    </w:p>
    <w:p w14:paraId="56618298" w14:textId="77777777" w:rsidR="0085028D" w:rsidRPr="00CD4C05" w:rsidRDefault="0085028D" w:rsidP="00571E2C">
      <w:pPr>
        <w:numPr>
          <w:ilvl w:val="0"/>
          <w:numId w:val="10"/>
        </w:num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uwzględnienie w projektach opracowanych dokumentów rozstrzygnięć wynikających z analizy przez Zamawiającego uwag </w:t>
      </w:r>
      <w:r w:rsidRPr="00CD4C05">
        <w:rPr>
          <w:sz w:val="24"/>
          <w:szCs w:val="24"/>
        </w:rPr>
        <w:lastRenderedPageBreak/>
        <w:t>i wniosków złożonych w trakcie konsultacji społecznych projektu planu.</w:t>
      </w:r>
    </w:p>
    <w:p w14:paraId="75DBEBEA" w14:textId="77777777" w:rsidR="00527030" w:rsidRPr="00CD4C05" w:rsidRDefault="0085028D" w:rsidP="00571E2C">
      <w:pPr>
        <w:pStyle w:val="Lista3"/>
        <w:numPr>
          <w:ilvl w:val="0"/>
          <w:numId w:val="9"/>
        </w:numPr>
        <w:spacing w:after="120" w:line="286" w:lineRule="auto"/>
        <w:ind w:left="2058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wartość prac przewidzianych do wykonania w 2026 roku: 10% kwoty wynagrodzenia brutto wskazanego </w:t>
      </w:r>
      <w:r w:rsidR="00033F35" w:rsidRPr="00CD4C05">
        <w:rPr>
          <w:sz w:val="24"/>
          <w:szCs w:val="24"/>
        </w:rPr>
        <w:t xml:space="preserve">łącznie </w:t>
      </w:r>
      <w:r w:rsidRPr="00CD4C05">
        <w:rPr>
          <w:sz w:val="24"/>
          <w:szCs w:val="24"/>
        </w:rPr>
        <w:t xml:space="preserve">w § 5 ust. 2 </w:t>
      </w:r>
      <w:r w:rsidR="00033F35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pkt 3) </w:t>
      </w:r>
      <w:r w:rsidRPr="00CD4C05">
        <w:rPr>
          <w:i/>
          <w:iCs/>
          <w:sz w:val="24"/>
          <w:szCs w:val="24"/>
        </w:rPr>
        <w:t xml:space="preserve">tiret </w:t>
      </w:r>
      <w:r w:rsidRPr="00CD4C05">
        <w:rPr>
          <w:sz w:val="24"/>
          <w:szCs w:val="24"/>
        </w:rPr>
        <w:t>1</w:t>
      </w:r>
      <w:r w:rsidR="00986FF6" w:rsidRPr="00CD4C05">
        <w:rPr>
          <w:sz w:val="24"/>
          <w:szCs w:val="24"/>
        </w:rPr>
        <w:t>,</w:t>
      </w:r>
      <w:r w:rsidR="00033F35" w:rsidRPr="00CD4C05">
        <w:rPr>
          <w:sz w:val="24"/>
          <w:szCs w:val="24"/>
        </w:rPr>
        <w:t xml:space="preserve"> 2</w:t>
      </w:r>
      <w:r w:rsidR="00986FF6" w:rsidRPr="00CD4C05">
        <w:rPr>
          <w:sz w:val="24"/>
          <w:szCs w:val="24"/>
        </w:rPr>
        <w:t xml:space="preserve"> i 3</w:t>
      </w:r>
      <w:r w:rsidRPr="00CD4C05">
        <w:rPr>
          <w:sz w:val="24"/>
          <w:szCs w:val="24"/>
        </w:rPr>
        <w:t>.</w:t>
      </w:r>
    </w:p>
    <w:p w14:paraId="10F66307" w14:textId="77777777" w:rsidR="00A10E02" w:rsidRPr="00CD4C05" w:rsidRDefault="00863384" w:rsidP="00863384">
      <w:pPr>
        <w:pStyle w:val="Tekstpodstawowywcity"/>
        <w:spacing w:before="0" w:after="120" w:line="286" w:lineRule="auto"/>
        <w:ind w:left="1440" w:hanging="1014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3.</w:t>
      </w:r>
      <w:r w:rsidRPr="00CD4C05">
        <w:rPr>
          <w:rFonts w:ascii="Arial" w:hAnsi="Arial"/>
          <w:sz w:val="24"/>
          <w:szCs w:val="24"/>
        </w:rPr>
        <w:tab/>
        <w:t>Strony ustalają poniższe terminy na wykonanie zakresów rzeczowych przedmiotu umowy, o których mowa w § 1 ust. 2:</w:t>
      </w:r>
    </w:p>
    <w:p w14:paraId="5741B020" w14:textId="77777777" w:rsidR="009540DC" w:rsidRPr="00CD4C05" w:rsidRDefault="00EF01BA" w:rsidP="00571E2C">
      <w:pPr>
        <w:pStyle w:val="Tekstpodstawowywcity"/>
        <w:numPr>
          <w:ilvl w:val="1"/>
          <w:numId w:val="24"/>
        </w:numPr>
        <w:spacing w:before="0" w:line="286" w:lineRule="auto"/>
        <w:ind w:left="993" w:hanging="633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>Sporządzenie aneksu</w:t>
      </w:r>
      <w:r w:rsidR="009540DC" w:rsidRPr="00CD4C05">
        <w:rPr>
          <w:rFonts w:ascii="Arial" w:hAnsi="Arial"/>
          <w:sz w:val="24"/>
          <w:szCs w:val="24"/>
          <w:u w:val="single"/>
        </w:rPr>
        <w:t xml:space="preserve"> d</w:t>
      </w:r>
      <w:r w:rsidR="005E2FA9" w:rsidRPr="00CD4C05">
        <w:rPr>
          <w:rFonts w:ascii="Arial" w:hAnsi="Arial"/>
          <w:sz w:val="24"/>
          <w:szCs w:val="24"/>
          <w:u w:val="single"/>
        </w:rPr>
        <w:t>o obowiązując</w:t>
      </w:r>
      <w:r w:rsidRPr="00CD4C05">
        <w:rPr>
          <w:rFonts w:ascii="Arial" w:hAnsi="Arial"/>
          <w:sz w:val="24"/>
          <w:szCs w:val="24"/>
          <w:u w:val="single"/>
        </w:rPr>
        <w:t>ego planu</w:t>
      </w:r>
      <w:r w:rsidR="005E2FA9" w:rsidRPr="00CD4C05">
        <w:rPr>
          <w:rFonts w:ascii="Arial" w:hAnsi="Arial"/>
          <w:sz w:val="24"/>
          <w:szCs w:val="24"/>
          <w:u w:val="single"/>
        </w:rPr>
        <w:t xml:space="preserve"> urządze</w:t>
      </w:r>
      <w:r w:rsidR="009540DC" w:rsidRPr="00CD4C05">
        <w:rPr>
          <w:rFonts w:ascii="Arial" w:hAnsi="Arial"/>
          <w:sz w:val="24"/>
          <w:szCs w:val="24"/>
          <w:u w:val="single"/>
        </w:rPr>
        <w:t xml:space="preserve">nia lasu dla </w:t>
      </w:r>
      <w:r w:rsidR="008D1362" w:rsidRPr="00CD4C05">
        <w:rPr>
          <w:rFonts w:ascii="Arial" w:hAnsi="Arial"/>
          <w:sz w:val="24"/>
          <w:szCs w:val="24"/>
          <w:u w:val="single"/>
        </w:rPr>
        <w:t>Nadleśnictw</w:t>
      </w:r>
      <w:r w:rsidRPr="00CD4C05">
        <w:rPr>
          <w:rFonts w:ascii="Arial" w:hAnsi="Arial"/>
          <w:sz w:val="24"/>
          <w:szCs w:val="24"/>
          <w:u w:val="single"/>
        </w:rPr>
        <w:t>a</w:t>
      </w:r>
      <w:r w:rsidR="00AF7216" w:rsidRPr="00CD4C05">
        <w:rPr>
          <w:rFonts w:ascii="Arial" w:hAnsi="Arial"/>
          <w:sz w:val="24"/>
          <w:szCs w:val="24"/>
          <w:u w:val="single"/>
        </w:rPr>
        <w:t xml:space="preserve"> Ustrzyki Dolne</w:t>
      </w:r>
      <w:r w:rsidR="00843F56" w:rsidRPr="00CD4C05">
        <w:rPr>
          <w:rFonts w:ascii="Arial" w:hAnsi="Arial"/>
          <w:sz w:val="24"/>
          <w:szCs w:val="24"/>
          <w:u w:val="single"/>
        </w:rPr>
        <w:t xml:space="preserve"> </w:t>
      </w:r>
      <w:r w:rsidR="008D1362" w:rsidRPr="00CD4C05">
        <w:rPr>
          <w:rFonts w:ascii="Arial" w:hAnsi="Arial"/>
          <w:sz w:val="24"/>
          <w:szCs w:val="24"/>
          <w:u w:val="single"/>
        </w:rPr>
        <w:t xml:space="preserve">w odniesieniu do obszaru Natura 2000 </w:t>
      </w:r>
      <w:r w:rsidR="00AF7216" w:rsidRPr="00CD4C05">
        <w:rPr>
          <w:rFonts w:ascii="Arial" w:hAnsi="Arial"/>
          <w:sz w:val="24"/>
          <w:szCs w:val="24"/>
          <w:u w:val="single"/>
        </w:rPr>
        <w:t>PLH180026 Moczary</w:t>
      </w:r>
      <w:r w:rsidR="009540DC" w:rsidRPr="00CD4C05">
        <w:rPr>
          <w:rFonts w:ascii="Arial" w:hAnsi="Arial"/>
          <w:sz w:val="24"/>
          <w:szCs w:val="24"/>
          <w:u w:val="single"/>
        </w:rPr>
        <w:t>:</w:t>
      </w:r>
    </w:p>
    <w:p w14:paraId="0E0E9864" w14:textId="77777777" w:rsidR="00251A56" w:rsidRPr="00CD4C05" w:rsidRDefault="00251A56" w:rsidP="00251A56">
      <w:pPr>
        <w:pStyle w:val="Tekstpodstawowywcity"/>
        <w:spacing w:before="0" w:line="286" w:lineRule="auto"/>
        <w:ind w:left="2160"/>
        <w:rPr>
          <w:rFonts w:ascii="Arial" w:hAnsi="Arial"/>
          <w:sz w:val="24"/>
          <w:szCs w:val="24"/>
          <w:u w:val="single"/>
        </w:rPr>
      </w:pPr>
    </w:p>
    <w:p w14:paraId="60F8E2DB" w14:textId="77777777" w:rsidR="009540DC" w:rsidRPr="00CD4C05" w:rsidRDefault="009540DC" w:rsidP="009540DC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a)</w:t>
      </w:r>
      <w:r w:rsidR="00AF7216" w:rsidRPr="00CD4C05">
        <w:rPr>
          <w:rFonts w:ascii="Arial" w:hAnsi="Arial"/>
          <w:sz w:val="24"/>
          <w:szCs w:val="24"/>
        </w:rPr>
        <w:t xml:space="preserve"> Zakres prac do wykonania w 2024</w:t>
      </w:r>
      <w:r w:rsidRPr="00CD4C05">
        <w:rPr>
          <w:rFonts w:ascii="Arial" w:hAnsi="Arial"/>
          <w:sz w:val="24"/>
          <w:szCs w:val="24"/>
        </w:rPr>
        <w:t xml:space="preserve"> roku:</w:t>
      </w:r>
    </w:p>
    <w:p w14:paraId="4723E40B" w14:textId="77777777" w:rsidR="009540DC" w:rsidRPr="00CD4C05" w:rsidRDefault="00DC7B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prace terenowe wynikające z m</w:t>
      </w:r>
      <w:r w:rsidR="0034475D" w:rsidRPr="00CD4C05">
        <w:rPr>
          <w:rFonts w:ascii="Arial" w:hAnsi="Arial"/>
          <w:sz w:val="24"/>
          <w:szCs w:val="24"/>
        </w:rPr>
        <w:t xml:space="preserve">etodyki wskazanej w </w:t>
      </w:r>
      <w:r w:rsidR="009A32A3" w:rsidRPr="00CD4C05">
        <w:rPr>
          <w:rFonts w:ascii="Arial" w:hAnsi="Arial"/>
          <w:sz w:val="24"/>
          <w:szCs w:val="24"/>
        </w:rPr>
        <w:t>załączniku nr 10</w:t>
      </w:r>
      <w:r w:rsidRPr="00CD4C05">
        <w:rPr>
          <w:rFonts w:ascii="Arial" w:hAnsi="Arial"/>
          <w:sz w:val="24"/>
          <w:szCs w:val="24"/>
        </w:rPr>
        <w:t xml:space="preserve"> do SWZ, przedstawienie kart źródłowych z poszczególnych stanowisk monitoringowych, ocena syntetyczna stanu ochrony przedmiotów ochrony, dla których wykonano wszystkie prace terenowe</w:t>
      </w:r>
      <w:r w:rsidR="001D6F05" w:rsidRPr="00CD4C05">
        <w:rPr>
          <w:rFonts w:ascii="Arial" w:hAnsi="Arial"/>
          <w:sz w:val="24"/>
          <w:szCs w:val="24"/>
        </w:rPr>
        <w:t>:</w:t>
      </w:r>
      <w:r w:rsidRPr="00CD4C05">
        <w:rPr>
          <w:rFonts w:ascii="Arial" w:hAnsi="Arial"/>
          <w:sz w:val="24"/>
          <w:szCs w:val="24"/>
        </w:rPr>
        <w:t xml:space="preserve"> do dnia </w:t>
      </w:r>
      <w:r w:rsidRPr="00CD4C05">
        <w:rPr>
          <w:rFonts w:ascii="Arial" w:hAnsi="Arial"/>
          <w:b/>
          <w:sz w:val="24"/>
          <w:szCs w:val="24"/>
        </w:rPr>
        <w:t>0</w:t>
      </w:r>
      <w:r w:rsidR="00AF7216" w:rsidRPr="00CD4C05">
        <w:rPr>
          <w:rFonts w:ascii="Arial" w:hAnsi="Arial"/>
          <w:b/>
          <w:sz w:val="24"/>
          <w:szCs w:val="24"/>
        </w:rPr>
        <w:t>2 grudnia 2024</w:t>
      </w:r>
      <w:r w:rsidRPr="00CD4C05">
        <w:rPr>
          <w:rFonts w:ascii="Arial" w:hAnsi="Arial"/>
          <w:b/>
          <w:sz w:val="24"/>
          <w:szCs w:val="24"/>
        </w:rPr>
        <w:t xml:space="preserve"> roku</w:t>
      </w:r>
      <w:r w:rsidR="001D6F05" w:rsidRPr="00CD4C05">
        <w:rPr>
          <w:rFonts w:ascii="Arial" w:hAnsi="Arial"/>
          <w:sz w:val="24"/>
          <w:szCs w:val="24"/>
        </w:rPr>
        <w:t>;</w:t>
      </w:r>
    </w:p>
    <w:p w14:paraId="46F056D5" w14:textId="77777777" w:rsidR="001D6F05" w:rsidRPr="00CD4C05" w:rsidRDefault="009540DC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</w:t>
      </w:r>
      <w:r w:rsidR="00AF7216" w:rsidRPr="00CD4C05">
        <w:rPr>
          <w:rFonts w:ascii="Arial" w:hAnsi="Arial"/>
          <w:sz w:val="24"/>
          <w:szCs w:val="24"/>
        </w:rPr>
        <w:t>zewidzianych do wykonania w 2024</w:t>
      </w:r>
      <w:r w:rsidR="008D1362" w:rsidRPr="00CD4C05">
        <w:rPr>
          <w:rFonts w:ascii="Arial" w:hAnsi="Arial"/>
          <w:sz w:val="24"/>
          <w:szCs w:val="24"/>
        </w:rPr>
        <w:t xml:space="preserve"> roku</w:t>
      </w:r>
      <w:r w:rsidR="001D6F05" w:rsidRPr="00CD4C05">
        <w:rPr>
          <w:rFonts w:ascii="Arial" w:hAnsi="Arial"/>
          <w:sz w:val="24"/>
          <w:szCs w:val="24"/>
        </w:rPr>
        <w:t>:</w:t>
      </w:r>
      <w:r w:rsidR="008D1362" w:rsidRPr="00CD4C05">
        <w:rPr>
          <w:rFonts w:ascii="Arial" w:hAnsi="Arial"/>
          <w:sz w:val="24"/>
          <w:szCs w:val="24"/>
        </w:rPr>
        <w:t xml:space="preserve"> 6</w:t>
      </w:r>
      <w:r w:rsidRPr="00CD4C05">
        <w:rPr>
          <w:rFonts w:ascii="Arial" w:hAnsi="Arial"/>
          <w:sz w:val="24"/>
          <w:szCs w:val="24"/>
        </w:rPr>
        <w:t>0% kwoty wynagro</w:t>
      </w:r>
      <w:r w:rsidR="009E3EC7" w:rsidRPr="00CD4C05">
        <w:rPr>
          <w:rFonts w:ascii="Arial" w:hAnsi="Arial"/>
          <w:sz w:val="24"/>
          <w:szCs w:val="24"/>
        </w:rPr>
        <w:t>dzenia brutto wskazanego</w:t>
      </w:r>
      <w:r w:rsidRPr="00CD4C05">
        <w:rPr>
          <w:rFonts w:ascii="Arial" w:hAnsi="Arial"/>
          <w:sz w:val="24"/>
          <w:szCs w:val="24"/>
        </w:rPr>
        <w:t xml:space="preserve"> w § 5 </w:t>
      </w:r>
      <w:r w:rsidR="009E3EC7" w:rsidRPr="00CD4C05">
        <w:rPr>
          <w:rFonts w:ascii="Arial" w:hAnsi="Arial"/>
          <w:sz w:val="24"/>
          <w:szCs w:val="24"/>
        </w:rPr>
        <w:t xml:space="preserve">ust. </w:t>
      </w:r>
      <w:r w:rsidR="00CF7305" w:rsidRPr="00CD4C05">
        <w:rPr>
          <w:rFonts w:ascii="Arial" w:hAnsi="Arial"/>
          <w:sz w:val="24"/>
          <w:szCs w:val="24"/>
        </w:rPr>
        <w:t>2</w:t>
      </w:r>
      <w:r w:rsidR="00033F35" w:rsidRPr="00CD4C05">
        <w:rPr>
          <w:rFonts w:ascii="Arial" w:hAnsi="Arial"/>
          <w:sz w:val="24"/>
          <w:szCs w:val="24"/>
        </w:rPr>
        <w:t xml:space="preserve"> pkt 4</w:t>
      </w:r>
      <w:r w:rsidR="009E3EC7"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</w:t>
      </w:r>
      <w:r w:rsidR="001D6F05" w:rsidRPr="00CD4C05">
        <w:rPr>
          <w:rFonts w:ascii="Arial" w:hAnsi="Arial"/>
          <w:sz w:val="24"/>
          <w:szCs w:val="24"/>
        </w:rPr>
        <w:t>;</w:t>
      </w:r>
    </w:p>
    <w:p w14:paraId="0D40053F" w14:textId="77777777" w:rsidR="001D6F05" w:rsidRPr="00CD4C05" w:rsidRDefault="001D6F05" w:rsidP="001D6F05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6C15E985" w14:textId="77777777" w:rsidR="001E5847" w:rsidRPr="00CD4C05" w:rsidRDefault="009540DC" w:rsidP="001E5847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</w:t>
      </w:r>
      <w:r w:rsidRPr="00CD4C05">
        <w:rPr>
          <w:rFonts w:ascii="Arial" w:hAnsi="Arial"/>
          <w:sz w:val="24"/>
          <w:szCs w:val="24"/>
        </w:rPr>
        <w:tab/>
      </w:r>
      <w:r w:rsidR="00AF7216" w:rsidRPr="00CD4C05">
        <w:rPr>
          <w:rFonts w:ascii="Arial" w:hAnsi="Arial"/>
          <w:sz w:val="24"/>
          <w:szCs w:val="24"/>
        </w:rPr>
        <w:t xml:space="preserve"> Zakres prac do wykonania w 2025</w:t>
      </w:r>
      <w:r w:rsidRPr="00CD4C05">
        <w:rPr>
          <w:rFonts w:ascii="Arial" w:hAnsi="Arial"/>
          <w:sz w:val="24"/>
          <w:szCs w:val="24"/>
        </w:rPr>
        <w:t xml:space="preserve"> roku:    </w:t>
      </w:r>
    </w:p>
    <w:p w14:paraId="1FAC96E5" w14:textId="77777777" w:rsidR="009540DC" w:rsidRPr="00CD4C05" w:rsidRDefault="00DC7B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prace terenowe,</w:t>
      </w:r>
      <w:r w:rsidR="003B5B1F" w:rsidRPr="00CD4C05">
        <w:rPr>
          <w:rFonts w:ascii="Arial" w:hAnsi="Arial"/>
          <w:sz w:val="24"/>
          <w:szCs w:val="24"/>
        </w:rPr>
        <w:t xml:space="preserve"> ocena syntetyczna stanu ochrony dla wszystkich</w:t>
      </w:r>
      <w:r w:rsidR="00C06B7B" w:rsidRPr="00CD4C05">
        <w:rPr>
          <w:rFonts w:ascii="Arial" w:hAnsi="Arial"/>
          <w:sz w:val="24"/>
          <w:szCs w:val="24"/>
        </w:rPr>
        <w:t xml:space="preserve"> przedmiotów ochrony</w:t>
      </w:r>
      <w:r w:rsidR="001D6F05" w:rsidRPr="00CD4C05">
        <w:rPr>
          <w:rFonts w:ascii="Arial" w:hAnsi="Arial"/>
          <w:sz w:val="24"/>
          <w:szCs w:val="24"/>
        </w:rPr>
        <w:t>:</w:t>
      </w:r>
      <w:r w:rsidR="00C06B7B" w:rsidRPr="00CD4C05">
        <w:rPr>
          <w:rFonts w:ascii="Arial" w:hAnsi="Arial"/>
          <w:sz w:val="24"/>
          <w:szCs w:val="24"/>
        </w:rPr>
        <w:t xml:space="preserve"> do dnia </w:t>
      </w:r>
      <w:r w:rsidR="00AF7216" w:rsidRPr="00CD4C05">
        <w:rPr>
          <w:rFonts w:ascii="Arial" w:hAnsi="Arial"/>
          <w:b/>
          <w:sz w:val="24"/>
          <w:szCs w:val="24"/>
        </w:rPr>
        <w:t>01 grudnia 2025</w:t>
      </w:r>
      <w:r w:rsidR="003B5B1F" w:rsidRPr="00CD4C05">
        <w:rPr>
          <w:rFonts w:ascii="Arial" w:hAnsi="Arial"/>
          <w:b/>
          <w:sz w:val="24"/>
          <w:szCs w:val="24"/>
        </w:rPr>
        <w:t xml:space="preserve"> roku</w:t>
      </w:r>
      <w:r w:rsidR="001D6F05" w:rsidRPr="00CD4C05">
        <w:rPr>
          <w:rFonts w:ascii="Arial" w:hAnsi="Arial"/>
          <w:bCs/>
          <w:sz w:val="24"/>
          <w:szCs w:val="24"/>
        </w:rPr>
        <w:t>;</w:t>
      </w:r>
    </w:p>
    <w:p w14:paraId="3B25812B" w14:textId="77777777" w:rsidR="009540DC" w:rsidRPr="00CD4C05" w:rsidRDefault="009540DC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</w:t>
      </w:r>
      <w:r w:rsidR="00AF7216" w:rsidRPr="00CD4C05">
        <w:rPr>
          <w:rFonts w:ascii="Arial" w:hAnsi="Arial"/>
          <w:sz w:val="24"/>
          <w:szCs w:val="24"/>
        </w:rPr>
        <w:t>zewidzianych do wykonania w 2025</w:t>
      </w:r>
      <w:r w:rsidR="00EF01BA" w:rsidRPr="00CD4C05">
        <w:rPr>
          <w:rFonts w:ascii="Arial" w:hAnsi="Arial"/>
          <w:sz w:val="24"/>
          <w:szCs w:val="24"/>
        </w:rPr>
        <w:t xml:space="preserve"> roku</w:t>
      </w:r>
      <w:r w:rsidR="00C6416F" w:rsidRPr="00CD4C05">
        <w:rPr>
          <w:rFonts w:ascii="Arial" w:hAnsi="Arial"/>
          <w:sz w:val="24"/>
          <w:szCs w:val="24"/>
        </w:rPr>
        <w:t>:</w:t>
      </w:r>
      <w:r w:rsidR="00EF01BA" w:rsidRPr="00CD4C05">
        <w:rPr>
          <w:rFonts w:ascii="Arial" w:hAnsi="Arial"/>
          <w:sz w:val="24"/>
          <w:szCs w:val="24"/>
        </w:rPr>
        <w:t xml:space="preserve"> 3</w:t>
      </w:r>
      <w:r w:rsidR="006E61BE" w:rsidRPr="00CD4C05">
        <w:rPr>
          <w:rFonts w:ascii="Arial" w:hAnsi="Arial"/>
          <w:sz w:val="24"/>
          <w:szCs w:val="24"/>
        </w:rPr>
        <w:t>0% kwoty</w:t>
      </w:r>
      <w:r w:rsidR="001E5847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wynagrodzenia brutto wskazanego </w:t>
      </w:r>
      <w:r w:rsidR="009E3EC7" w:rsidRPr="00CD4C05">
        <w:rPr>
          <w:rFonts w:ascii="Arial" w:hAnsi="Arial"/>
          <w:sz w:val="24"/>
          <w:szCs w:val="24"/>
        </w:rPr>
        <w:t xml:space="preserve">w § 5 ust. </w:t>
      </w:r>
      <w:r w:rsidR="00CF7305" w:rsidRPr="00CD4C05">
        <w:rPr>
          <w:rFonts w:ascii="Arial" w:hAnsi="Arial"/>
          <w:sz w:val="24"/>
          <w:szCs w:val="24"/>
        </w:rPr>
        <w:t>2</w:t>
      </w:r>
      <w:r w:rsidR="00033F35" w:rsidRPr="00CD4C05">
        <w:rPr>
          <w:rFonts w:ascii="Arial" w:hAnsi="Arial"/>
          <w:sz w:val="24"/>
          <w:szCs w:val="24"/>
        </w:rPr>
        <w:t xml:space="preserve"> pkt 4</w:t>
      </w:r>
      <w:r w:rsidR="009E3EC7" w:rsidRPr="00CD4C05">
        <w:rPr>
          <w:rFonts w:ascii="Arial" w:hAnsi="Arial"/>
          <w:sz w:val="24"/>
          <w:szCs w:val="24"/>
        </w:rPr>
        <w:t>)</w:t>
      </w:r>
      <w:r w:rsidR="009E3EC7" w:rsidRPr="00CD4C05">
        <w:rPr>
          <w:rFonts w:ascii="Arial" w:hAnsi="Arial"/>
          <w:i/>
          <w:sz w:val="24"/>
          <w:szCs w:val="24"/>
        </w:rPr>
        <w:t xml:space="preserve"> tiret</w:t>
      </w:r>
      <w:r w:rsidR="009E3EC7" w:rsidRPr="00CD4C05">
        <w:rPr>
          <w:rFonts w:ascii="Arial" w:hAnsi="Arial"/>
          <w:sz w:val="24"/>
          <w:szCs w:val="24"/>
        </w:rPr>
        <w:t xml:space="preserve"> 1.</w:t>
      </w:r>
    </w:p>
    <w:p w14:paraId="28D92E62" w14:textId="77777777" w:rsidR="001E5847" w:rsidRPr="00CD4C05" w:rsidRDefault="001E5847" w:rsidP="001E5847">
      <w:pPr>
        <w:pStyle w:val="Tekstpodstawowywcity"/>
        <w:spacing w:before="0" w:line="286" w:lineRule="auto"/>
        <w:ind w:left="0"/>
        <w:rPr>
          <w:rFonts w:ascii="Arial" w:hAnsi="Arial"/>
          <w:sz w:val="24"/>
          <w:szCs w:val="24"/>
        </w:rPr>
      </w:pPr>
    </w:p>
    <w:p w14:paraId="2ED51E53" w14:textId="77777777" w:rsidR="006E61BE" w:rsidRPr="00CD4C05" w:rsidRDefault="006E61BE" w:rsidP="006E61BE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c)</w:t>
      </w:r>
      <w:r w:rsidRPr="00CD4C05">
        <w:rPr>
          <w:rFonts w:ascii="Arial" w:hAnsi="Arial"/>
          <w:sz w:val="24"/>
          <w:szCs w:val="24"/>
        </w:rPr>
        <w:tab/>
      </w:r>
      <w:r w:rsidR="00033F35" w:rsidRPr="00CD4C05">
        <w:rPr>
          <w:rFonts w:ascii="Arial" w:hAnsi="Arial"/>
          <w:sz w:val="24"/>
          <w:szCs w:val="24"/>
        </w:rPr>
        <w:t xml:space="preserve"> Zakres prac do wykonania w 2026</w:t>
      </w:r>
      <w:r w:rsidRPr="00CD4C05">
        <w:rPr>
          <w:rFonts w:ascii="Arial" w:hAnsi="Arial"/>
          <w:sz w:val="24"/>
          <w:szCs w:val="24"/>
        </w:rPr>
        <w:t xml:space="preserve"> roku:    </w:t>
      </w:r>
    </w:p>
    <w:p w14:paraId="40F91CE3" w14:textId="77777777" w:rsidR="006E61BE" w:rsidRPr="00CD4C05" w:rsidRDefault="00FD0CD7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</w:t>
      </w:r>
      <w:r w:rsidR="006E61BE" w:rsidRPr="00CD4C05">
        <w:rPr>
          <w:rFonts w:ascii="Arial" w:hAnsi="Arial"/>
          <w:sz w:val="24"/>
          <w:szCs w:val="24"/>
        </w:rPr>
        <w:t>prace kameralne oraz przygotowanie całości opracowania w formie projektu aneksu do PUL</w:t>
      </w:r>
      <w:r w:rsidR="001D6F05" w:rsidRPr="00CD4C05">
        <w:rPr>
          <w:rFonts w:ascii="Arial" w:hAnsi="Arial"/>
          <w:sz w:val="24"/>
          <w:szCs w:val="24"/>
        </w:rPr>
        <w:t>:</w:t>
      </w:r>
      <w:r w:rsidR="006E61BE" w:rsidRPr="00CD4C05">
        <w:rPr>
          <w:rFonts w:ascii="Arial" w:hAnsi="Arial"/>
          <w:sz w:val="24"/>
          <w:szCs w:val="24"/>
        </w:rPr>
        <w:t xml:space="preserve"> do dnia </w:t>
      </w:r>
      <w:r w:rsidR="00AF7216" w:rsidRPr="00CD4C05">
        <w:rPr>
          <w:rFonts w:ascii="Arial" w:hAnsi="Arial"/>
          <w:b/>
          <w:sz w:val="24"/>
          <w:szCs w:val="24"/>
        </w:rPr>
        <w:t>02</w:t>
      </w:r>
      <w:r w:rsidR="006E61BE" w:rsidRPr="00CD4C05">
        <w:rPr>
          <w:rFonts w:ascii="Arial" w:hAnsi="Arial"/>
          <w:b/>
          <w:sz w:val="24"/>
          <w:szCs w:val="24"/>
        </w:rPr>
        <w:t xml:space="preserve"> </w:t>
      </w:r>
      <w:r w:rsidR="00D36DFE" w:rsidRPr="00CD4C05">
        <w:rPr>
          <w:rFonts w:ascii="Arial" w:hAnsi="Arial"/>
          <w:b/>
          <w:sz w:val="24"/>
          <w:szCs w:val="24"/>
        </w:rPr>
        <w:t>marca</w:t>
      </w:r>
      <w:r w:rsidR="00AF7216" w:rsidRPr="00CD4C05">
        <w:rPr>
          <w:rFonts w:ascii="Arial" w:hAnsi="Arial"/>
          <w:b/>
          <w:sz w:val="24"/>
          <w:szCs w:val="24"/>
        </w:rPr>
        <w:t xml:space="preserve"> 2026</w:t>
      </w:r>
      <w:r w:rsidR="006E61BE" w:rsidRPr="00CD4C05">
        <w:rPr>
          <w:rFonts w:ascii="Arial" w:hAnsi="Arial"/>
          <w:b/>
          <w:sz w:val="24"/>
          <w:szCs w:val="24"/>
        </w:rPr>
        <w:t xml:space="preserve"> roku</w:t>
      </w:r>
      <w:r w:rsidR="001D6F05" w:rsidRPr="00CD4C05">
        <w:rPr>
          <w:rFonts w:ascii="Arial" w:hAnsi="Arial"/>
          <w:bCs/>
          <w:sz w:val="24"/>
          <w:szCs w:val="24"/>
        </w:rPr>
        <w:t>;</w:t>
      </w:r>
    </w:p>
    <w:p w14:paraId="2FD5F5ED" w14:textId="77777777" w:rsidR="006E61BE" w:rsidRPr="00CD4C05" w:rsidRDefault="006E61BE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</w:t>
      </w:r>
      <w:r w:rsidR="00AF7216" w:rsidRPr="00CD4C05">
        <w:rPr>
          <w:rFonts w:ascii="Arial" w:hAnsi="Arial"/>
          <w:sz w:val="24"/>
          <w:szCs w:val="24"/>
        </w:rPr>
        <w:t>zewidzianych do wykonania w 2026</w:t>
      </w:r>
      <w:r w:rsidRPr="00CD4C05">
        <w:rPr>
          <w:rFonts w:ascii="Arial" w:hAnsi="Arial"/>
          <w:sz w:val="24"/>
          <w:szCs w:val="24"/>
        </w:rPr>
        <w:t xml:space="preserve"> roku</w:t>
      </w:r>
      <w:r w:rsidR="00C6416F" w:rsidRPr="00CD4C05">
        <w:rPr>
          <w:rFonts w:ascii="Arial" w:hAnsi="Arial"/>
          <w:sz w:val="24"/>
          <w:szCs w:val="24"/>
        </w:rPr>
        <w:t>:</w:t>
      </w:r>
      <w:r w:rsidRPr="00CD4C05">
        <w:rPr>
          <w:rFonts w:ascii="Arial" w:hAnsi="Arial"/>
          <w:sz w:val="24"/>
          <w:szCs w:val="24"/>
        </w:rPr>
        <w:t xml:space="preserve"> 10% kwoty</w:t>
      </w:r>
      <w:r w:rsidR="00FD0CD7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wynagrodzenia brutto wskazanego </w:t>
      </w:r>
      <w:r w:rsidR="009E3EC7" w:rsidRPr="00CD4C05">
        <w:rPr>
          <w:rFonts w:ascii="Arial" w:hAnsi="Arial"/>
          <w:sz w:val="24"/>
          <w:szCs w:val="24"/>
        </w:rPr>
        <w:t xml:space="preserve">w § 5 ust. </w:t>
      </w:r>
      <w:r w:rsidR="00CF7305" w:rsidRPr="00CD4C05">
        <w:rPr>
          <w:rFonts w:ascii="Arial" w:hAnsi="Arial"/>
          <w:sz w:val="24"/>
          <w:szCs w:val="24"/>
        </w:rPr>
        <w:t>2</w:t>
      </w:r>
      <w:r w:rsidR="00033F35" w:rsidRPr="00CD4C05">
        <w:rPr>
          <w:rFonts w:ascii="Arial" w:hAnsi="Arial"/>
          <w:sz w:val="24"/>
          <w:szCs w:val="24"/>
        </w:rPr>
        <w:t xml:space="preserve"> pkt 4</w:t>
      </w:r>
      <w:r w:rsidR="009E3EC7" w:rsidRPr="00CD4C05">
        <w:rPr>
          <w:rFonts w:ascii="Arial" w:hAnsi="Arial"/>
          <w:sz w:val="24"/>
          <w:szCs w:val="24"/>
        </w:rPr>
        <w:t>)</w:t>
      </w:r>
      <w:r w:rsidR="009E3EC7" w:rsidRPr="00CD4C05">
        <w:rPr>
          <w:rFonts w:ascii="Arial" w:hAnsi="Arial"/>
          <w:i/>
          <w:sz w:val="24"/>
          <w:szCs w:val="24"/>
        </w:rPr>
        <w:t xml:space="preserve"> tiret</w:t>
      </w:r>
      <w:r w:rsidR="009E3EC7" w:rsidRPr="00CD4C05">
        <w:rPr>
          <w:rFonts w:ascii="Arial" w:hAnsi="Arial"/>
          <w:sz w:val="24"/>
          <w:szCs w:val="24"/>
        </w:rPr>
        <w:t xml:space="preserve"> 1.</w:t>
      </w:r>
    </w:p>
    <w:p w14:paraId="3E48472F" w14:textId="77777777" w:rsidR="001D6F05" w:rsidRPr="00CD4C05" w:rsidRDefault="001D6F05" w:rsidP="001D6F05">
      <w:pPr>
        <w:pStyle w:val="Tekstpodstawowywcity"/>
        <w:spacing w:before="0" w:line="286" w:lineRule="auto"/>
        <w:ind w:left="1162" w:hanging="425"/>
        <w:rPr>
          <w:rFonts w:ascii="Arial" w:hAnsi="Arial"/>
          <w:sz w:val="24"/>
          <w:szCs w:val="24"/>
        </w:rPr>
      </w:pPr>
    </w:p>
    <w:p w14:paraId="75DFB7DA" w14:textId="77777777" w:rsidR="00843F56" w:rsidRPr="00CD4C05" w:rsidRDefault="00843F56" w:rsidP="00571E2C">
      <w:pPr>
        <w:pStyle w:val="Tekstpodstawowywcity"/>
        <w:numPr>
          <w:ilvl w:val="1"/>
          <w:numId w:val="24"/>
        </w:numPr>
        <w:spacing w:before="0" w:line="286" w:lineRule="auto"/>
        <w:ind w:left="993" w:hanging="633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>Sporządzenie aneksu do obowiązującego planu urządz</w:t>
      </w:r>
      <w:r w:rsidR="00AF7216" w:rsidRPr="00CD4C05">
        <w:rPr>
          <w:rFonts w:ascii="Arial" w:hAnsi="Arial"/>
          <w:sz w:val="24"/>
          <w:szCs w:val="24"/>
          <w:u w:val="single"/>
        </w:rPr>
        <w:t>enia lasu dla Nadleśnictwa Lubaczów</w:t>
      </w:r>
      <w:r w:rsidRPr="00CD4C05">
        <w:rPr>
          <w:rFonts w:ascii="Arial" w:hAnsi="Arial"/>
          <w:sz w:val="24"/>
          <w:szCs w:val="24"/>
          <w:u w:val="single"/>
        </w:rPr>
        <w:t xml:space="preserve"> w odniesieniu do obszaru Natura 2000 </w:t>
      </w:r>
      <w:r w:rsidR="00AF7216" w:rsidRPr="00CD4C05">
        <w:rPr>
          <w:rFonts w:ascii="Arial" w:hAnsi="Arial"/>
          <w:sz w:val="24"/>
          <w:szCs w:val="24"/>
          <w:u w:val="single"/>
        </w:rPr>
        <w:t>PLH18002</w:t>
      </w:r>
      <w:r w:rsidRPr="00CD4C05">
        <w:rPr>
          <w:rFonts w:ascii="Arial" w:hAnsi="Arial"/>
          <w:sz w:val="24"/>
          <w:szCs w:val="24"/>
          <w:u w:val="single"/>
        </w:rPr>
        <w:t xml:space="preserve">4 </w:t>
      </w:r>
      <w:r w:rsidR="00AF7216" w:rsidRPr="00CD4C05">
        <w:rPr>
          <w:rFonts w:ascii="Arial" w:hAnsi="Arial"/>
          <w:sz w:val="24"/>
          <w:szCs w:val="24"/>
          <w:u w:val="single"/>
        </w:rPr>
        <w:t>Łukawiec</w:t>
      </w:r>
      <w:r w:rsidRPr="00CD4C05">
        <w:rPr>
          <w:rFonts w:ascii="Arial" w:hAnsi="Arial"/>
          <w:sz w:val="24"/>
          <w:szCs w:val="24"/>
          <w:u w:val="single"/>
        </w:rPr>
        <w:t>:</w:t>
      </w:r>
    </w:p>
    <w:p w14:paraId="229D27F9" w14:textId="77777777" w:rsidR="007D1823" w:rsidRPr="00CD4C05" w:rsidRDefault="00843F56" w:rsidP="007D1823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</w:t>
      </w:r>
      <w:r w:rsidR="00AF7216" w:rsidRPr="00CD4C05">
        <w:rPr>
          <w:rFonts w:ascii="Arial" w:hAnsi="Arial"/>
          <w:sz w:val="24"/>
          <w:szCs w:val="24"/>
        </w:rPr>
        <w:t xml:space="preserve">    a) Zakres prac do wykonania w 2024 roku:</w:t>
      </w:r>
    </w:p>
    <w:p w14:paraId="02134604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 wynikające z metodyki wskazanej w </w:t>
      </w:r>
      <w:r w:rsidR="00033F35" w:rsidRPr="00CD4C05">
        <w:rPr>
          <w:rFonts w:ascii="Arial" w:hAnsi="Arial"/>
          <w:sz w:val="24"/>
          <w:szCs w:val="24"/>
        </w:rPr>
        <w:t xml:space="preserve">załączniku nr </w:t>
      </w:r>
      <w:r w:rsidR="009A32A3" w:rsidRPr="00CD4C05">
        <w:rPr>
          <w:rFonts w:ascii="Arial" w:hAnsi="Arial"/>
          <w:sz w:val="24"/>
          <w:szCs w:val="24"/>
        </w:rPr>
        <w:t xml:space="preserve">11 </w:t>
      </w:r>
      <w:r w:rsidRPr="00CD4C05">
        <w:rPr>
          <w:rFonts w:ascii="Arial" w:hAnsi="Arial"/>
          <w:sz w:val="24"/>
          <w:szCs w:val="24"/>
        </w:rPr>
        <w:t xml:space="preserve">do SWZ, przedstawienie kart źródłowych z poszczególnych stanowisk monitoringowych, ocena syntetyczna stanu ochrony przedmiotów ochrony, dla których wykonano wszystkie prace terenowe: do dnia </w:t>
      </w:r>
      <w:r w:rsidRPr="00CD4C05">
        <w:rPr>
          <w:rFonts w:ascii="Arial" w:hAnsi="Arial"/>
          <w:b/>
          <w:sz w:val="24"/>
          <w:szCs w:val="24"/>
        </w:rPr>
        <w:t>02 grudnia 2024 roku</w:t>
      </w:r>
      <w:r w:rsidRPr="00CD4C05">
        <w:rPr>
          <w:rFonts w:ascii="Arial" w:hAnsi="Arial"/>
          <w:sz w:val="24"/>
          <w:szCs w:val="24"/>
        </w:rPr>
        <w:t>;</w:t>
      </w:r>
    </w:p>
    <w:p w14:paraId="3871B0AA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roku: 60% kwoty wynagrodzenia brutto wskazanego </w:t>
      </w:r>
      <w:r w:rsidR="00033F35" w:rsidRPr="00CD4C05">
        <w:rPr>
          <w:rFonts w:ascii="Arial" w:hAnsi="Arial"/>
          <w:sz w:val="24"/>
          <w:szCs w:val="24"/>
        </w:rPr>
        <w:t>w § 5 ust. 2 pkt 5</w:t>
      </w:r>
      <w:r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1;</w:t>
      </w:r>
    </w:p>
    <w:p w14:paraId="7C933FD9" w14:textId="77777777" w:rsidR="00AF7216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380573B9" w14:textId="77777777" w:rsidR="00EC6A57" w:rsidRPr="00CD4C05" w:rsidRDefault="00EC6A57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44355ED7" w14:textId="77777777" w:rsidR="00EC6A57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lastRenderedPageBreak/>
        <w:t xml:space="preserve">   b)</w:t>
      </w:r>
      <w:r w:rsidRPr="00CD4C05">
        <w:rPr>
          <w:rFonts w:ascii="Arial" w:hAnsi="Arial"/>
          <w:sz w:val="24"/>
          <w:szCs w:val="24"/>
        </w:rPr>
        <w:tab/>
        <w:t xml:space="preserve"> Zakres prac do wykonania w 2025 roku:    </w:t>
      </w:r>
    </w:p>
    <w:p w14:paraId="4E8447C1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terenowe, ocena syntetyczna stanu ochrony dla wszystkich przedmiotów ochrony: do dnia </w:t>
      </w:r>
      <w:r w:rsidRPr="00CD4C05">
        <w:rPr>
          <w:rFonts w:ascii="Arial" w:hAnsi="Arial"/>
          <w:b/>
          <w:sz w:val="24"/>
          <w:szCs w:val="24"/>
        </w:rPr>
        <w:t>01 grudnia 2025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43C1954C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przewidzianych do wykonania w 2025 roku: 30% kwoty</w:t>
      </w:r>
      <w:r w:rsidR="00EC6A57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wynagrodzenia brutto wskazanego </w:t>
      </w:r>
      <w:r w:rsidR="00033F35" w:rsidRPr="00CD4C05">
        <w:rPr>
          <w:rFonts w:ascii="Arial" w:hAnsi="Arial"/>
          <w:sz w:val="24"/>
          <w:szCs w:val="24"/>
        </w:rPr>
        <w:t>w § 5 ust. 2 pkt 5</w:t>
      </w:r>
      <w:r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1.</w:t>
      </w:r>
    </w:p>
    <w:p w14:paraId="74896ACF" w14:textId="77777777" w:rsidR="00EC6A57" w:rsidRPr="00CD4C05" w:rsidRDefault="00EC6A57" w:rsidP="00EC6A57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56D37E1C" w14:textId="77777777" w:rsidR="0083452B" w:rsidRPr="00CD4C05" w:rsidRDefault="00AF7216" w:rsidP="0083452B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c)</w:t>
      </w:r>
      <w:r w:rsidRPr="00CD4C05">
        <w:rPr>
          <w:rFonts w:ascii="Arial" w:hAnsi="Arial"/>
          <w:sz w:val="24"/>
          <w:szCs w:val="24"/>
        </w:rPr>
        <w:tab/>
      </w:r>
      <w:r w:rsidR="00033F35" w:rsidRPr="00CD4C05">
        <w:rPr>
          <w:rFonts w:ascii="Arial" w:hAnsi="Arial"/>
          <w:sz w:val="24"/>
          <w:szCs w:val="24"/>
        </w:rPr>
        <w:t xml:space="preserve"> Zakres prac do wykonania w 2026</w:t>
      </w:r>
      <w:r w:rsidRPr="00CD4C05">
        <w:rPr>
          <w:rFonts w:ascii="Arial" w:hAnsi="Arial"/>
          <w:sz w:val="24"/>
          <w:szCs w:val="24"/>
        </w:rPr>
        <w:t xml:space="preserve"> roku:    </w:t>
      </w:r>
    </w:p>
    <w:p w14:paraId="0A99DC34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kameralne oraz przygotowanie całości opracowania w formie projektu aneksu do PUL: do dnia </w:t>
      </w:r>
      <w:r w:rsidRPr="00CD4C05">
        <w:rPr>
          <w:rFonts w:ascii="Arial" w:hAnsi="Arial"/>
          <w:b/>
          <w:sz w:val="24"/>
          <w:szCs w:val="24"/>
        </w:rPr>
        <w:t>02 marca 2026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4BA17D2C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przewidzianych do wykonania w 2026 roku: 10% kwoty</w:t>
      </w:r>
    </w:p>
    <w:p w14:paraId="0D4BE95D" w14:textId="77777777" w:rsidR="00843F56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highlight w:val="yellow"/>
        </w:rPr>
      </w:pPr>
      <w:r w:rsidRPr="00CD4C05">
        <w:rPr>
          <w:rFonts w:ascii="Arial" w:hAnsi="Arial"/>
          <w:sz w:val="24"/>
          <w:szCs w:val="24"/>
        </w:rPr>
        <w:t xml:space="preserve">         </w:t>
      </w:r>
      <w:r w:rsidR="0083452B" w:rsidRPr="00CD4C05">
        <w:rPr>
          <w:rFonts w:ascii="Arial" w:hAnsi="Arial"/>
          <w:sz w:val="24"/>
          <w:szCs w:val="24"/>
        </w:rPr>
        <w:t xml:space="preserve">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033F35" w:rsidRPr="00CD4C05">
        <w:rPr>
          <w:rFonts w:ascii="Arial" w:hAnsi="Arial"/>
          <w:sz w:val="24"/>
          <w:szCs w:val="24"/>
        </w:rPr>
        <w:t>§ 5 ust. 2 pkt 5</w:t>
      </w:r>
      <w:r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1.</w:t>
      </w:r>
    </w:p>
    <w:p w14:paraId="3444493C" w14:textId="77777777" w:rsidR="001C0FAD" w:rsidRPr="00CD4C05" w:rsidRDefault="001C0FAD" w:rsidP="00843F5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3ABA6255" w14:textId="77777777" w:rsidR="00843F56" w:rsidRPr="00CD4C05" w:rsidRDefault="00843F56" w:rsidP="00571E2C">
      <w:pPr>
        <w:pStyle w:val="Tekstpodstawowywcity"/>
        <w:numPr>
          <w:ilvl w:val="1"/>
          <w:numId w:val="24"/>
        </w:numPr>
        <w:spacing w:before="0" w:line="286" w:lineRule="auto"/>
        <w:ind w:left="993" w:hanging="633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>Sporządzenie aneksu do obowiązującego planu urządzen</w:t>
      </w:r>
      <w:r w:rsidR="00AF7216" w:rsidRPr="00CD4C05">
        <w:rPr>
          <w:rFonts w:ascii="Arial" w:hAnsi="Arial"/>
          <w:sz w:val="24"/>
          <w:szCs w:val="24"/>
          <w:u w:val="single"/>
        </w:rPr>
        <w:t>ia lasu dla Nadleśnictwa Jarosław</w:t>
      </w:r>
      <w:r w:rsidRPr="00CD4C05">
        <w:rPr>
          <w:rFonts w:ascii="Arial" w:hAnsi="Arial"/>
          <w:sz w:val="24"/>
          <w:szCs w:val="24"/>
          <w:u w:val="single"/>
        </w:rPr>
        <w:t xml:space="preserve"> w odniesieniu do obszaru Natura 2000 </w:t>
      </w:r>
      <w:r w:rsidR="00AF7216" w:rsidRPr="00CD4C05">
        <w:rPr>
          <w:rFonts w:ascii="Arial" w:hAnsi="Arial"/>
          <w:sz w:val="24"/>
          <w:szCs w:val="24"/>
          <w:u w:val="single"/>
        </w:rPr>
        <w:t>PLH180024 Łukawiec</w:t>
      </w:r>
      <w:r w:rsidRPr="00CD4C05">
        <w:rPr>
          <w:rFonts w:ascii="Arial" w:hAnsi="Arial"/>
          <w:sz w:val="24"/>
          <w:szCs w:val="24"/>
          <w:u w:val="single"/>
        </w:rPr>
        <w:t>:</w:t>
      </w:r>
    </w:p>
    <w:p w14:paraId="1B5B210F" w14:textId="77777777" w:rsidR="00F47E08" w:rsidRPr="00CD4C05" w:rsidRDefault="00F47E08" w:rsidP="00F47E08">
      <w:pPr>
        <w:pStyle w:val="Tekstpodstawowywcity"/>
        <w:spacing w:before="0" w:line="286" w:lineRule="auto"/>
        <w:ind w:left="1440"/>
        <w:rPr>
          <w:rFonts w:ascii="Arial" w:hAnsi="Arial"/>
          <w:sz w:val="24"/>
          <w:szCs w:val="24"/>
          <w:u w:val="single"/>
        </w:rPr>
      </w:pPr>
    </w:p>
    <w:p w14:paraId="12100F8C" w14:textId="77777777" w:rsidR="00AF7216" w:rsidRPr="00CD4C05" w:rsidRDefault="00843F5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</w:t>
      </w:r>
      <w:r w:rsidR="00AF7216" w:rsidRPr="00CD4C05">
        <w:rPr>
          <w:rFonts w:ascii="Arial" w:hAnsi="Arial"/>
          <w:sz w:val="24"/>
          <w:szCs w:val="24"/>
        </w:rPr>
        <w:t xml:space="preserve">    a) Zakres prac do wykonania w 2024 roku:</w:t>
      </w:r>
    </w:p>
    <w:p w14:paraId="0D313233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 wynikające z metodyki wskazanej w </w:t>
      </w:r>
      <w:r w:rsidR="00033F35" w:rsidRPr="00CD4C05">
        <w:rPr>
          <w:rFonts w:ascii="Arial" w:hAnsi="Arial"/>
          <w:sz w:val="24"/>
          <w:szCs w:val="24"/>
        </w:rPr>
        <w:t xml:space="preserve">załączniku nr </w:t>
      </w:r>
      <w:r w:rsidR="009A32A3" w:rsidRPr="00CD4C05">
        <w:rPr>
          <w:rFonts w:ascii="Arial" w:hAnsi="Arial"/>
          <w:sz w:val="24"/>
          <w:szCs w:val="24"/>
        </w:rPr>
        <w:t>12</w:t>
      </w:r>
      <w:r w:rsidRPr="00CD4C05">
        <w:rPr>
          <w:rFonts w:ascii="Arial" w:hAnsi="Arial"/>
          <w:sz w:val="24"/>
          <w:szCs w:val="24"/>
        </w:rPr>
        <w:t xml:space="preserve"> do SWZ, przedstawienie kart źródłowych z poszczególnych stanowisk monitoringowych, ocena syntetyczna stanu ochrony przedmiotów ochrony, dla których wykonano wszystkie prace terenowe: do dnia </w:t>
      </w:r>
      <w:r w:rsidRPr="00CD4C05">
        <w:rPr>
          <w:rFonts w:ascii="Arial" w:hAnsi="Arial"/>
          <w:b/>
          <w:sz w:val="24"/>
          <w:szCs w:val="24"/>
        </w:rPr>
        <w:t>02 grudnia 2024 roku</w:t>
      </w:r>
      <w:r w:rsidRPr="00CD4C05">
        <w:rPr>
          <w:rFonts w:ascii="Arial" w:hAnsi="Arial"/>
          <w:sz w:val="24"/>
          <w:szCs w:val="24"/>
        </w:rPr>
        <w:t>;</w:t>
      </w:r>
    </w:p>
    <w:p w14:paraId="335F74D1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roku: 60% kwoty wynagrodzenia brutto wskazanego </w:t>
      </w:r>
      <w:r w:rsidR="00986FF6" w:rsidRPr="00CD4C05">
        <w:rPr>
          <w:rFonts w:ascii="Arial" w:hAnsi="Arial"/>
          <w:sz w:val="24"/>
          <w:szCs w:val="24"/>
        </w:rPr>
        <w:t>w § 5 ust. 2 pkt 6</w:t>
      </w:r>
      <w:r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1;</w:t>
      </w:r>
    </w:p>
    <w:p w14:paraId="701148CB" w14:textId="77777777" w:rsidR="00AF7216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62228FE7" w14:textId="77777777" w:rsidR="00AF7216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</w:t>
      </w:r>
      <w:r w:rsidRPr="00CD4C05">
        <w:rPr>
          <w:rFonts w:ascii="Arial" w:hAnsi="Arial"/>
          <w:sz w:val="24"/>
          <w:szCs w:val="24"/>
        </w:rPr>
        <w:tab/>
        <w:t xml:space="preserve"> Zakres prac do wykonania w 2025 roku:      </w:t>
      </w:r>
    </w:p>
    <w:p w14:paraId="62F76A02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terenowe, ocena syntetyczna stanu ochrony dla wszystkich przedmiotów ochrony: do dnia </w:t>
      </w:r>
      <w:r w:rsidRPr="00CD4C05">
        <w:rPr>
          <w:rFonts w:ascii="Arial" w:hAnsi="Arial"/>
          <w:b/>
          <w:sz w:val="24"/>
          <w:szCs w:val="24"/>
        </w:rPr>
        <w:t>01 grudnia 2025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48AAA771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przewidzianych do wykonania w 2025 roku: 30% kwoty</w:t>
      </w:r>
      <w:r w:rsidR="00220C9D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wynagrodzenia brutto wskazanego </w:t>
      </w:r>
      <w:r w:rsidR="00986FF6" w:rsidRPr="00CD4C05">
        <w:rPr>
          <w:rFonts w:ascii="Arial" w:hAnsi="Arial"/>
          <w:sz w:val="24"/>
          <w:szCs w:val="24"/>
        </w:rPr>
        <w:t>w § 5 ust. 2 pkt 6</w:t>
      </w:r>
      <w:r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1.</w:t>
      </w:r>
    </w:p>
    <w:p w14:paraId="55E67649" w14:textId="77777777" w:rsidR="00220C9D" w:rsidRPr="00CD4C05" w:rsidRDefault="00220C9D" w:rsidP="00220C9D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0554BF5E" w14:textId="77777777" w:rsidR="00AF7216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c)</w:t>
      </w:r>
      <w:r w:rsidRPr="00CD4C05">
        <w:rPr>
          <w:rFonts w:ascii="Arial" w:hAnsi="Arial"/>
          <w:sz w:val="24"/>
          <w:szCs w:val="24"/>
        </w:rPr>
        <w:tab/>
      </w:r>
      <w:r w:rsidR="00033F35" w:rsidRPr="00CD4C05">
        <w:rPr>
          <w:rFonts w:ascii="Arial" w:hAnsi="Arial"/>
          <w:sz w:val="24"/>
          <w:szCs w:val="24"/>
        </w:rPr>
        <w:t xml:space="preserve"> Zakres prac do wykonania w 2026</w:t>
      </w:r>
      <w:r w:rsidRPr="00CD4C05">
        <w:rPr>
          <w:rFonts w:ascii="Arial" w:hAnsi="Arial"/>
          <w:sz w:val="24"/>
          <w:szCs w:val="24"/>
        </w:rPr>
        <w:t xml:space="preserve"> roku:    </w:t>
      </w:r>
    </w:p>
    <w:p w14:paraId="1F3E1B65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kameralne oraz przygotowanie całości opracowania w formie projektu aneksu do PUL: do dnia </w:t>
      </w:r>
      <w:r w:rsidRPr="00CD4C05">
        <w:rPr>
          <w:rFonts w:ascii="Arial" w:hAnsi="Arial"/>
          <w:b/>
          <w:sz w:val="24"/>
          <w:szCs w:val="24"/>
        </w:rPr>
        <w:t>02 marca 2026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2CADA58B" w14:textId="77777777" w:rsidR="00AF7216" w:rsidRPr="00CD4C05" w:rsidRDefault="00AF721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przewidzianych do wykonania w 2026 roku: 10% kwoty</w:t>
      </w:r>
    </w:p>
    <w:p w14:paraId="1CB493A6" w14:textId="77777777" w:rsidR="00843F56" w:rsidRPr="00CD4C05" w:rsidRDefault="00AF7216" w:rsidP="00AF7216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   </w:t>
      </w:r>
      <w:r w:rsidR="00990625" w:rsidRPr="00CD4C05">
        <w:rPr>
          <w:rFonts w:ascii="Arial" w:hAnsi="Arial"/>
          <w:sz w:val="24"/>
          <w:szCs w:val="24"/>
        </w:rPr>
        <w:t xml:space="preserve">  </w:t>
      </w:r>
      <w:r w:rsidRPr="00CD4C05">
        <w:rPr>
          <w:rFonts w:ascii="Arial" w:hAnsi="Arial"/>
          <w:sz w:val="24"/>
          <w:szCs w:val="24"/>
        </w:rPr>
        <w:t>wynagrodzenia brut</w:t>
      </w:r>
      <w:r w:rsidR="00986FF6" w:rsidRPr="00CD4C05">
        <w:rPr>
          <w:rFonts w:ascii="Arial" w:hAnsi="Arial"/>
          <w:sz w:val="24"/>
          <w:szCs w:val="24"/>
        </w:rPr>
        <w:t>to wskazanego w § 5 ust. 2 pkt 6</w:t>
      </w:r>
      <w:r w:rsidRPr="00CD4C05">
        <w:rPr>
          <w:rFonts w:ascii="Arial" w:hAnsi="Arial"/>
          <w:sz w:val="24"/>
          <w:szCs w:val="24"/>
        </w:rPr>
        <w:t>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Pr="00CD4C05">
        <w:rPr>
          <w:rFonts w:ascii="Arial" w:hAnsi="Arial"/>
          <w:sz w:val="24"/>
          <w:szCs w:val="24"/>
        </w:rPr>
        <w:t xml:space="preserve"> 1.</w:t>
      </w:r>
    </w:p>
    <w:p w14:paraId="56910C16" w14:textId="77777777" w:rsidR="00BA36BE" w:rsidRPr="00CD4C05" w:rsidRDefault="00BA36BE" w:rsidP="00AF7216">
      <w:pPr>
        <w:pStyle w:val="Tekstpodstawowywcity"/>
        <w:spacing w:before="0" w:after="120" w:line="286" w:lineRule="auto"/>
        <w:ind w:left="0"/>
        <w:rPr>
          <w:rFonts w:ascii="Arial" w:hAnsi="Arial"/>
          <w:sz w:val="24"/>
          <w:szCs w:val="24"/>
        </w:rPr>
      </w:pPr>
    </w:p>
    <w:p w14:paraId="15899E75" w14:textId="77777777" w:rsidR="00AF7216" w:rsidRPr="00CD4C05" w:rsidRDefault="00AF7216" w:rsidP="00571E2C">
      <w:pPr>
        <w:pStyle w:val="Tekstpodstawowywcity"/>
        <w:numPr>
          <w:ilvl w:val="0"/>
          <w:numId w:val="24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Strony ustalają poniższe terminy na wykonanie zakresów rzeczowych przedmiotu umowy,</w:t>
      </w:r>
      <w:r w:rsidR="00BB3427" w:rsidRPr="00CD4C05">
        <w:rPr>
          <w:rFonts w:ascii="Arial" w:hAnsi="Arial"/>
          <w:sz w:val="24"/>
          <w:szCs w:val="24"/>
        </w:rPr>
        <w:t xml:space="preserve"> o których mowa w § 1 ust. 3</w:t>
      </w:r>
      <w:r w:rsidRPr="00CD4C05">
        <w:rPr>
          <w:rFonts w:ascii="Arial" w:hAnsi="Arial"/>
          <w:sz w:val="24"/>
          <w:szCs w:val="24"/>
        </w:rPr>
        <w:t>:</w:t>
      </w:r>
    </w:p>
    <w:p w14:paraId="5B90A8A6" w14:textId="77777777" w:rsidR="009D7CE8" w:rsidRPr="00CD4C05" w:rsidRDefault="00CA1292" w:rsidP="00571E2C">
      <w:pPr>
        <w:pStyle w:val="Tekstpodstawowywcity"/>
        <w:numPr>
          <w:ilvl w:val="1"/>
          <w:numId w:val="23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  <w:u w:val="single"/>
        </w:rPr>
        <w:t>Wykonanie opracowania siedliskowego dla Nadleśnictwa Baligród, obręb leśny Baligród:</w:t>
      </w:r>
    </w:p>
    <w:p w14:paraId="57A2C058" w14:textId="77777777" w:rsidR="006E6E5A" w:rsidRPr="00CD4C05" w:rsidRDefault="006E6E5A" w:rsidP="006E6E5A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a) Zakres prac do wykonania w 2024 roku:</w:t>
      </w:r>
    </w:p>
    <w:p w14:paraId="19B9DA38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prace przygotowawcze </w:t>
      </w:r>
      <w:r w:rsidR="00314B6A" w:rsidRPr="00CD4C05">
        <w:rPr>
          <w:rFonts w:ascii="Arial" w:hAnsi="Arial"/>
          <w:sz w:val="24"/>
          <w:szCs w:val="24"/>
        </w:rPr>
        <w:t xml:space="preserve">przed przystąpieniem do prac terenowych, ale </w:t>
      </w:r>
      <w:r w:rsidRPr="00CD4C05">
        <w:rPr>
          <w:rFonts w:ascii="Arial" w:hAnsi="Arial"/>
          <w:b/>
          <w:sz w:val="24"/>
          <w:szCs w:val="24"/>
        </w:rPr>
        <w:t>nie krócej niż 21 dni od daty podpisania umowy</w:t>
      </w:r>
      <w:r w:rsidRPr="00CD4C05">
        <w:rPr>
          <w:rFonts w:ascii="Arial" w:hAnsi="Arial"/>
          <w:sz w:val="24"/>
          <w:szCs w:val="24"/>
        </w:rPr>
        <w:t>,</w:t>
      </w:r>
    </w:p>
    <w:p w14:paraId="09F55F8D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przygotowanie kluczy do kartowania gleb i siedlisk </w:t>
      </w:r>
      <w:r w:rsidRPr="00CD4C05">
        <w:rPr>
          <w:rFonts w:ascii="Arial" w:hAnsi="Arial"/>
          <w:b/>
          <w:sz w:val="24"/>
          <w:szCs w:val="24"/>
        </w:rPr>
        <w:t xml:space="preserve">przed </w:t>
      </w:r>
      <w:r w:rsidRPr="00CD4C05">
        <w:rPr>
          <w:rFonts w:ascii="Arial" w:hAnsi="Arial"/>
          <w:b/>
          <w:sz w:val="24"/>
          <w:szCs w:val="24"/>
        </w:rPr>
        <w:lastRenderedPageBreak/>
        <w:t>przystąpieniem do prac terenowych</w:t>
      </w:r>
      <w:r w:rsidRPr="00CD4C05">
        <w:rPr>
          <w:rFonts w:ascii="Arial" w:hAnsi="Arial"/>
          <w:sz w:val="24"/>
          <w:szCs w:val="24"/>
        </w:rPr>
        <w:t>;</w:t>
      </w:r>
    </w:p>
    <w:p w14:paraId="255F6975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 – wykonanie powierzchni typologicznych podstawowych i wzorcowych do dnia </w:t>
      </w:r>
      <w:r w:rsidR="009C3CE0" w:rsidRPr="00CD4C05">
        <w:rPr>
          <w:rFonts w:ascii="Arial" w:hAnsi="Arial"/>
          <w:b/>
          <w:sz w:val="24"/>
          <w:szCs w:val="24"/>
        </w:rPr>
        <w:t>1</w:t>
      </w:r>
      <w:r w:rsidRPr="00CD4C05">
        <w:rPr>
          <w:rFonts w:ascii="Arial" w:hAnsi="Arial"/>
          <w:b/>
          <w:sz w:val="24"/>
          <w:szCs w:val="24"/>
        </w:rPr>
        <w:t xml:space="preserve"> </w:t>
      </w:r>
      <w:r w:rsidR="009C3CE0" w:rsidRPr="00CD4C05">
        <w:rPr>
          <w:rFonts w:ascii="Arial" w:hAnsi="Arial"/>
          <w:b/>
          <w:sz w:val="24"/>
          <w:szCs w:val="24"/>
        </w:rPr>
        <w:t>października</w:t>
      </w:r>
      <w:r w:rsidRPr="00CD4C05">
        <w:rPr>
          <w:rFonts w:ascii="Arial" w:hAnsi="Arial"/>
          <w:b/>
          <w:sz w:val="24"/>
          <w:szCs w:val="24"/>
        </w:rPr>
        <w:t xml:space="preserve"> 2024 roku</w:t>
      </w:r>
      <w:r w:rsidRPr="00CD4C05">
        <w:rPr>
          <w:rFonts w:ascii="Arial" w:hAnsi="Arial"/>
          <w:sz w:val="24"/>
          <w:szCs w:val="24"/>
        </w:rPr>
        <w:t>, (dopuszcza się zgłoszenie do odbioru co najmniej 50% powierzchni lub leśnictw objętych umową);</w:t>
      </w:r>
    </w:p>
    <w:p w14:paraId="585D810C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 – 40% kwoty wynagrodzenia brutto wskazanego w </w:t>
      </w:r>
      <w:r w:rsidR="00986FF6" w:rsidRPr="00CD4C05">
        <w:rPr>
          <w:rFonts w:ascii="Arial" w:hAnsi="Arial"/>
          <w:sz w:val="24"/>
          <w:szCs w:val="24"/>
        </w:rPr>
        <w:t>§ 5 ust. 2 pkt 1)</w:t>
      </w:r>
      <w:r w:rsidRPr="00CD4C05">
        <w:rPr>
          <w:rFonts w:ascii="Arial" w:hAnsi="Arial"/>
          <w:i/>
          <w:sz w:val="24"/>
          <w:szCs w:val="24"/>
        </w:rPr>
        <w:t xml:space="preserve"> tiret</w:t>
      </w:r>
      <w:r w:rsidR="00986FF6" w:rsidRPr="00CD4C05">
        <w:rPr>
          <w:rFonts w:ascii="Arial" w:hAnsi="Arial"/>
          <w:sz w:val="24"/>
          <w:szCs w:val="24"/>
        </w:rPr>
        <w:t xml:space="preserve"> 2</w:t>
      </w:r>
      <w:r w:rsidRPr="00CD4C05">
        <w:rPr>
          <w:rFonts w:ascii="Arial" w:hAnsi="Arial"/>
          <w:sz w:val="24"/>
          <w:szCs w:val="24"/>
        </w:rPr>
        <w:t>.</w:t>
      </w:r>
    </w:p>
    <w:p w14:paraId="162C9782" w14:textId="77777777" w:rsidR="00CA2C32" w:rsidRPr="00CD4C05" w:rsidRDefault="00CA2C32" w:rsidP="00CA2C32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47BD0A27" w14:textId="77777777" w:rsidR="006E6E5A" w:rsidRPr="00CD4C05" w:rsidRDefault="006E6E5A" w:rsidP="006E6E5A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 Zakres prac do wykonania w 2025 roku:</w:t>
      </w:r>
    </w:p>
    <w:p w14:paraId="3A3B4F4A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badania laboratoryjne gleb do dnia </w:t>
      </w:r>
      <w:r w:rsidRPr="00CD4C05">
        <w:rPr>
          <w:rFonts w:ascii="Arial" w:hAnsi="Arial"/>
          <w:b/>
          <w:sz w:val="24"/>
          <w:szCs w:val="24"/>
        </w:rPr>
        <w:t>01 kwietnia 2025 roku</w:t>
      </w:r>
      <w:r w:rsidRPr="00CD4C05">
        <w:rPr>
          <w:rFonts w:ascii="Arial" w:hAnsi="Arial"/>
          <w:sz w:val="24"/>
          <w:szCs w:val="24"/>
        </w:rPr>
        <w:t>;</w:t>
      </w:r>
    </w:p>
    <w:p w14:paraId="105D8A8D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wykonanie aspektu wiosennego we wszystkich zbiorowiskach </w:t>
      </w:r>
      <w:r w:rsidRPr="00CD4C05">
        <w:rPr>
          <w:rFonts w:ascii="Arial" w:hAnsi="Arial"/>
          <w:sz w:val="24"/>
          <w:szCs w:val="24"/>
        </w:rPr>
        <w:br/>
        <w:t xml:space="preserve">o bogatym runie wiosennym na powierzchniach wzorcowych </w:t>
      </w:r>
      <w:r w:rsidRPr="00CD4C05">
        <w:rPr>
          <w:rFonts w:ascii="Arial" w:hAnsi="Arial"/>
          <w:sz w:val="24"/>
          <w:szCs w:val="24"/>
        </w:rPr>
        <w:br/>
        <w:t xml:space="preserve">i podstawowych </w:t>
      </w:r>
      <w:r w:rsidR="00B43DC3" w:rsidRPr="00CD4C05">
        <w:rPr>
          <w:rFonts w:ascii="Arial" w:hAnsi="Arial"/>
          <w:sz w:val="24"/>
          <w:szCs w:val="24"/>
        </w:rPr>
        <w:t xml:space="preserve">do dnia </w:t>
      </w:r>
      <w:r w:rsidR="00B43DC3" w:rsidRPr="00CD4C05">
        <w:rPr>
          <w:rFonts w:ascii="Arial" w:hAnsi="Arial"/>
          <w:b/>
          <w:sz w:val="24"/>
          <w:szCs w:val="24"/>
        </w:rPr>
        <w:t>16 </w:t>
      </w:r>
      <w:r w:rsidRPr="00CD4C05">
        <w:rPr>
          <w:rFonts w:ascii="Arial" w:hAnsi="Arial"/>
          <w:b/>
          <w:sz w:val="24"/>
          <w:szCs w:val="24"/>
        </w:rPr>
        <w:t>czerwca 202</w:t>
      </w:r>
      <w:r w:rsidR="00523001" w:rsidRPr="00CD4C05">
        <w:rPr>
          <w:rFonts w:ascii="Arial" w:hAnsi="Arial"/>
          <w:b/>
          <w:sz w:val="24"/>
          <w:szCs w:val="24"/>
        </w:rPr>
        <w:t>5</w:t>
      </w:r>
      <w:r w:rsidRPr="00CD4C05">
        <w:rPr>
          <w:rFonts w:ascii="Arial" w:hAnsi="Arial"/>
          <w:b/>
          <w:sz w:val="24"/>
          <w:szCs w:val="24"/>
        </w:rPr>
        <w:t xml:space="preserve"> roku</w:t>
      </w:r>
      <w:r w:rsidR="00D36BB4" w:rsidRPr="00CD4C05">
        <w:rPr>
          <w:rFonts w:ascii="Arial" w:hAnsi="Arial"/>
          <w:b/>
          <w:sz w:val="24"/>
          <w:szCs w:val="24"/>
        </w:rPr>
        <w:t>,</w:t>
      </w:r>
    </w:p>
    <w:p w14:paraId="6F98ED54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ostateczna weryfikacja oraz skartowanie gleb i siedlisk do dnia </w:t>
      </w:r>
      <w:r w:rsidRPr="00CD4C05">
        <w:rPr>
          <w:rFonts w:ascii="Arial" w:hAnsi="Arial"/>
          <w:b/>
          <w:sz w:val="24"/>
          <w:szCs w:val="24"/>
        </w:rPr>
        <w:t>01</w:t>
      </w:r>
      <w:r w:rsidR="00D36BB4" w:rsidRPr="00CD4C05">
        <w:rPr>
          <w:rFonts w:ascii="Arial" w:hAnsi="Arial"/>
          <w:b/>
          <w:sz w:val="24"/>
          <w:szCs w:val="24"/>
        </w:rPr>
        <w:t> września</w:t>
      </w:r>
      <w:r w:rsidRPr="00CD4C05">
        <w:rPr>
          <w:rFonts w:ascii="Arial" w:hAnsi="Arial"/>
          <w:b/>
          <w:sz w:val="24"/>
          <w:szCs w:val="24"/>
        </w:rPr>
        <w:t xml:space="preserve"> 2025 roku</w:t>
      </w:r>
      <w:r w:rsidRPr="00CD4C05">
        <w:rPr>
          <w:rFonts w:ascii="Arial" w:hAnsi="Arial"/>
          <w:sz w:val="24"/>
          <w:szCs w:val="24"/>
        </w:rPr>
        <w:t>;</w:t>
      </w:r>
    </w:p>
    <w:p w14:paraId="58D5B2DD" w14:textId="77777777" w:rsidR="00D36BB4" w:rsidRPr="00CD4C05" w:rsidRDefault="00D36BB4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przekazanie bazy gleb i siedlisk gotowej do przeniesienia do bazy Taksator do dnia </w:t>
      </w:r>
      <w:r w:rsidRPr="00CD4C05">
        <w:rPr>
          <w:rFonts w:ascii="Arial" w:hAnsi="Arial"/>
          <w:b/>
          <w:sz w:val="24"/>
          <w:szCs w:val="24"/>
        </w:rPr>
        <w:t>01 października 2025 roku</w:t>
      </w:r>
      <w:r w:rsidRPr="00CD4C05">
        <w:rPr>
          <w:rFonts w:ascii="Arial" w:hAnsi="Arial"/>
          <w:sz w:val="24"/>
          <w:szCs w:val="24"/>
        </w:rPr>
        <w:t>,</w:t>
      </w:r>
    </w:p>
    <w:p w14:paraId="193BB229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przedstawienie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kontroli do dnia </w:t>
      </w:r>
      <w:r w:rsidRPr="00CD4C05">
        <w:rPr>
          <w:rFonts w:ascii="Arial" w:hAnsi="Arial"/>
          <w:b/>
          <w:sz w:val="24"/>
          <w:szCs w:val="24"/>
        </w:rPr>
        <w:t>01 grudnia 2025 roku</w:t>
      </w:r>
      <w:r w:rsidRPr="00CD4C05">
        <w:rPr>
          <w:rFonts w:ascii="Arial" w:hAnsi="Arial"/>
          <w:sz w:val="24"/>
          <w:szCs w:val="24"/>
        </w:rPr>
        <w:t>;</w:t>
      </w:r>
    </w:p>
    <w:p w14:paraId="222E9BA0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2025 roku – 50% kwoty   </w:t>
      </w:r>
    </w:p>
    <w:p w14:paraId="7114FC99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</w:rPr>
        <w:t xml:space="preserve">        </w:t>
      </w:r>
      <w:r w:rsidR="00791B5C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>§ 5 ust. 2 pkt 1)</w:t>
      </w:r>
      <w:r w:rsidR="00986FF6" w:rsidRPr="00CD4C05">
        <w:rPr>
          <w:rFonts w:ascii="Arial" w:hAnsi="Arial"/>
          <w:i/>
          <w:sz w:val="24"/>
          <w:szCs w:val="24"/>
        </w:rPr>
        <w:t xml:space="preserve"> tiret</w:t>
      </w:r>
      <w:r w:rsidR="00986FF6" w:rsidRPr="00CD4C05">
        <w:rPr>
          <w:rFonts w:ascii="Arial" w:hAnsi="Arial"/>
          <w:sz w:val="24"/>
          <w:szCs w:val="24"/>
        </w:rPr>
        <w:t xml:space="preserve"> 2.</w:t>
      </w:r>
    </w:p>
    <w:p w14:paraId="4D2B719E" w14:textId="77777777" w:rsidR="006E6E5A" w:rsidRPr="00CD4C05" w:rsidRDefault="006E6E5A" w:rsidP="006E6E5A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16B293F1" w14:textId="77777777" w:rsidR="006E6E5A" w:rsidRPr="00CD4C05" w:rsidRDefault="006E6E5A" w:rsidP="006E6E5A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c) Zakres prac do wykonania w 2026 roku:</w:t>
      </w:r>
    </w:p>
    <w:p w14:paraId="5BE23A59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opracowanie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dnia </w:t>
      </w:r>
      <w:r w:rsidRPr="00CD4C05">
        <w:rPr>
          <w:rFonts w:ascii="Arial" w:hAnsi="Arial"/>
          <w:b/>
          <w:sz w:val="24"/>
          <w:szCs w:val="24"/>
        </w:rPr>
        <w:t>02 marca 2026 roku;</w:t>
      </w:r>
    </w:p>
    <w:p w14:paraId="10E55235" w14:textId="77777777" w:rsidR="006E6E5A" w:rsidRPr="00CD4C05" w:rsidRDefault="006E6E5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</w:t>
      </w:r>
      <w:r w:rsidR="00523001" w:rsidRPr="00CD4C05">
        <w:rPr>
          <w:rFonts w:ascii="Arial" w:hAnsi="Arial"/>
          <w:sz w:val="24"/>
          <w:szCs w:val="24"/>
        </w:rPr>
        <w:t>zewidzianych do wykonania w 2026</w:t>
      </w:r>
      <w:r w:rsidRPr="00CD4C05">
        <w:rPr>
          <w:rFonts w:ascii="Arial" w:hAnsi="Arial"/>
          <w:sz w:val="24"/>
          <w:szCs w:val="24"/>
        </w:rPr>
        <w:t xml:space="preserve"> roku – 10% kwoty   </w:t>
      </w:r>
    </w:p>
    <w:p w14:paraId="488F87FB" w14:textId="77777777" w:rsidR="006E6E5A" w:rsidRPr="00CD4C05" w:rsidRDefault="006E6E5A" w:rsidP="006E6E5A">
      <w:pPr>
        <w:pStyle w:val="Tekstpodstawowywcity"/>
        <w:spacing w:before="0" w:after="120" w:line="286" w:lineRule="auto"/>
        <w:ind w:left="1440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</w:t>
      </w:r>
      <w:r w:rsidR="007A082A" w:rsidRPr="00CD4C05">
        <w:rPr>
          <w:rFonts w:ascii="Arial" w:hAnsi="Arial"/>
          <w:sz w:val="24"/>
          <w:szCs w:val="24"/>
        </w:rPr>
        <w:t xml:space="preserve">  </w:t>
      </w:r>
      <w:r w:rsidRPr="00CD4C05">
        <w:rPr>
          <w:rFonts w:ascii="Arial" w:hAnsi="Arial"/>
          <w:sz w:val="24"/>
          <w:szCs w:val="24"/>
        </w:rPr>
        <w:t>wynagrodzenia brutto wskaz</w:t>
      </w:r>
      <w:r w:rsidR="00523001" w:rsidRPr="00CD4C05">
        <w:rPr>
          <w:rFonts w:ascii="Arial" w:hAnsi="Arial"/>
          <w:sz w:val="24"/>
          <w:szCs w:val="24"/>
        </w:rPr>
        <w:t>anego</w:t>
      </w:r>
      <w:r w:rsidRPr="00CD4C05">
        <w:rPr>
          <w:rFonts w:ascii="Arial" w:hAnsi="Arial"/>
          <w:sz w:val="24"/>
          <w:szCs w:val="24"/>
        </w:rPr>
        <w:t xml:space="preserve"> w </w:t>
      </w:r>
      <w:r w:rsidR="00986FF6" w:rsidRPr="00CD4C05">
        <w:rPr>
          <w:rFonts w:ascii="Arial" w:hAnsi="Arial"/>
          <w:sz w:val="24"/>
          <w:szCs w:val="24"/>
        </w:rPr>
        <w:t>§ 5 ust. 2 pkt 1)</w:t>
      </w:r>
      <w:r w:rsidR="00986FF6" w:rsidRPr="00CD4C05">
        <w:rPr>
          <w:rFonts w:ascii="Arial" w:hAnsi="Arial"/>
          <w:i/>
          <w:sz w:val="24"/>
          <w:szCs w:val="24"/>
        </w:rPr>
        <w:t xml:space="preserve"> tiret</w:t>
      </w:r>
      <w:r w:rsidR="00986FF6" w:rsidRPr="00CD4C05">
        <w:rPr>
          <w:rFonts w:ascii="Arial" w:hAnsi="Arial"/>
          <w:sz w:val="24"/>
          <w:szCs w:val="24"/>
        </w:rPr>
        <w:t xml:space="preserve"> 2.</w:t>
      </w:r>
    </w:p>
    <w:p w14:paraId="45608206" w14:textId="77777777" w:rsidR="00CA1292" w:rsidRPr="00CD4C05" w:rsidRDefault="00CA1292" w:rsidP="00571E2C">
      <w:pPr>
        <w:pStyle w:val="Tekstpodstawowywcity"/>
        <w:numPr>
          <w:ilvl w:val="1"/>
          <w:numId w:val="23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  <w:u w:val="single"/>
        </w:rPr>
        <w:t>Wykonanie opracowania siedliskowego dla nadleśnictwa Cisna:</w:t>
      </w:r>
    </w:p>
    <w:p w14:paraId="2268F1DB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a) Zakres prac do wykonania w 2024 roku:</w:t>
      </w:r>
    </w:p>
    <w:p w14:paraId="2F131196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przygotowawcze </w:t>
      </w:r>
      <w:r w:rsidR="00314B6A" w:rsidRPr="00CD4C05">
        <w:rPr>
          <w:rFonts w:ascii="Arial" w:hAnsi="Arial"/>
          <w:sz w:val="24"/>
          <w:szCs w:val="24"/>
        </w:rPr>
        <w:t xml:space="preserve">przed przystąpieniem do prac terenowych, ale </w:t>
      </w:r>
      <w:r w:rsidRPr="00CD4C05">
        <w:rPr>
          <w:rFonts w:ascii="Arial" w:hAnsi="Arial"/>
          <w:b/>
          <w:sz w:val="24"/>
          <w:szCs w:val="24"/>
        </w:rPr>
        <w:t>nie krócej niż 21 dni od daty podpisania umowy</w:t>
      </w:r>
      <w:r w:rsidRPr="00CD4C05">
        <w:rPr>
          <w:rFonts w:ascii="Arial" w:hAnsi="Arial"/>
          <w:sz w:val="24"/>
          <w:szCs w:val="24"/>
        </w:rPr>
        <w:t>,</w:t>
      </w:r>
    </w:p>
    <w:p w14:paraId="099675B9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przygotowanie kluczy do kartowania gleb i siedlisk </w:t>
      </w:r>
      <w:r w:rsidRPr="00CD4C05">
        <w:rPr>
          <w:rFonts w:ascii="Arial" w:hAnsi="Arial"/>
          <w:b/>
          <w:sz w:val="24"/>
          <w:szCs w:val="24"/>
        </w:rPr>
        <w:t>przed przystąpieniem do prac terenowych</w:t>
      </w:r>
      <w:r w:rsidRPr="00CD4C05">
        <w:rPr>
          <w:rFonts w:ascii="Arial" w:hAnsi="Arial"/>
          <w:sz w:val="24"/>
          <w:szCs w:val="24"/>
        </w:rPr>
        <w:t>;</w:t>
      </w:r>
    </w:p>
    <w:p w14:paraId="6C2EDF98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 – wykonanie powierzchni typologicznych podstawowych i wzorcowych do dnia </w:t>
      </w:r>
      <w:r w:rsidR="009B2621" w:rsidRPr="00CD4C05">
        <w:rPr>
          <w:rFonts w:ascii="Arial" w:hAnsi="Arial"/>
          <w:b/>
          <w:sz w:val="24"/>
          <w:szCs w:val="24"/>
        </w:rPr>
        <w:t>1 października 2024 roku</w:t>
      </w:r>
      <w:r w:rsidRPr="00CD4C05">
        <w:rPr>
          <w:rFonts w:ascii="Arial" w:hAnsi="Arial"/>
          <w:sz w:val="24"/>
          <w:szCs w:val="24"/>
        </w:rPr>
        <w:t>, (dopuszcza się zgłoszenie do odbioru co najmniej 50% powierzchni lub leśnictw objętych umową);</w:t>
      </w:r>
    </w:p>
    <w:p w14:paraId="5D44BC8F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 – 40% kwoty wynagrodzenia brutto wskazanego w </w:t>
      </w:r>
      <w:r w:rsidR="00986FF6" w:rsidRPr="00CD4C05">
        <w:rPr>
          <w:rFonts w:ascii="Arial" w:hAnsi="Arial"/>
          <w:sz w:val="24"/>
          <w:szCs w:val="24"/>
        </w:rPr>
        <w:t>§ 5 ust. 2 pkt 2</w:t>
      </w:r>
      <w:r w:rsidRPr="00CD4C05">
        <w:rPr>
          <w:rFonts w:ascii="Arial" w:hAnsi="Arial"/>
          <w:sz w:val="24"/>
          <w:szCs w:val="24"/>
        </w:rPr>
        <w:t xml:space="preserve">) </w:t>
      </w:r>
      <w:r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2</w:t>
      </w:r>
      <w:r w:rsidRPr="00CD4C05">
        <w:rPr>
          <w:rFonts w:ascii="Arial" w:hAnsi="Arial"/>
          <w:sz w:val="24"/>
          <w:szCs w:val="24"/>
        </w:rPr>
        <w:t>.</w:t>
      </w:r>
    </w:p>
    <w:p w14:paraId="31029AFC" w14:textId="77777777" w:rsidR="00166B0F" w:rsidRPr="00CD4C05" w:rsidRDefault="00166B0F" w:rsidP="00166B0F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4C0071A4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 Zakres prac do wykonania w 2025 roku:</w:t>
      </w:r>
    </w:p>
    <w:p w14:paraId="48146DFB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badania laboratoryjne gleb do dnia </w:t>
      </w:r>
      <w:r w:rsidRPr="00CD4C05">
        <w:rPr>
          <w:rFonts w:ascii="Arial" w:hAnsi="Arial"/>
          <w:b/>
          <w:sz w:val="24"/>
          <w:szCs w:val="24"/>
        </w:rPr>
        <w:t>01 kwietnia 2025 roku</w:t>
      </w:r>
      <w:r w:rsidRPr="00CD4C05">
        <w:rPr>
          <w:rFonts w:ascii="Arial" w:hAnsi="Arial"/>
          <w:sz w:val="24"/>
          <w:szCs w:val="24"/>
        </w:rPr>
        <w:t>;</w:t>
      </w:r>
    </w:p>
    <w:p w14:paraId="52CC0203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wykonanie aspektu wiosennego we wszystkich zbiorowiskach </w:t>
      </w:r>
      <w:r w:rsidRPr="00CD4C05">
        <w:rPr>
          <w:rFonts w:ascii="Arial" w:hAnsi="Arial"/>
          <w:sz w:val="24"/>
          <w:szCs w:val="24"/>
        </w:rPr>
        <w:br/>
        <w:t xml:space="preserve">o bogatym runie wiosennym na powierzchniach wzorcowych </w:t>
      </w:r>
      <w:r w:rsidRPr="00CD4C05">
        <w:rPr>
          <w:rFonts w:ascii="Arial" w:hAnsi="Arial"/>
          <w:sz w:val="24"/>
          <w:szCs w:val="24"/>
        </w:rPr>
        <w:br/>
        <w:t>i p</w:t>
      </w:r>
      <w:r w:rsidR="00314B6A" w:rsidRPr="00CD4C05">
        <w:rPr>
          <w:rFonts w:ascii="Arial" w:hAnsi="Arial"/>
          <w:sz w:val="24"/>
          <w:szCs w:val="24"/>
        </w:rPr>
        <w:t>odstawowych do dnia</w:t>
      </w:r>
      <w:r w:rsidRPr="00CD4C05">
        <w:rPr>
          <w:rFonts w:ascii="Arial" w:hAnsi="Arial"/>
          <w:sz w:val="24"/>
          <w:szCs w:val="24"/>
        </w:rPr>
        <w:t xml:space="preserve"> </w:t>
      </w:r>
      <w:r w:rsidR="00B43DC3" w:rsidRPr="00CD4C05">
        <w:rPr>
          <w:rFonts w:ascii="Arial" w:hAnsi="Arial"/>
          <w:b/>
          <w:sz w:val="24"/>
          <w:szCs w:val="24"/>
        </w:rPr>
        <w:t>16</w:t>
      </w:r>
      <w:r w:rsidR="00314B6A" w:rsidRPr="00CD4C05">
        <w:rPr>
          <w:rFonts w:ascii="Arial" w:hAnsi="Arial"/>
          <w:b/>
          <w:sz w:val="24"/>
          <w:szCs w:val="24"/>
        </w:rPr>
        <w:t> </w:t>
      </w:r>
      <w:r w:rsidRPr="00CD4C05">
        <w:rPr>
          <w:rFonts w:ascii="Arial" w:hAnsi="Arial"/>
          <w:b/>
          <w:sz w:val="24"/>
          <w:szCs w:val="24"/>
        </w:rPr>
        <w:t>czerwca 2025 roku</w:t>
      </w:r>
      <w:r w:rsidR="00166B0F" w:rsidRPr="00CD4C05">
        <w:rPr>
          <w:rFonts w:ascii="Arial" w:hAnsi="Arial"/>
          <w:b/>
          <w:sz w:val="24"/>
          <w:szCs w:val="24"/>
        </w:rPr>
        <w:t>;</w:t>
      </w:r>
    </w:p>
    <w:p w14:paraId="77760008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lastRenderedPageBreak/>
        <w:t xml:space="preserve">ostateczna weryfikacja oraz skartowanie gleb i siedlisk do dnia </w:t>
      </w:r>
      <w:r w:rsidRPr="00CD4C05">
        <w:rPr>
          <w:rFonts w:ascii="Arial" w:hAnsi="Arial"/>
          <w:b/>
          <w:sz w:val="24"/>
          <w:szCs w:val="24"/>
        </w:rPr>
        <w:t>01</w:t>
      </w:r>
      <w:r w:rsidR="00042FDD" w:rsidRPr="00CD4C05">
        <w:rPr>
          <w:rFonts w:ascii="Arial" w:hAnsi="Arial"/>
          <w:b/>
          <w:sz w:val="24"/>
          <w:szCs w:val="24"/>
        </w:rPr>
        <w:t> września</w:t>
      </w:r>
      <w:r w:rsidRPr="00CD4C05">
        <w:rPr>
          <w:rFonts w:ascii="Arial" w:hAnsi="Arial"/>
          <w:b/>
          <w:sz w:val="24"/>
          <w:szCs w:val="24"/>
        </w:rPr>
        <w:t xml:space="preserve"> 2025 roku</w:t>
      </w:r>
      <w:r w:rsidRPr="00CD4C05">
        <w:rPr>
          <w:rFonts w:ascii="Arial" w:hAnsi="Arial"/>
          <w:sz w:val="24"/>
          <w:szCs w:val="24"/>
        </w:rPr>
        <w:t>;</w:t>
      </w:r>
    </w:p>
    <w:p w14:paraId="04EC3609" w14:textId="77777777" w:rsidR="00042FDD" w:rsidRPr="00CD4C05" w:rsidRDefault="00042FDD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przekazanie bazy gleb i siedlisk gotowej do przeniesienia do bazy Taksator do dnia </w:t>
      </w:r>
      <w:r w:rsidRPr="00CD4C05">
        <w:rPr>
          <w:rFonts w:ascii="Arial" w:hAnsi="Arial"/>
          <w:b/>
          <w:sz w:val="24"/>
          <w:szCs w:val="24"/>
        </w:rPr>
        <w:t>01 października 2025 roku</w:t>
      </w:r>
      <w:r w:rsidR="00166B0F" w:rsidRPr="00CD4C05">
        <w:rPr>
          <w:rFonts w:ascii="Arial" w:hAnsi="Arial"/>
          <w:sz w:val="24"/>
          <w:szCs w:val="24"/>
        </w:rPr>
        <w:t>;</w:t>
      </w:r>
    </w:p>
    <w:p w14:paraId="74E1A5F2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przedstawienie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kontroli do dnia </w:t>
      </w:r>
      <w:r w:rsidRPr="00CD4C05">
        <w:rPr>
          <w:rFonts w:ascii="Arial" w:hAnsi="Arial"/>
          <w:b/>
          <w:sz w:val="24"/>
          <w:szCs w:val="24"/>
        </w:rPr>
        <w:t>01 grudnia 2025 roku</w:t>
      </w:r>
      <w:r w:rsidRPr="00CD4C05">
        <w:rPr>
          <w:rFonts w:ascii="Arial" w:hAnsi="Arial"/>
          <w:sz w:val="24"/>
          <w:szCs w:val="24"/>
        </w:rPr>
        <w:t>;</w:t>
      </w:r>
    </w:p>
    <w:p w14:paraId="0FA83B57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2025 roku – 50% kwoty   </w:t>
      </w:r>
    </w:p>
    <w:p w14:paraId="43F926FC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</w:rPr>
        <w:t xml:space="preserve">        </w:t>
      </w:r>
      <w:r w:rsidR="00166B0F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2)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2.</w:t>
      </w:r>
    </w:p>
    <w:p w14:paraId="48597C18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2BFA89CC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c) Zakres prac do wykonania w 2026 roku:</w:t>
      </w:r>
    </w:p>
    <w:p w14:paraId="45853239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opracowanie dokumentacji końcowej</w:t>
      </w:r>
      <w:r w:rsidR="00D36BB4" w:rsidRPr="00CD4C05">
        <w:rPr>
          <w:rFonts w:ascii="Arial" w:hAnsi="Arial"/>
          <w:sz w:val="24"/>
          <w:szCs w:val="24"/>
        </w:rPr>
        <w:t xml:space="preserve"> (elaborat, mapy)</w:t>
      </w:r>
      <w:r w:rsidRPr="00CD4C05">
        <w:rPr>
          <w:rFonts w:ascii="Arial" w:hAnsi="Arial"/>
          <w:sz w:val="24"/>
          <w:szCs w:val="24"/>
        </w:rPr>
        <w:t xml:space="preserve"> do dnia </w:t>
      </w:r>
      <w:r w:rsidRPr="00CD4C05">
        <w:rPr>
          <w:rFonts w:ascii="Arial" w:hAnsi="Arial"/>
          <w:b/>
          <w:sz w:val="24"/>
          <w:szCs w:val="24"/>
        </w:rPr>
        <w:t>02 marca 2026 roku;</w:t>
      </w:r>
    </w:p>
    <w:p w14:paraId="21E489C1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2026 roku – 10% kwoty   </w:t>
      </w:r>
    </w:p>
    <w:p w14:paraId="57856ACF" w14:textId="77777777" w:rsidR="00523001" w:rsidRPr="00CD4C05" w:rsidRDefault="00523001" w:rsidP="00523001">
      <w:pPr>
        <w:pStyle w:val="Tekstpodstawowywcity"/>
        <w:spacing w:before="0" w:after="120" w:line="286" w:lineRule="auto"/>
        <w:ind w:left="1440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</w:t>
      </w:r>
      <w:r w:rsidR="00BA2062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2)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2.</w:t>
      </w:r>
    </w:p>
    <w:p w14:paraId="345F5BCB" w14:textId="77777777" w:rsidR="00CA1292" w:rsidRPr="00CD4C05" w:rsidRDefault="00CA1292" w:rsidP="00571E2C">
      <w:pPr>
        <w:pStyle w:val="Tekstpodstawowywcity"/>
        <w:numPr>
          <w:ilvl w:val="1"/>
          <w:numId w:val="23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  <w:u w:val="single"/>
        </w:rPr>
        <w:t>Wykonanie opracowania siedliskowego dla nadleśnictwa Komańcza, obręb leśny Komańcza:</w:t>
      </w:r>
    </w:p>
    <w:p w14:paraId="4951575B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a) Zakres prac do wykonania w 2024 roku:</w:t>
      </w:r>
    </w:p>
    <w:p w14:paraId="50912B61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przygotowawcze </w:t>
      </w:r>
      <w:r w:rsidR="00B43DC3" w:rsidRPr="00CD4C05">
        <w:rPr>
          <w:rFonts w:ascii="Arial" w:hAnsi="Arial"/>
          <w:sz w:val="24"/>
          <w:szCs w:val="24"/>
        </w:rPr>
        <w:t xml:space="preserve">przed przystąpieniem do prac terenowych, ale </w:t>
      </w:r>
      <w:r w:rsidRPr="00CD4C05">
        <w:rPr>
          <w:rFonts w:ascii="Arial" w:hAnsi="Arial"/>
          <w:b/>
          <w:sz w:val="24"/>
          <w:szCs w:val="24"/>
        </w:rPr>
        <w:t>nie krócej niż 21 dni od daty podpisania umowy</w:t>
      </w:r>
      <w:r w:rsidR="00D172BE" w:rsidRPr="00CD4C05">
        <w:rPr>
          <w:rFonts w:ascii="Arial" w:hAnsi="Arial"/>
          <w:sz w:val="24"/>
          <w:szCs w:val="24"/>
        </w:rPr>
        <w:t>;</w:t>
      </w:r>
    </w:p>
    <w:p w14:paraId="6C3A0299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przygotowanie kluczy do kartowania gleb i siedlisk </w:t>
      </w:r>
      <w:r w:rsidRPr="00CD4C05">
        <w:rPr>
          <w:rFonts w:ascii="Arial" w:hAnsi="Arial"/>
          <w:b/>
          <w:sz w:val="24"/>
          <w:szCs w:val="24"/>
        </w:rPr>
        <w:t>przed przystąpieniem do prac terenowych</w:t>
      </w:r>
      <w:r w:rsidRPr="00CD4C05">
        <w:rPr>
          <w:rFonts w:ascii="Arial" w:hAnsi="Arial"/>
          <w:sz w:val="24"/>
          <w:szCs w:val="24"/>
        </w:rPr>
        <w:t>;</w:t>
      </w:r>
    </w:p>
    <w:p w14:paraId="0882AA09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 – wykonanie powierzchni typologicznych podstawowych i wzorcowych do dnia </w:t>
      </w:r>
      <w:r w:rsidR="009B2621" w:rsidRPr="00CD4C05">
        <w:rPr>
          <w:rFonts w:ascii="Arial" w:hAnsi="Arial"/>
          <w:b/>
          <w:sz w:val="24"/>
          <w:szCs w:val="24"/>
        </w:rPr>
        <w:t>1 października 2024 roku</w:t>
      </w:r>
      <w:r w:rsidRPr="00CD4C05">
        <w:rPr>
          <w:rFonts w:ascii="Arial" w:hAnsi="Arial"/>
          <w:sz w:val="24"/>
          <w:szCs w:val="24"/>
        </w:rPr>
        <w:t>, (dopuszcza się zgłoszenie do odbioru co najmniej 50% powierzchni lub leśnictw objętych umową);</w:t>
      </w:r>
    </w:p>
    <w:p w14:paraId="17C1D7E4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 – 40% kwoty wynagrodzenia brutto wskazanego w </w:t>
      </w:r>
      <w:r w:rsidR="00986FF6" w:rsidRPr="00CD4C05">
        <w:rPr>
          <w:rFonts w:ascii="Arial" w:hAnsi="Arial"/>
          <w:sz w:val="24"/>
          <w:szCs w:val="24"/>
        </w:rPr>
        <w:t>§ 5 ust. 2</w:t>
      </w:r>
      <w:r w:rsidRPr="00CD4C05">
        <w:rPr>
          <w:rFonts w:ascii="Arial" w:hAnsi="Arial"/>
          <w:sz w:val="24"/>
          <w:szCs w:val="24"/>
        </w:rPr>
        <w:t xml:space="preserve"> pkt 3) </w:t>
      </w:r>
      <w:r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4</w:t>
      </w:r>
      <w:r w:rsidRPr="00CD4C05">
        <w:rPr>
          <w:rFonts w:ascii="Arial" w:hAnsi="Arial"/>
          <w:sz w:val="24"/>
          <w:szCs w:val="24"/>
        </w:rPr>
        <w:t>.</w:t>
      </w:r>
    </w:p>
    <w:p w14:paraId="0283F749" w14:textId="77777777" w:rsidR="00D172BE" w:rsidRPr="00CD4C05" w:rsidRDefault="00D172BE" w:rsidP="00D172BE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1BB25A81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 Zakres prac do wykonania w 2025 roku:</w:t>
      </w:r>
    </w:p>
    <w:p w14:paraId="2446B613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badania laboratoryjne gleb do dnia </w:t>
      </w:r>
      <w:r w:rsidRPr="00CD4C05">
        <w:rPr>
          <w:rFonts w:ascii="Arial" w:hAnsi="Arial"/>
          <w:b/>
          <w:sz w:val="24"/>
          <w:szCs w:val="24"/>
        </w:rPr>
        <w:t>01 kwietnia 2025 roku</w:t>
      </w:r>
      <w:r w:rsidRPr="00CD4C05">
        <w:rPr>
          <w:rFonts w:ascii="Arial" w:hAnsi="Arial"/>
          <w:sz w:val="24"/>
          <w:szCs w:val="24"/>
        </w:rPr>
        <w:t>;</w:t>
      </w:r>
    </w:p>
    <w:p w14:paraId="47C3ABA7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wykonanie aspektu wiosennego we wszystkich zbiorowiskach </w:t>
      </w:r>
      <w:r w:rsidRPr="00CD4C05">
        <w:rPr>
          <w:rFonts w:ascii="Arial" w:hAnsi="Arial"/>
          <w:sz w:val="24"/>
          <w:szCs w:val="24"/>
        </w:rPr>
        <w:br/>
        <w:t xml:space="preserve">o bogatym runie wiosennym na powierzchniach wzorcowych </w:t>
      </w:r>
      <w:r w:rsidRPr="00CD4C05">
        <w:rPr>
          <w:rFonts w:ascii="Arial" w:hAnsi="Arial"/>
          <w:sz w:val="24"/>
          <w:szCs w:val="24"/>
        </w:rPr>
        <w:br/>
        <w:t xml:space="preserve">i podstawowych </w:t>
      </w:r>
      <w:r w:rsidR="00B43DC3" w:rsidRPr="00CD4C05">
        <w:rPr>
          <w:rFonts w:ascii="Arial" w:hAnsi="Arial"/>
          <w:sz w:val="24"/>
          <w:szCs w:val="24"/>
        </w:rPr>
        <w:t xml:space="preserve">do dnia </w:t>
      </w:r>
      <w:r w:rsidR="00B43DC3" w:rsidRPr="00CD4C05">
        <w:rPr>
          <w:rFonts w:ascii="Arial" w:hAnsi="Arial"/>
          <w:b/>
          <w:sz w:val="24"/>
          <w:szCs w:val="24"/>
        </w:rPr>
        <w:t>16 </w:t>
      </w:r>
      <w:r w:rsidRPr="00CD4C05">
        <w:rPr>
          <w:rFonts w:ascii="Arial" w:hAnsi="Arial"/>
          <w:b/>
          <w:sz w:val="24"/>
          <w:szCs w:val="24"/>
        </w:rPr>
        <w:t>czerwca 2025 roku</w:t>
      </w:r>
      <w:r w:rsidR="0057799F" w:rsidRPr="00CD4C05">
        <w:rPr>
          <w:rFonts w:ascii="Arial" w:hAnsi="Arial"/>
          <w:b/>
          <w:sz w:val="24"/>
          <w:szCs w:val="24"/>
        </w:rPr>
        <w:t>;</w:t>
      </w:r>
    </w:p>
    <w:p w14:paraId="389CFAB6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ostateczna weryfikacja oraz skartowanie gleb i siedlisk do dnia </w:t>
      </w:r>
      <w:r w:rsidRPr="00CD4C05">
        <w:rPr>
          <w:rFonts w:ascii="Arial" w:hAnsi="Arial"/>
          <w:b/>
          <w:sz w:val="24"/>
          <w:szCs w:val="24"/>
        </w:rPr>
        <w:t>01</w:t>
      </w:r>
      <w:r w:rsidR="002F7035" w:rsidRPr="00CD4C05">
        <w:rPr>
          <w:rFonts w:ascii="Arial" w:hAnsi="Arial"/>
          <w:b/>
          <w:sz w:val="24"/>
          <w:szCs w:val="24"/>
        </w:rPr>
        <w:t> września</w:t>
      </w:r>
      <w:r w:rsidRPr="00CD4C05">
        <w:rPr>
          <w:rFonts w:ascii="Arial" w:hAnsi="Arial"/>
          <w:b/>
          <w:sz w:val="24"/>
          <w:szCs w:val="24"/>
        </w:rPr>
        <w:t xml:space="preserve"> 2025 roku</w:t>
      </w:r>
      <w:r w:rsidRPr="00CD4C05">
        <w:rPr>
          <w:rFonts w:ascii="Arial" w:hAnsi="Arial"/>
          <w:sz w:val="24"/>
          <w:szCs w:val="24"/>
        </w:rPr>
        <w:t>;</w:t>
      </w:r>
    </w:p>
    <w:p w14:paraId="794AF82C" w14:textId="77777777" w:rsidR="00042FDD" w:rsidRPr="00CD4C05" w:rsidRDefault="00042FDD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przekazanie bazy gleb i siedlisk gotowej do przeniesienia do bazy Taksator do dnia </w:t>
      </w:r>
      <w:r w:rsidRPr="00CD4C05">
        <w:rPr>
          <w:rFonts w:ascii="Arial" w:hAnsi="Arial"/>
          <w:b/>
          <w:sz w:val="24"/>
          <w:szCs w:val="24"/>
        </w:rPr>
        <w:t>01 października 2025 roku</w:t>
      </w:r>
      <w:r w:rsidR="0057799F" w:rsidRPr="00CD4C05">
        <w:rPr>
          <w:rFonts w:ascii="Arial" w:hAnsi="Arial"/>
          <w:sz w:val="24"/>
          <w:szCs w:val="24"/>
        </w:rPr>
        <w:t>;</w:t>
      </w:r>
    </w:p>
    <w:p w14:paraId="4C1FAAF1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przedstawienie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kontroli do dnia </w:t>
      </w:r>
      <w:r w:rsidRPr="00CD4C05">
        <w:rPr>
          <w:rFonts w:ascii="Arial" w:hAnsi="Arial"/>
          <w:b/>
          <w:sz w:val="24"/>
          <w:szCs w:val="24"/>
        </w:rPr>
        <w:t>01 grudnia 2025 roku</w:t>
      </w:r>
      <w:r w:rsidRPr="00CD4C05">
        <w:rPr>
          <w:rFonts w:ascii="Arial" w:hAnsi="Arial"/>
          <w:sz w:val="24"/>
          <w:szCs w:val="24"/>
        </w:rPr>
        <w:t>;</w:t>
      </w:r>
    </w:p>
    <w:p w14:paraId="75EDBC3C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2025 roku – 50% kwoty   </w:t>
      </w:r>
    </w:p>
    <w:p w14:paraId="3C5B3E16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</w:rPr>
        <w:t xml:space="preserve">        </w:t>
      </w:r>
      <w:r w:rsidR="00BD4FC6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4.</w:t>
      </w:r>
    </w:p>
    <w:p w14:paraId="1369A83D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5767E242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c) Zakres prac do wykonania w 2026 roku:</w:t>
      </w:r>
    </w:p>
    <w:p w14:paraId="475FDD5C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opracowanie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dnia </w:t>
      </w:r>
      <w:r w:rsidRPr="00CD4C05">
        <w:rPr>
          <w:rFonts w:ascii="Arial" w:hAnsi="Arial"/>
          <w:b/>
          <w:sz w:val="24"/>
          <w:szCs w:val="24"/>
        </w:rPr>
        <w:t>02 marca 2026 roku;</w:t>
      </w:r>
    </w:p>
    <w:p w14:paraId="43BBF507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lastRenderedPageBreak/>
        <w:t xml:space="preserve">wartość prac przewidzianych do wykonania w 2026 roku – 10% kwoty   </w:t>
      </w:r>
    </w:p>
    <w:p w14:paraId="1CB3E8E2" w14:textId="77777777" w:rsidR="00523001" w:rsidRPr="00CD4C05" w:rsidRDefault="00523001" w:rsidP="00523001">
      <w:pPr>
        <w:pStyle w:val="Tekstpodstawowywcity"/>
        <w:spacing w:before="0" w:after="120" w:line="286" w:lineRule="auto"/>
        <w:ind w:left="1440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</w:t>
      </w:r>
      <w:r w:rsidR="004F56A7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4.</w:t>
      </w:r>
    </w:p>
    <w:p w14:paraId="3CF9E9B0" w14:textId="77777777" w:rsidR="00AF7216" w:rsidRPr="00CD4C05" w:rsidRDefault="009D7CE8" w:rsidP="00571E2C">
      <w:pPr>
        <w:pStyle w:val="Tekstpodstawowywcity"/>
        <w:numPr>
          <w:ilvl w:val="0"/>
          <w:numId w:val="23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Strony ustalają poniższe terminy na wykonanie zakresów rzeczowych przedmiotu um</w:t>
      </w:r>
      <w:r w:rsidR="00BB3427" w:rsidRPr="00CD4C05">
        <w:rPr>
          <w:rFonts w:ascii="Arial" w:hAnsi="Arial"/>
          <w:sz w:val="24"/>
          <w:szCs w:val="24"/>
        </w:rPr>
        <w:t>owy, o których mowa w § 1 ust. 4</w:t>
      </w:r>
      <w:r w:rsidRPr="00CD4C05">
        <w:rPr>
          <w:rFonts w:ascii="Arial" w:hAnsi="Arial"/>
          <w:sz w:val="24"/>
          <w:szCs w:val="24"/>
        </w:rPr>
        <w:t>:</w:t>
      </w:r>
    </w:p>
    <w:p w14:paraId="5A86D8A2" w14:textId="77777777" w:rsidR="00CA1292" w:rsidRPr="00CD4C05" w:rsidRDefault="00CA1292" w:rsidP="00571E2C">
      <w:pPr>
        <w:pStyle w:val="Tekstpodstawowywcity"/>
        <w:numPr>
          <w:ilvl w:val="1"/>
          <w:numId w:val="23"/>
        </w:numPr>
        <w:spacing w:before="0" w:after="120" w:line="286" w:lineRule="auto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>Wykonanie opracowania fitosocjologicznego dla Nadleśnictwa Komańcza:</w:t>
      </w:r>
    </w:p>
    <w:p w14:paraId="02319493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a) Zakres prac do wykonania w 2024 roku:</w:t>
      </w:r>
    </w:p>
    <w:p w14:paraId="431D7716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przygotowawcze </w:t>
      </w:r>
      <w:r w:rsidR="00B43DC3" w:rsidRPr="00CD4C05">
        <w:rPr>
          <w:rFonts w:ascii="Arial" w:hAnsi="Arial"/>
          <w:sz w:val="24"/>
          <w:szCs w:val="24"/>
        </w:rPr>
        <w:t xml:space="preserve">przed rozpoczęciem prac terenowych, ale </w:t>
      </w:r>
      <w:r w:rsidRPr="00CD4C05">
        <w:rPr>
          <w:rFonts w:ascii="Arial" w:hAnsi="Arial"/>
          <w:b/>
          <w:sz w:val="24"/>
          <w:szCs w:val="24"/>
        </w:rPr>
        <w:t>nie krócej niż 21 dni od daty podpisania umowy</w:t>
      </w:r>
      <w:r w:rsidR="00D06AF6" w:rsidRPr="00CD4C05">
        <w:rPr>
          <w:rFonts w:ascii="Arial" w:hAnsi="Arial"/>
          <w:sz w:val="24"/>
          <w:szCs w:val="24"/>
        </w:rPr>
        <w:t>;</w:t>
      </w:r>
    </w:p>
    <w:p w14:paraId="5C6E5CDC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przygotowanie kluczy do kartowania zbiorowisk roślinnych </w:t>
      </w:r>
      <w:r w:rsidRPr="00CD4C05">
        <w:rPr>
          <w:rFonts w:ascii="Arial" w:hAnsi="Arial"/>
          <w:b/>
          <w:sz w:val="24"/>
          <w:szCs w:val="24"/>
        </w:rPr>
        <w:t>przed przystąpieniem do prac terenowych</w:t>
      </w:r>
      <w:r w:rsidRPr="00CD4C05">
        <w:rPr>
          <w:rFonts w:ascii="Arial" w:hAnsi="Arial"/>
          <w:sz w:val="24"/>
          <w:szCs w:val="24"/>
        </w:rPr>
        <w:t>;</w:t>
      </w:r>
    </w:p>
    <w:p w14:paraId="10ED5AE9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prace terenowe – wykonanie zdjęć fitosocjologicznych do dnia </w:t>
      </w:r>
      <w:r w:rsidR="004B3A1A" w:rsidRPr="00CD4C05">
        <w:rPr>
          <w:rFonts w:ascii="Arial" w:hAnsi="Arial"/>
          <w:sz w:val="24"/>
          <w:szCs w:val="24"/>
        </w:rPr>
        <w:br/>
      </w:r>
      <w:r w:rsidR="00BA7F45" w:rsidRPr="00CD4C05">
        <w:rPr>
          <w:rFonts w:ascii="Arial" w:hAnsi="Arial"/>
          <w:b/>
          <w:sz w:val="24"/>
          <w:szCs w:val="24"/>
        </w:rPr>
        <w:t>1</w:t>
      </w:r>
      <w:r w:rsidR="008A50A9" w:rsidRPr="00CD4C05">
        <w:rPr>
          <w:rFonts w:ascii="Arial" w:hAnsi="Arial"/>
          <w:b/>
          <w:sz w:val="24"/>
          <w:szCs w:val="24"/>
        </w:rPr>
        <w:t xml:space="preserve"> października</w:t>
      </w:r>
      <w:r w:rsidRPr="00CD4C05">
        <w:rPr>
          <w:rFonts w:ascii="Arial" w:hAnsi="Arial"/>
          <w:b/>
          <w:sz w:val="24"/>
          <w:szCs w:val="24"/>
        </w:rPr>
        <w:t xml:space="preserve"> 2024 roku</w:t>
      </w:r>
      <w:r w:rsidRPr="00CD4C05">
        <w:rPr>
          <w:rFonts w:ascii="Arial" w:hAnsi="Arial"/>
          <w:sz w:val="24"/>
          <w:szCs w:val="24"/>
        </w:rPr>
        <w:t>, (dopuszcza się zgłoszenie do odbioru co najmniej 50% powierzchni lub leśnictw objętych umową);</w:t>
      </w:r>
    </w:p>
    <w:p w14:paraId="7CC56133" w14:textId="77777777" w:rsidR="008A50A9" w:rsidRPr="00CD4C05" w:rsidRDefault="008A50A9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kartowanie leśnych zbiorowisk roślinnych na minimum 30% powierzchni do dnia </w:t>
      </w:r>
      <w:r w:rsidRPr="00CD4C05">
        <w:rPr>
          <w:rFonts w:ascii="Arial" w:hAnsi="Arial"/>
          <w:b/>
          <w:sz w:val="24"/>
          <w:szCs w:val="24"/>
        </w:rPr>
        <w:t>04 listopada 2024 roku;</w:t>
      </w:r>
    </w:p>
    <w:p w14:paraId="3B2EE973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 – 40% kwoty wynagrodzenia brutto wskazanego w </w:t>
      </w:r>
      <w:r w:rsidR="00986FF6" w:rsidRPr="00CD4C05">
        <w:rPr>
          <w:rFonts w:ascii="Arial" w:hAnsi="Arial"/>
          <w:sz w:val="24"/>
          <w:szCs w:val="24"/>
        </w:rPr>
        <w:t>§ 5 ust. 2</w:t>
      </w:r>
      <w:r w:rsidRPr="00CD4C05">
        <w:rPr>
          <w:rFonts w:ascii="Arial" w:hAnsi="Arial"/>
          <w:sz w:val="24"/>
          <w:szCs w:val="24"/>
        </w:rPr>
        <w:t xml:space="preserve"> pkt 3) </w:t>
      </w:r>
      <w:r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5</w:t>
      </w:r>
      <w:r w:rsidRPr="00CD4C05">
        <w:rPr>
          <w:rFonts w:ascii="Arial" w:hAnsi="Arial"/>
          <w:sz w:val="24"/>
          <w:szCs w:val="24"/>
        </w:rPr>
        <w:t>.</w:t>
      </w:r>
    </w:p>
    <w:p w14:paraId="11BEA770" w14:textId="77777777" w:rsidR="00D06AF6" w:rsidRPr="00CD4C05" w:rsidRDefault="00D06AF6" w:rsidP="00D06AF6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5A2A322D" w14:textId="77777777" w:rsidR="00523001" w:rsidRPr="00CD4C05" w:rsidRDefault="00523001" w:rsidP="00D36BB4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 Zakres prac do wykonania w 2025 roku:</w:t>
      </w:r>
    </w:p>
    <w:p w14:paraId="1FD3D4EC" w14:textId="77777777" w:rsidR="00523001" w:rsidRPr="00CD4C05" w:rsidRDefault="000B22C5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wykonanie aspektu wiosennego we wszystkich zdjęciach fitosocjologicznych w zbiorowiskach o bogatym runie wiosennym </w:t>
      </w:r>
      <w:r w:rsidR="00B43DC3" w:rsidRPr="00CD4C05">
        <w:rPr>
          <w:rFonts w:ascii="Arial" w:hAnsi="Arial"/>
          <w:sz w:val="24"/>
          <w:szCs w:val="24"/>
        </w:rPr>
        <w:t xml:space="preserve">do dnia </w:t>
      </w:r>
      <w:r w:rsidR="00B43DC3" w:rsidRPr="00CD4C05">
        <w:rPr>
          <w:rFonts w:ascii="Arial" w:hAnsi="Arial"/>
          <w:b/>
          <w:sz w:val="24"/>
          <w:szCs w:val="24"/>
        </w:rPr>
        <w:t>16 </w:t>
      </w:r>
      <w:r w:rsidR="00523001" w:rsidRPr="00CD4C05">
        <w:rPr>
          <w:rFonts w:ascii="Arial" w:hAnsi="Arial"/>
          <w:b/>
          <w:sz w:val="24"/>
          <w:szCs w:val="24"/>
        </w:rPr>
        <w:t>czerwca 2025 roku</w:t>
      </w:r>
      <w:r w:rsidRPr="00CD4C05">
        <w:rPr>
          <w:rFonts w:ascii="Arial" w:hAnsi="Arial"/>
          <w:sz w:val="24"/>
          <w:szCs w:val="24"/>
        </w:rPr>
        <w:t>;</w:t>
      </w:r>
    </w:p>
    <w:p w14:paraId="1C9C1CC8" w14:textId="77777777" w:rsidR="00523001" w:rsidRPr="00CD4C05" w:rsidRDefault="000B22C5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kartowanie leśnych zbiorowisk roślinnych oraz uzupełnienie zdjęć fitosocjologicznych w płatach pominiętych lub w płatach o zbyt małej liczbie zdjęć fitosocjologicznych do dnia</w:t>
      </w:r>
      <w:r w:rsidR="00523001" w:rsidRPr="00CD4C05">
        <w:rPr>
          <w:rFonts w:ascii="Arial" w:hAnsi="Arial"/>
          <w:sz w:val="24"/>
          <w:szCs w:val="24"/>
        </w:rPr>
        <w:t xml:space="preserve"> </w:t>
      </w:r>
      <w:r w:rsidR="00523001" w:rsidRPr="00CD4C05">
        <w:rPr>
          <w:rFonts w:ascii="Arial" w:hAnsi="Arial"/>
          <w:b/>
          <w:sz w:val="24"/>
          <w:szCs w:val="24"/>
        </w:rPr>
        <w:t>01</w:t>
      </w:r>
      <w:r w:rsidR="00D36BB4" w:rsidRPr="00CD4C05">
        <w:rPr>
          <w:rFonts w:ascii="Arial" w:hAnsi="Arial"/>
          <w:b/>
          <w:sz w:val="24"/>
          <w:szCs w:val="24"/>
        </w:rPr>
        <w:t> września</w:t>
      </w:r>
      <w:r w:rsidR="00523001" w:rsidRPr="00CD4C05">
        <w:rPr>
          <w:rFonts w:ascii="Arial" w:hAnsi="Arial"/>
          <w:b/>
          <w:sz w:val="24"/>
          <w:szCs w:val="24"/>
        </w:rPr>
        <w:t xml:space="preserve"> 2025 roku</w:t>
      </w:r>
      <w:r w:rsidR="00523001" w:rsidRPr="00CD4C05">
        <w:rPr>
          <w:rFonts w:ascii="Arial" w:hAnsi="Arial"/>
          <w:sz w:val="24"/>
          <w:szCs w:val="24"/>
        </w:rPr>
        <w:t>;</w:t>
      </w:r>
    </w:p>
    <w:p w14:paraId="2C08DD3B" w14:textId="77777777" w:rsidR="00D36BB4" w:rsidRPr="00CD4C05" w:rsidRDefault="00D36BB4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przekazanie bazy zbiorowisk gotowej do przeniesienia do bazy Taksator do dnia </w:t>
      </w:r>
      <w:r w:rsidRPr="00CD4C05">
        <w:rPr>
          <w:rFonts w:ascii="Arial" w:hAnsi="Arial"/>
          <w:b/>
          <w:sz w:val="24"/>
          <w:szCs w:val="24"/>
        </w:rPr>
        <w:t>01 października 2025 roku</w:t>
      </w:r>
      <w:r w:rsidR="00D06AF6" w:rsidRPr="00CD4C05">
        <w:rPr>
          <w:rFonts w:ascii="Arial" w:hAnsi="Arial"/>
          <w:sz w:val="24"/>
          <w:szCs w:val="24"/>
        </w:rPr>
        <w:t>;</w:t>
      </w:r>
    </w:p>
    <w:p w14:paraId="6B1BD93A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przedstawienie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kontroli do dnia </w:t>
      </w:r>
      <w:r w:rsidRPr="00CD4C05">
        <w:rPr>
          <w:rFonts w:ascii="Arial" w:hAnsi="Arial"/>
          <w:b/>
          <w:sz w:val="24"/>
          <w:szCs w:val="24"/>
        </w:rPr>
        <w:t>01 grudnia 2025 roku</w:t>
      </w:r>
      <w:r w:rsidRPr="00CD4C05">
        <w:rPr>
          <w:rFonts w:ascii="Arial" w:hAnsi="Arial"/>
          <w:sz w:val="24"/>
          <w:szCs w:val="24"/>
        </w:rPr>
        <w:t>;</w:t>
      </w:r>
    </w:p>
    <w:p w14:paraId="26697A23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2025 roku – 50% kwoty   </w:t>
      </w:r>
    </w:p>
    <w:p w14:paraId="377F5221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</w:rPr>
        <w:t xml:space="preserve">        </w:t>
      </w:r>
      <w:r w:rsidR="00D06AF6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5.</w:t>
      </w:r>
    </w:p>
    <w:p w14:paraId="2A7E856B" w14:textId="77777777" w:rsidR="00523001" w:rsidRPr="00CD4C05" w:rsidRDefault="00523001" w:rsidP="00523001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52D13402" w14:textId="77777777" w:rsidR="00B84417" w:rsidRPr="00CD4C05" w:rsidRDefault="00523001" w:rsidP="00571E2C">
      <w:pPr>
        <w:pStyle w:val="Tekstpodstawowywcity"/>
        <w:numPr>
          <w:ilvl w:val="0"/>
          <w:numId w:val="22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Zakres prac do wykonania w 2026 roku:</w:t>
      </w:r>
    </w:p>
    <w:p w14:paraId="3EC51E46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opracowanie dokumentacji końcowej </w:t>
      </w:r>
      <w:r w:rsidR="00D36BB4" w:rsidRPr="00CD4C05">
        <w:rPr>
          <w:rFonts w:ascii="Arial" w:hAnsi="Arial"/>
          <w:sz w:val="24"/>
          <w:szCs w:val="24"/>
        </w:rPr>
        <w:t xml:space="preserve">(elaborat, mapy) </w:t>
      </w:r>
      <w:r w:rsidRPr="00CD4C05">
        <w:rPr>
          <w:rFonts w:ascii="Arial" w:hAnsi="Arial"/>
          <w:sz w:val="24"/>
          <w:szCs w:val="24"/>
        </w:rPr>
        <w:t xml:space="preserve">do dnia </w:t>
      </w:r>
      <w:r w:rsidRPr="00CD4C05">
        <w:rPr>
          <w:rFonts w:ascii="Arial" w:hAnsi="Arial"/>
          <w:b/>
          <w:sz w:val="24"/>
          <w:szCs w:val="24"/>
        </w:rPr>
        <w:t>02 marca 2026 roku;</w:t>
      </w:r>
    </w:p>
    <w:p w14:paraId="2B272C56" w14:textId="77777777" w:rsidR="00523001" w:rsidRPr="00CD4C05" w:rsidRDefault="00523001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2026 roku – 10% kwoty   </w:t>
      </w:r>
    </w:p>
    <w:p w14:paraId="18DCAEF8" w14:textId="77777777" w:rsidR="00523001" w:rsidRPr="00CD4C05" w:rsidRDefault="00523001" w:rsidP="00B84417">
      <w:pPr>
        <w:pStyle w:val="Tekstpodstawowywcity"/>
        <w:spacing w:before="0" w:after="120" w:line="286" w:lineRule="auto"/>
        <w:ind w:left="1440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</w:t>
      </w:r>
      <w:r w:rsidR="00B84417" w:rsidRPr="00CD4C05">
        <w:rPr>
          <w:rFonts w:ascii="Arial" w:hAnsi="Arial"/>
          <w:sz w:val="24"/>
          <w:szCs w:val="24"/>
        </w:rPr>
        <w:t xml:space="preserve">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5.</w:t>
      </w:r>
    </w:p>
    <w:p w14:paraId="65311DC2" w14:textId="77777777" w:rsidR="00B84417" w:rsidRPr="00CD4C05" w:rsidRDefault="00B84417" w:rsidP="00B84417">
      <w:pPr>
        <w:pStyle w:val="Tekstpodstawowywcity"/>
        <w:spacing w:before="0" w:after="120" w:line="286" w:lineRule="auto"/>
        <w:rPr>
          <w:rFonts w:ascii="Arial" w:hAnsi="Arial"/>
          <w:sz w:val="24"/>
          <w:szCs w:val="24"/>
        </w:rPr>
      </w:pPr>
    </w:p>
    <w:p w14:paraId="284F8820" w14:textId="77777777" w:rsidR="009540DC" w:rsidRPr="00CD4C05" w:rsidRDefault="009540DC" w:rsidP="00571E2C">
      <w:pPr>
        <w:pStyle w:val="Tekstpodstawowywcity"/>
        <w:numPr>
          <w:ilvl w:val="0"/>
          <w:numId w:val="23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Strony ustalają poniższe terminy na wykonanie zakresów rzeczowych przedmiotu umowy,</w:t>
      </w:r>
      <w:r w:rsidR="00BB3427" w:rsidRPr="00CD4C05">
        <w:rPr>
          <w:rFonts w:ascii="Arial" w:hAnsi="Arial"/>
          <w:sz w:val="24"/>
          <w:szCs w:val="24"/>
        </w:rPr>
        <w:t xml:space="preserve"> o których mowa w § 1 ust. 5</w:t>
      </w:r>
      <w:r w:rsidRPr="00CD4C05">
        <w:rPr>
          <w:rFonts w:ascii="Arial" w:hAnsi="Arial"/>
          <w:sz w:val="24"/>
          <w:szCs w:val="24"/>
        </w:rPr>
        <w:t>:</w:t>
      </w:r>
    </w:p>
    <w:p w14:paraId="0E25F5A4" w14:textId="77777777" w:rsidR="009540DC" w:rsidRPr="00CD4C05" w:rsidRDefault="009540DC" w:rsidP="00571E2C">
      <w:pPr>
        <w:pStyle w:val="Tekstpodstawowywcity"/>
        <w:numPr>
          <w:ilvl w:val="1"/>
          <w:numId w:val="25"/>
        </w:numPr>
        <w:spacing w:before="0" w:after="120" w:line="286" w:lineRule="auto"/>
        <w:ind w:left="1134" w:hanging="414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>Wykonanie opracowania hydrologicznego dla części zlewni Sanu na terenie Nadleśnictw</w:t>
      </w:r>
      <w:r w:rsidR="00AF7216" w:rsidRPr="00CD4C05">
        <w:rPr>
          <w:rFonts w:ascii="Arial" w:hAnsi="Arial"/>
          <w:sz w:val="24"/>
          <w:szCs w:val="24"/>
          <w:u w:val="single"/>
        </w:rPr>
        <w:t>a Baligród</w:t>
      </w:r>
      <w:r w:rsidRPr="00CD4C05">
        <w:rPr>
          <w:rFonts w:ascii="Arial" w:hAnsi="Arial"/>
          <w:sz w:val="24"/>
          <w:szCs w:val="24"/>
          <w:u w:val="single"/>
        </w:rPr>
        <w:t>:</w:t>
      </w:r>
    </w:p>
    <w:p w14:paraId="614D4907" w14:textId="77777777" w:rsidR="007078D5" w:rsidRPr="00CD4C05" w:rsidRDefault="003D2C56" w:rsidP="00575C2E">
      <w:pPr>
        <w:pStyle w:val="Tekstpodstawowywcity"/>
        <w:spacing w:before="0" w:after="120" w:line="286" w:lineRule="auto"/>
        <w:ind w:left="851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lastRenderedPageBreak/>
        <w:t xml:space="preserve">    a) </w:t>
      </w:r>
      <w:r w:rsidR="00AF7216" w:rsidRPr="00CD4C05">
        <w:rPr>
          <w:rFonts w:ascii="Arial" w:hAnsi="Arial"/>
          <w:sz w:val="24"/>
          <w:szCs w:val="24"/>
        </w:rPr>
        <w:t>Zakres prac do wykonania w 2024</w:t>
      </w:r>
      <w:r w:rsidR="007078D5" w:rsidRPr="00CD4C05">
        <w:rPr>
          <w:rFonts w:ascii="Arial" w:hAnsi="Arial"/>
          <w:sz w:val="24"/>
          <w:szCs w:val="24"/>
        </w:rPr>
        <w:t xml:space="preserve"> roku:</w:t>
      </w:r>
    </w:p>
    <w:p w14:paraId="6CF77113" w14:textId="77777777" w:rsidR="00575C2E" w:rsidRPr="00CD4C05" w:rsidRDefault="00575C2E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O</w:t>
      </w:r>
      <w:r w:rsidR="005C5867" w:rsidRPr="00CD4C05">
        <w:rPr>
          <w:rFonts w:ascii="Arial" w:hAnsi="Arial"/>
          <w:sz w:val="24"/>
          <w:szCs w:val="24"/>
        </w:rPr>
        <w:t xml:space="preserve">pisanie charakterystyki hydrologicznej na bazie przeprowadzonych </w:t>
      </w:r>
      <w:r w:rsidRPr="00CD4C05">
        <w:rPr>
          <w:rFonts w:ascii="Arial" w:hAnsi="Arial"/>
          <w:sz w:val="24"/>
          <w:szCs w:val="24"/>
        </w:rPr>
        <w:t xml:space="preserve">  </w:t>
      </w:r>
    </w:p>
    <w:p w14:paraId="6BB9D671" w14:textId="77777777" w:rsidR="00873BF2" w:rsidRPr="00CD4C05" w:rsidRDefault="00575C2E" w:rsidP="00197B04">
      <w:pPr>
        <w:pStyle w:val="Tekstpodstawowywcity"/>
        <w:spacing w:before="0" w:line="286" w:lineRule="auto"/>
        <w:ind w:left="1418" w:hanging="425"/>
        <w:rPr>
          <w:rFonts w:ascii="Arial" w:hAnsi="Arial"/>
          <w:b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</w:t>
      </w:r>
      <w:r w:rsidR="00873BF2" w:rsidRPr="00CD4C05">
        <w:rPr>
          <w:rFonts w:ascii="Arial" w:hAnsi="Arial"/>
          <w:sz w:val="24"/>
          <w:szCs w:val="24"/>
        </w:rPr>
        <w:t xml:space="preserve">     </w:t>
      </w:r>
      <w:r w:rsidR="005C5867" w:rsidRPr="00CD4C05">
        <w:rPr>
          <w:rFonts w:ascii="Arial" w:hAnsi="Arial"/>
          <w:sz w:val="24"/>
          <w:szCs w:val="24"/>
        </w:rPr>
        <w:t>pomiarów wielkości opadów, odpływu wód i stanu potoków</w:t>
      </w:r>
      <w:r w:rsidRPr="00CD4C05">
        <w:rPr>
          <w:rFonts w:ascii="Arial" w:hAnsi="Arial"/>
          <w:sz w:val="24"/>
          <w:szCs w:val="24"/>
        </w:rPr>
        <w:t>:</w:t>
      </w:r>
      <w:r w:rsidR="00197B04" w:rsidRPr="00CD4C05">
        <w:rPr>
          <w:rFonts w:ascii="Arial" w:hAnsi="Arial"/>
          <w:sz w:val="24"/>
          <w:szCs w:val="24"/>
        </w:rPr>
        <w:t xml:space="preserve"> do dnia</w:t>
      </w:r>
      <w:r w:rsidR="00197B04" w:rsidRPr="00CD4C05">
        <w:rPr>
          <w:rFonts w:ascii="Arial" w:hAnsi="Arial"/>
          <w:b/>
          <w:sz w:val="24"/>
          <w:szCs w:val="24"/>
        </w:rPr>
        <w:t xml:space="preserve"> </w:t>
      </w:r>
      <w:r w:rsidR="00873BF2" w:rsidRPr="00CD4C05">
        <w:rPr>
          <w:rFonts w:ascii="Arial" w:hAnsi="Arial"/>
          <w:b/>
          <w:sz w:val="24"/>
          <w:szCs w:val="24"/>
        </w:rPr>
        <w:t xml:space="preserve">   </w:t>
      </w:r>
    </w:p>
    <w:p w14:paraId="5364A6A9" w14:textId="77777777" w:rsidR="00873BF2" w:rsidRPr="00CD4C05" w:rsidRDefault="00873BF2" w:rsidP="00197B04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b/>
          <w:sz w:val="24"/>
          <w:szCs w:val="24"/>
        </w:rPr>
        <w:t xml:space="preserve">          </w:t>
      </w:r>
      <w:r w:rsidR="00197B04" w:rsidRPr="00CD4C05">
        <w:rPr>
          <w:rFonts w:ascii="Arial" w:hAnsi="Arial"/>
          <w:b/>
          <w:sz w:val="24"/>
          <w:szCs w:val="24"/>
        </w:rPr>
        <w:t xml:space="preserve">01 </w:t>
      </w:r>
      <w:r w:rsidR="00AF7216" w:rsidRPr="00CD4C05">
        <w:rPr>
          <w:rFonts w:ascii="Arial" w:hAnsi="Arial"/>
          <w:b/>
          <w:sz w:val="24"/>
          <w:szCs w:val="24"/>
        </w:rPr>
        <w:t>sierpnia 2024</w:t>
      </w:r>
      <w:r w:rsidR="00197B04" w:rsidRPr="00CD4C05">
        <w:rPr>
          <w:rFonts w:ascii="Arial" w:hAnsi="Arial"/>
          <w:b/>
          <w:sz w:val="24"/>
          <w:szCs w:val="24"/>
        </w:rPr>
        <w:t xml:space="preserve"> roku</w:t>
      </w:r>
      <w:r w:rsidR="007078D5" w:rsidRPr="00CD4C05">
        <w:rPr>
          <w:rFonts w:ascii="Arial" w:hAnsi="Arial"/>
          <w:sz w:val="24"/>
          <w:szCs w:val="24"/>
        </w:rPr>
        <w:t>;</w:t>
      </w:r>
    </w:p>
    <w:p w14:paraId="575A73BD" w14:textId="77777777" w:rsidR="007078D5" w:rsidRPr="00CD4C05" w:rsidRDefault="00575C2E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O</w:t>
      </w:r>
      <w:r w:rsidR="00197B04" w:rsidRPr="00CD4C05">
        <w:rPr>
          <w:rFonts w:ascii="Arial" w:hAnsi="Arial"/>
          <w:sz w:val="24"/>
          <w:szCs w:val="24"/>
        </w:rPr>
        <w:t>kreślenie możliwości założenia punktu monitoringowego</w:t>
      </w:r>
      <w:r w:rsidRPr="00CD4C05">
        <w:rPr>
          <w:rFonts w:ascii="Arial" w:hAnsi="Arial"/>
          <w:sz w:val="24"/>
          <w:szCs w:val="24"/>
        </w:rPr>
        <w:t>:</w:t>
      </w:r>
      <w:r w:rsidR="00197B04" w:rsidRPr="00CD4C05">
        <w:rPr>
          <w:rFonts w:ascii="Arial" w:hAnsi="Arial"/>
          <w:sz w:val="24"/>
          <w:szCs w:val="24"/>
        </w:rPr>
        <w:t xml:space="preserve"> do dnia </w:t>
      </w:r>
      <w:r w:rsidR="00B43DC3" w:rsidRPr="00CD4C05">
        <w:rPr>
          <w:rFonts w:ascii="Arial" w:hAnsi="Arial"/>
          <w:b/>
          <w:sz w:val="24"/>
          <w:szCs w:val="24"/>
        </w:rPr>
        <w:t>04 </w:t>
      </w:r>
      <w:r w:rsidR="00AF7216" w:rsidRPr="00CD4C05">
        <w:rPr>
          <w:rFonts w:ascii="Arial" w:hAnsi="Arial"/>
          <w:b/>
          <w:sz w:val="24"/>
          <w:szCs w:val="24"/>
        </w:rPr>
        <w:t>listopada 2024</w:t>
      </w:r>
      <w:r w:rsidR="00197B04" w:rsidRPr="00CD4C05">
        <w:rPr>
          <w:rFonts w:ascii="Arial" w:hAnsi="Arial"/>
          <w:b/>
          <w:sz w:val="24"/>
          <w:szCs w:val="24"/>
        </w:rPr>
        <w:t xml:space="preserve"> roku</w:t>
      </w:r>
      <w:r w:rsidR="00197B04" w:rsidRPr="00CD4C05">
        <w:rPr>
          <w:rFonts w:ascii="Arial" w:hAnsi="Arial"/>
          <w:sz w:val="24"/>
          <w:szCs w:val="24"/>
        </w:rPr>
        <w:t>;</w:t>
      </w:r>
    </w:p>
    <w:p w14:paraId="44170B67" w14:textId="77777777" w:rsidR="0008578E" w:rsidRPr="00CD4C05" w:rsidRDefault="005C5867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Inwentaryzacja wód powierzchniowych na minimum 50% powierzchni opracowania</w:t>
      </w:r>
      <w:r w:rsidR="00B43DC3" w:rsidRPr="00CD4C05">
        <w:rPr>
          <w:rFonts w:ascii="Arial" w:hAnsi="Arial"/>
          <w:sz w:val="24"/>
          <w:szCs w:val="24"/>
        </w:rPr>
        <w:t>, i</w:t>
      </w:r>
      <w:r w:rsidRPr="00CD4C05">
        <w:rPr>
          <w:rFonts w:ascii="Arial" w:hAnsi="Arial"/>
          <w:sz w:val="24"/>
          <w:szCs w:val="24"/>
        </w:rPr>
        <w:t>nwentaryzacja ilości i jakości dróg leśnych i szlaków zrywkowych na minimum 50% powierzchni opracowania</w:t>
      </w:r>
      <w:r w:rsidR="00575C2E" w:rsidRPr="00CD4C05">
        <w:rPr>
          <w:rFonts w:ascii="Arial" w:hAnsi="Arial"/>
          <w:sz w:val="24"/>
          <w:szCs w:val="24"/>
        </w:rPr>
        <w:t>:</w:t>
      </w:r>
      <w:r w:rsidR="00197B04" w:rsidRPr="00CD4C05">
        <w:rPr>
          <w:rFonts w:ascii="Arial" w:hAnsi="Arial"/>
          <w:sz w:val="24"/>
          <w:szCs w:val="24"/>
        </w:rPr>
        <w:t xml:space="preserve"> do dnia </w:t>
      </w:r>
      <w:r w:rsidR="00B43DC3" w:rsidRPr="00CD4C05">
        <w:rPr>
          <w:rFonts w:ascii="Arial" w:hAnsi="Arial"/>
          <w:b/>
          <w:sz w:val="24"/>
          <w:szCs w:val="24"/>
        </w:rPr>
        <w:t>02 </w:t>
      </w:r>
      <w:r w:rsidR="00AF7216" w:rsidRPr="00CD4C05">
        <w:rPr>
          <w:rFonts w:ascii="Arial" w:hAnsi="Arial"/>
          <w:b/>
          <w:sz w:val="24"/>
          <w:szCs w:val="24"/>
        </w:rPr>
        <w:t>grudnia 2024</w:t>
      </w:r>
      <w:r w:rsidR="00197B04" w:rsidRPr="00CD4C05">
        <w:rPr>
          <w:rFonts w:ascii="Arial" w:hAnsi="Arial"/>
          <w:b/>
          <w:sz w:val="24"/>
          <w:szCs w:val="24"/>
        </w:rPr>
        <w:t xml:space="preserve"> roku</w:t>
      </w:r>
      <w:r w:rsidR="0008578E" w:rsidRPr="00CD4C05">
        <w:rPr>
          <w:rFonts w:ascii="Arial" w:hAnsi="Arial"/>
          <w:sz w:val="24"/>
          <w:szCs w:val="24"/>
        </w:rPr>
        <w:t>;</w:t>
      </w:r>
    </w:p>
    <w:p w14:paraId="431D3DEB" w14:textId="77777777" w:rsidR="007078D5" w:rsidRPr="00CD4C05" w:rsidRDefault="007078D5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</w:t>
      </w:r>
      <w:r w:rsidR="00AF7216" w:rsidRPr="00CD4C05">
        <w:rPr>
          <w:rFonts w:ascii="Arial" w:hAnsi="Arial"/>
          <w:sz w:val="24"/>
          <w:szCs w:val="24"/>
        </w:rPr>
        <w:t>zewidzianych do wykonania w 2024</w:t>
      </w:r>
      <w:r w:rsidR="00F13CDA" w:rsidRPr="00CD4C05">
        <w:rPr>
          <w:rFonts w:ascii="Arial" w:hAnsi="Arial"/>
          <w:sz w:val="24"/>
          <w:szCs w:val="24"/>
        </w:rPr>
        <w:t xml:space="preserve"> roku</w:t>
      </w:r>
      <w:r w:rsidR="00575C2E" w:rsidRPr="00CD4C05">
        <w:rPr>
          <w:rFonts w:ascii="Arial" w:hAnsi="Arial"/>
          <w:sz w:val="24"/>
          <w:szCs w:val="24"/>
        </w:rPr>
        <w:t>:</w:t>
      </w:r>
      <w:r w:rsidR="00F13CDA" w:rsidRPr="00CD4C05">
        <w:rPr>
          <w:rFonts w:ascii="Arial" w:hAnsi="Arial"/>
          <w:sz w:val="24"/>
          <w:szCs w:val="24"/>
        </w:rPr>
        <w:t xml:space="preserve"> 4</w:t>
      </w:r>
      <w:r w:rsidRPr="00CD4C05">
        <w:rPr>
          <w:rFonts w:ascii="Arial" w:hAnsi="Arial"/>
          <w:sz w:val="24"/>
          <w:szCs w:val="24"/>
        </w:rPr>
        <w:t>0% kwoty wynagrodzenia brutto wskaz</w:t>
      </w:r>
      <w:r w:rsidR="00827048" w:rsidRPr="00CD4C05">
        <w:rPr>
          <w:rFonts w:ascii="Arial" w:hAnsi="Arial"/>
          <w:sz w:val="24"/>
          <w:szCs w:val="24"/>
        </w:rPr>
        <w:t xml:space="preserve">anego w § 5 ust. </w:t>
      </w:r>
      <w:r w:rsidR="00404F1D" w:rsidRPr="00CD4C05">
        <w:rPr>
          <w:rFonts w:ascii="Arial" w:hAnsi="Arial"/>
          <w:sz w:val="24"/>
          <w:szCs w:val="24"/>
        </w:rPr>
        <w:t>2</w:t>
      </w:r>
      <w:r w:rsidR="00827048" w:rsidRPr="00CD4C05">
        <w:rPr>
          <w:rFonts w:ascii="Arial" w:hAnsi="Arial"/>
          <w:sz w:val="24"/>
          <w:szCs w:val="24"/>
        </w:rPr>
        <w:t xml:space="preserve"> pkt 1</w:t>
      </w:r>
      <w:r w:rsidRPr="00CD4C05">
        <w:rPr>
          <w:rFonts w:ascii="Arial" w:hAnsi="Arial"/>
          <w:sz w:val="24"/>
          <w:szCs w:val="24"/>
        </w:rPr>
        <w:t xml:space="preserve">) </w:t>
      </w:r>
      <w:r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3</w:t>
      </w:r>
      <w:r w:rsidR="00575C2E" w:rsidRPr="00CD4C05">
        <w:rPr>
          <w:rFonts w:ascii="Arial" w:hAnsi="Arial"/>
          <w:sz w:val="24"/>
          <w:szCs w:val="24"/>
        </w:rPr>
        <w:t>;</w:t>
      </w:r>
    </w:p>
    <w:p w14:paraId="53DD2F7F" w14:textId="77777777" w:rsidR="00575C2E" w:rsidRPr="00CD4C05" w:rsidRDefault="00575C2E" w:rsidP="007078D5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6773EDC8" w14:textId="77777777" w:rsidR="009540DC" w:rsidRPr="00CD4C05" w:rsidRDefault="007078D5" w:rsidP="00F13CDA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</w:t>
      </w:r>
      <w:r w:rsidR="008E7F29" w:rsidRPr="00CD4C05">
        <w:rPr>
          <w:rFonts w:ascii="Arial" w:hAnsi="Arial"/>
          <w:sz w:val="24"/>
          <w:szCs w:val="24"/>
        </w:rPr>
        <w:tab/>
        <w:t xml:space="preserve"> Zakres prac do wykonania w 20</w:t>
      </w:r>
      <w:r w:rsidRPr="00CD4C05">
        <w:rPr>
          <w:rFonts w:ascii="Arial" w:hAnsi="Arial"/>
          <w:sz w:val="24"/>
          <w:szCs w:val="24"/>
        </w:rPr>
        <w:t>2</w:t>
      </w:r>
      <w:r w:rsidR="00AF7216" w:rsidRPr="00CD4C05">
        <w:rPr>
          <w:rFonts w:ascii="Arial" w:hAnsi="Arial"/>
          <w:sz w:val="24"/>
          <w:szCs w:val="24"/>
        </w:rPr>
        <w:t>5</w:t>
      </w:r>
      <w:r w:rsidRPr="00CD4C05">
        <w:rPr>
          <w:rFonts w:ascii="Arial" w:hAnsi="Arial"/>
          <w:sz w:val="24"/>
          <w:szCs w:val="24"/>
        </w:rPr>
        <w:t xml:space="preserve"> roku:</w:t>
      </w:r>
    </w:p>
    <w:p w14:paraId="6575F8E8" w14:textId="77777777" w:rsidR="007078D5" w:rsidRPr="00CD4C05" w:rsidRDefault="00F13CDA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Inwentaryzacja wód powierzchniowych na </w:t>
      </w:r>
      <w:r w:rsidR="009F56E6" w:rsidRPr="00CD4C05">
        <w:rPr>
          <w:rFonts w:ascii="Arial" w:hAnsi="Arial"/>
          <w:sz w:val="24"/>
          <w:szCs w:val="24"/>
        </w:rPr>
        <w:t>całości</w:t>
      </w:r>
      <w:r w:rsidRPr="00CD4C05">
        <w:rPr>
          <w:rFonts w:ascii="Arial" w:hAnsi="Arial"/>
          <w:sz w:val="24"/>
          <w:szCs w:val="24"/>
        </w:rPr>
        <w:t xml:space="preserve"> powierzchni opracowania</w:t>
      </w:r>
      <w:r w:rsidR="00B43DC3" w:rsidRPr="00CD4C05">
        <w:rPr>
          <w:rFonts w:ascii="Arial" w:hAnsi="Arial"/>
          <w:sz w:val="24"/>
          <w:szCs w:val="24"/>
        </w:rPr>
        <w:t>, i</w:t>
      </w:r>
      <w:r w:rsidRPr="00CD4C05">
        <w:rPr>
          <w:rFonts w:ascii="Arial" w:hAnsi="Arial"/>
          <w:sz w:val="24"/>
          <w:szCs w:val="24"/>
        </w:rPr>
        <w:t>nwentaryzacja ilości i jakości dróg leśnych i szlaków zrywkowych na minimum 50% powierzchni opracowania</w:t>
      </w:r>
      <w:r w:rsidR="00575C2E" w:rsidRPr="00CD4C05">
        <w:rPr>
          <w:rFonts w:ascii="Arial" w:hAnsi="Arial"/>
          <w:sz w:val="24"/>
          <w:szCs w:val="24"/>
        </w:rPr>
        <w:t>:</w:t>
      </w:r>
      <w:r w:rsidRPr="00CD4C05">
        <w:rPr>
          <w:rFonts w:ascii="Arial" w:hAnsi="Arial"/>
          <w:sz w:val="24"/>
          <w:szCs w:val="24"/>
        </w:rPr>
        <w:t xml:space="preserve"> </w:t>
      </w:r>
      <w:r w:rsidR="0001493E" w:rsidRPr="00CD4C05">
        <w:rPr>
          <w:rFonts w:ascii="Arial" w:hAnsi="Arial"/>
          <w:sz w:val="24"/>
          <w:szCs w:val="24"/>
        </w:rPr>
        <w:t xml:space="preserve">do dnia </w:t>
      </w:r>
      <w:r w:rsidR="00B43DC3" w:rsidRPr="00CD4C05">
        <w:rPr>
          <w:rFonts w:ascii="Arial" w:hAnsi="Arial"/>
          <w:b/>
          <w:sz w:val="24"/>
          <w:szCs w:val="24"/>
        </w:rPr>
        <w:t>01 </w:t>
      </w:r>
      <w:r w:rsidR="00AF7216" w:rsidRPr="00CD4C05">
        <w:rPr>
          <w:rFonts w:ascii="Arial" w:hAnsi="Arial"/>
          <w:b/>
          <w:sz w:val="24"/>
          <w:szCs w:val="24"/>
        </w:rPr>
        <w:t>grudnia 2025</w:t>
      </w:r>
      <w:r w:rsidRPr="00CD4C05">
        <w:rPr>
          <w:rFonts w:ascii="Arial" w:hAnsi="Arial"/>
          <w:b/>
          <w:sz w:val="24"/>
          <w:szCs w:val="24"/>
        </w:rPr>
        <w:t xml:space="preserve"> roku</w:t>
      </w:r>
      <w:r w:rsidRPr="00CD4C05">
        <w:rPr>
          <w:rFonts w:ascii="Arial" w:hAnsi="Arial"/>
          <w:sz w:val="24"/>
          <w:szCs w:val="24"/>
        </w:rPr>
        <w:t>;</w:t>
      </w:r>
    </w:p>
    <w:p w14:paraId="79DAC1A8" w14:textId="77777777" w:rsidR="007078D5" w:rsidRPr="00CD4C05" w:rsidRDefault="007078D5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</w:t>
      </w:r>
      <w:r w:rsidR="00AF7216" w:rsidRPr="00CD4C05">
        <w:rPr>
          <w:rFonts w:ascii="Arial" w:hAnsi="Arial"/>
          <w:sz w:val="24"/>
          <w:szCs w:val="24"/>
        </w:rPr>
        <w:t>zewidzianych do wykonania w 2025</w:t>
      </w:r>
      <w:r w:rsidR="0001493E" w:rsidRPr="00CD4C05">
        <w:rPr>
          <w:rFonts w:ascii="Arial" w:hAnsi="Arial"/>
          <w:sz w:val="24"/>
          <w:szCs w:val="24"/>
        </w:rPr>
        <w:t xml:space="preserve"> roku</w:t>
      </w:r>
      <w:r w:rsidR="00575C2E" w:rsidRPr="00CD4C05">
        <w:rPr>
          <w:rFonts w:ascii="Arial" w:hAnsi="Arial"/>
          <w:sz w:val="24"/>
          <w:szCs w:val="24"/>
        </w:rPr>
        <w:t>:</w:t>
      </w:r>
      <w:r w:rsidR="0001493E" w:rsidRPr="00CD4C05">
        <w:rPr>
          <w:rFonts w:ascii="Arial" w:hAnsi="Arial"/>
          <w:sz w:val="24"/>
          <w:szCs w:val="24"/>
        </w:rPr>
        <w:t xml:space="preserve"> 4</w:t>
      </w:r>
      <w:r w:rsidRPr="00CD4C05">
        <w:rPr>
          <w:rFonts w:ascii="Arial" w:hAnsi="Arial"/>
          <w:sz w:val="24"/>
          <w:szCs w:val="24"/>
        </w:rPr>
        <w:t xml:space="preserve">0% kwoty   </w:t>
      </w:r>
    </w:p>
    <w:p w14:paraId="58444104" w14:textId="77777777" w:rsidR="007078D5" w:rsidRPr="00CD4C05" w:rsidRDefault="0001493E" w:rsidP="00C5471E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</w:t>
      </w:r>
      <w:r w:rsidR="00F35D9B" w:rsidRPr="00CD4C05">
        <w:rPr>
          <w:rFonts w:ascii="Arial" w:hAnsi="Arial"/>
          <w:sz w:val="24"/>
          <w:szCs w:val="24"/>
        </w:rPr>
        <w:t xml:space="preserve">     </w:t>
      </w:r>
      <w:r w:rsidR="007078D5" w:rsidRPr="00CD4C05">
        <w:rPr>
          <w:rFonts w:ascii="Arial" w:hAnsi="Arial"/>
          <w:sz w:val="24"/>
          <w:szCs w:val="24"/>
        </w:rPr>
        <w:t xml:space="preserve">wynagrodzenia brutto wskazanego </w:t>
      </w:r>
      <w:r w:rsidR="00827048" w:rsidRPr="00CD4C05">
        <w:rPr>
          <w:rFonts w:ascii="Arial" w:hAnsi="Arial"/>
          <w:sz w:val="24"/>
          <w:szCs w:val="24"/>
        </w:rPr>
        <w:t xml:space="preserve">w § 5 ust. </w:t>
      </w:r>
      <w:r w:rsidR="00404F1D" w:rsidRPr="00CD4C05">
        <w:rPr>
          <w:rFonts w:ascii="Arial" w:hAnsi="Arial"/>
          <w:sz w:val="24"/>
          <w:szCs w:val="24"/>
        </w:rPr>
        <w:t>2</w:t>
      </w:r>
      <w:r w:rsidR="00827048" w:rsidRPr="00CD4C05">
        <w:rPr>
          <w:rFonts w:ascii="Arial" w:hAnsi="Arial"/>
          <w:sz w:val="24"/>
          <w:szCs w:val="24"/>
        </w:rPr>
        <w:t xml:space="preserve"> pkt 1) </w:t>
      </w:r>
      <w:r w:rsidR="00827048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3</w:t>
      </w:r>
      <w:r w:rsidR="00575C2E" w:rsidRPr="00CD4C05">
        <w:rPr>
          <w:rFonts w:ascii="Arial" w:hAnsi="Arial"/>
          <w:sz w:val="24"/>
          <w:szCs w:val="24"/>
        </w:rPr>
        <w:t>;</w:t>
      </w:r>
    </w:p>
    <w:p w14:paraId="4D7F2160" w14:textId="77777777" w:rsidR="00873BF2" w:rsidRPr="00CD4C05" w:rsidRDefault="00873BF2" w:rsidP="00C5471E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2130416F" w14:textId="77777777" w:rsidR="009540DC" w:rsidRPr="00CD4C05" w:rsidRDefault="009540DC" w:rsidP="009540DC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c)</w:t>
      </w:r>
      <w:r w:rsidR="009D7CE8" w:rsidRPr="00CD4C05">
        <w:rPr>
          <w:rFonts w:ascii="Arial" w:hAnsi="Arial"/>
          <w:sz w:val="24"/>
          <w:szCs w:val="24"/>
        </w:rPr>
        <w:t xml:space="preserve"> Zakres prac do wykonania w 2026</w:t>
      </w:r>
      <w:r w:rsidRPr="00CD4C05">
        <w:rPr>
          <w:rFonts w:ascii="Arial" w:hAnsi="Arial"/>
          <w:sz w:val="24"/>
          <w:szCs w:val="24"/>
        </w:rPr>
        <w:t xml:space="preserve"> roku:</w:t>
      </w:r>
    </w:p>
    <w:p w14:paraId="534B05D5" w14:textId="77777777" w:rsidR="0001493E" w:rsidRPr="00CD4C05" w:rsidRDefault="0001493E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Określenie możliwości retencyjnych środowiska </w:t>
      </w:r>
      <w:r w:rsidR="0065701F" w:rsidRPr="00CD4C05">
        <w:rPr>
          <w:rFonts w:ascii="Arial" w:hAnsi="Arial"/>
          <w:sz w:val="24"/>
          <w:szCs w:val="24"/>
        </w:rPr>
        <w:t xml:space="preserve">oraz przedstawienie charakterystyki metod zrywki i wywózki drewna </w:t>
      </w:r>
      <w:r w:rsidR="00326EE6" w:rsidRPr="00CD4C05">
        <w:rPr>
          <w:rFonts w:ascii="Arial" w:hAnsi="Arial"/>
          <w:sz w:val="24"/>
          <w:szCs w:val="24"/>
        </w:rPr>
        <w:t>oraz charakterystyki retencyjności potoków w aspekcie zmiany ich użytkowania</w:t>
      </w:r>
      <w:r w:rsidR="00575C2E" w:rsidRPr="00CD4C05">
        <w:rPr>
          <w:rFonts w:ascii="Arial" w:hAnsi="Arial"/>
          <w:sz w:val="24"/>
          <w:szCs w:val="24"/>
        </w:rPr>
        <w:t>:</w:t>
      </w:r>
      <w:r w:rsidR="00326EE6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do dnia </w:t>
      </w:r>
      <w:r w:rsidR="00B43DC3" w:rsidRPr="00CD4C05">
        <w:rPr>
          <w:rFonts w:ascii="Arial" w:hAnsi="Arial"/>
          <w:b/>
          <w:sz w:val="24"/>
          <w:szCs w:val="24"/>
        </w:rPr>
        <w:t>02 </w:t>
      </w:r>
      <w:r w:rsidR="009D7CE8" w:rsidRPr="00CD4C05">
        <w:rPr>
          <w:rFonts w:ascii="Arial" w:hAnsi="Arial"/>
          <w:b/>
          <w:sz w:val="24"/>
          <w:szCs w:val="24"/>
        </w:rPr>
        <w:t>lutego 2026</w:t>
      </w:r>
      <w:r w:rsidRPr="00CD4C05">
        <w:rPr>
          <w:rFonts w:ascii="Arial" w:hAnsi="Arial"/>
          <w:b/>
          <w:sz w:val="24"/>
          <w:szCs w:val="24"/>
        </w:rPr>
        <w:t xml:space="preserve"> roku</w:t>
      </w:r>
      <w:r w:rsidRPr="00CD4C05">
        <w:rPr>
          <w:rFonts w:ascii="Arial" w:hAnsi="Arial"/>
          <w:sz w:val="24"/>
          <w:szCs w:val="24"/>
        </w:rPr>
        <w:t>;</w:t>
      </w:r>
    </w:p>
    <w:p w14:paraId="002B934D" w14:textId="77777777" w:rsidR="0001493E" w:rsidRPr="00CD4C05" w:rsidRDefault="00326EE6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Analiza zebranych danych i obliczenia hydrologiczne, w tym analizy </w:t>
      </w:r>
      <w:r w:rsidR="004B3A1A" w:rsidRPr="00CD4C05">
        <w:rPr>
          <w:rFonts w:ascii="Arial" w:hAnsi="Arial"/>
          <w:sz w:val="24"/>
          <w:szCs w:val="24"/>
        </w:rPr>
        <w:br/>
      </w:r>
      <w:r w:rsidRPr="00CD4C05">
        <w:rPr>
          <w:rFonts w:ascii="Arial" w:hAnsi="Arial"/>
          <w:sz w:val="24"/>
          <w:szCs w:val="24"/>
        </w:rPr>
        <w:t>i obliczenia dla poszczególnych zlewni</w:t>
      </w:r>
      <w:r w:rsidR="00926796" w:rsidRPr="00CD4C05">
        <w:rPr>
          <w:rFonts w:ascii="Arial" w:hAnsi="Arial"/>
          <w:sz w:val="24"/>
          <w:szCs w:val="24"/>
        </w:rPr>
        <w:t>:</w:t>
      </w:r>
      <w:r w:rsidRPr="00CD4C05">
        <w:rPr>
          <w:rFonts w:ascii="Arial" w:hAnsi="Arial"/>
          <w:sz w:val="24"/>
          <w:szCs w:val="24"/>
        </w:rPr>
        <w:t xml:space="preserve"> do dnia </w:t>
      </w:r>
      <w:r w:rsidRPr="00CD4C05">
        <w:rPr>
          <w:rFonts w:ascii="Arial" w:hAnsi="Arial"/>
          <w:b/>
          <w:sz w:val="24"/>
          <w:szCs w:val="24"/>
        </w:rPr>
        <w:t>01</w:t>
      </w:r>
      <w:r w:rsidR="0001493E" w:rsidRPr="00CD4C05">
        <w:rPr>
          <w:rFonts w:ascii="Arial" w:hAnsi="Arial"/>
          <w:b/>
          <w:sz w:val="24"/>
          <w:szCs w:val="24"/>
        </w:rPr>
        <w:t xml:space="preserve"> </w:t>
      </w:r>
      <w:r w:rsidRPr="00CD4C05">
        <w:rPr>
          <w:rFonts w:ascii="Arial" w:hAnsi="Arial"/>
          <w:b/>
          <w:sz w:val="24"/>
          <w:szCs w:val="24"/>
        </w:rPr>
        <w:t>kwietnia</w:t>
      </w:r>
      <w:r w:rsidR="009D7CE8" w:rsidRPr="00CD4C05">
        <w:rPr>
          <w:rFonts w:ascii="Arial" w:hAnsi="Arial"/>
          <w:b/>
          <w:sz w:val="24"/>
          <w:szCs w:val="24"/>
        </w:rPr>
        <w:t xml:space="preserve"> 2026</w:t>
      </w:r>
      <w:r w:rsidR="0001493E" w:rsidRPr="00CD4C05">
        <w:rPr>
          <w:rFonts w:ascii="Arial" w:hAnsi="Arial"/>
          <w:b/>
          <w:sz w:val="24"/>
          <w:szCs w:val="24"/>
        </w:rPr>
        <w:t xml:space="preserve"> roku</w:t>
      </w:r>
      <w:r w:rsidR="0001493E" w:rsidRPr="00CD4C05">
        <w:rPr>
          <w:rFonts w:ascii="Arial" w:hAnsi="Arial"/>
          <w:sz w:val="24"/>
          <w:szCs w:val="24"/>
        </w:rPr>
        <w:t>;</w:t>
      </w:r>
    </w:p>
    <w:p w14:paraId="22BE9910" w14:textId="77777777" w:rsidR="0001493E" w:rsidRPr="00CD4C05" w:rsidRDefault="0001493E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opracowanie dokumentacji końcowej</w:t>
      </w:r>
      <w:r w:rsidR="00926796" w:rsidRPr="00CD4C05">
        <w:rPr>
          <w:rFonts w:ascii="Arial" w:hAnsi="Arial"/>
          <w:sz w:val="24"/>
          <w:szCs w:val="24"/>
        </w:rPr>
        <w:t>:</w:t>
      </w:r>
      <w:r w:rsidRPr="00CD4C05">
        <w:rPr>
          <w:rFonts w:ascii="Arial" w:hAnsi="Arial"/>
          <w:sz w:val="24"/>
          <w:szCs w:val="24"/>
        </w:rPr>
        <w:t xml:space="preserve"> do dnia </w:t>
      </w:r>
      <w:r w:rsidR="00B43DC3" w:rsidRPr="00CD4C05">
        <w:rPr>
          <w:rFonts w:ascii="Arial" w:hAnsi="Arial"/>
          <w:b/>
          <w:sz w:val="24"/>
          <w:szCs w:val="24"/>
        </w:rPr>
        <w:t>03 </w:t>
      </w:r>
      <w:r w:rsidR="00042FDD" w:rsidRPr="00CD4C05">
        <w:rPr>
          <w:rFonts w:ascii="Arial" w:hAnsi="Arial"/>
          <w:b/>
          <w:sz w:val="24"/>
          <w:szCs w:val="24"/>
        </w:rPr>
        <w:t>sierpnia</w:t>
      </w:r>
      <w:r w:rsidR="009D7CE8" w:rsidRPr="00CD4C05">
        <w:rPr>
          <w:rFonts w:ascii="Arial" w:hAnsi="Arial"/>
          <w:b/>
          <w:sz w:val="24"/>
          <w:szCs w:val="24"/>
        </w:rPr>
        <w:t xml:space="preserve"> 2026</w:t>
      </w:r>
      <w:r w:rsidRPr="00CD4C05">
        <w:rPr>
          <w:rFonts w:ascii="Arial" w:hAnsi="Arial"/>
          <w:b/>
          <w:sz w:val="24"/>
          <w:szCs w:val="24"/>
        </w:rPr>
        <w:t xml:space="preserve">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0502B51D" w14:textId="77777777" w:rsidR="0001493E" w:rsidRPr="00CD4C05" w:rsidRDefault="0001493E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wartość prac przewidzianych do wykonania w 202</w:t>
      </w:r>
      <w:r w:rsidR="009D7CE8" w:rsidRPr="00CD4C05">
        <w:rPr>
          <w:rFonts w:ascii="Arial" w:hAnsi="Arial"/>
          <w:sz w:val="24"/>
          <w:szCs w:val="24"/>
        </w:rPr>
        <w:t>6</w:t>
      </w:r>
      <w:r w:rsidR="0064189C" w:rsidRPr="00CD4C05">
        <w:rPr>
          <w:rFonts w:ascii="Arial" w:hAnsi="Arial"/>
          <w:sz w:val="24"/>
          <w:szCs w:val="24"/>
        </w:rPr>
        <w:t xml:space="preserve"> roku</w:t>
      </w:r>
      <w:r w:rsidR="00926796" w:rsidRPr="00CD4C05">
        <w:rPr>
          <w:rFonts w:ascii="Arial" w:hAnsi="Arial"/>
          <w:sz w:val="24"/>
          <w:szCs w:val="24"/>
        </w:rPr>
        <w:t>:</w:t>
      </w:r>
      <w:r w:rsidR="0064189C" w:rsidRPr="00CD4C05">
        <w:rPr>
          <w:rFonts w:ascii="Arial" w:hAnsi="Arial"/>
          <w:sz w:val="24"/>
          <w:szCs w:val="24"/>
        </w:rPr>
        <w:t xml:space="preserve"> 2</w:t>
      </w:r>
      <w:r w:rsidRPr="00CD4C05">
        <w:rPr>
          <w:rFonts w:ascii="Arial" w:hAnsi="Arial"/>
          <w:sz w:val="24"/>
          <w:szCs w:val="24"/>
        </w:rPr>
        <w:t xml:space="preserve">0% kwoty   </w:t>
      </w:r>
    </w:p>
    <w:p w14:paraId="53EAC12C" w14:textId="77777777" w:rsidR="009540DC" w:rsidRPr="00CD4C05" w:rsidRDefault="00DC7B01" w:rsidP="0001493E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</w:t>
      </w:r>
      <w:r w:rsidR="00F35D9B" w:rsidRPr="00CD4C05">
        <w:rPr>
          <w:rFonts w:ascii="Arial" w:hAnsi="Arial"/>
          <w:sz w:val="24"/>
          <w:szCs w:val="24"/>
        </w:rPr>
        <w:tab/>
        <w:t xml:space="preserve">     </w:t>
      </w:r>
      <w:r w:rsidR="0001493E" w:rsidRPr="00CD4C05">
        <w:rPr>
          <w:rFonts w:ascii="Arial" w:hAnsi="Arial"/>
          <w:sz w:val="24"/>
          <w:szCs w:val="24"/>
        </w:rPr>
        <w:t xml:space="preserve">wynagrodzenia brutto wskazanego </w:t>
      </w:r>
      <w:r w:rsidR="00827048" w:rsidRPr="00CD4C05">
        <w:rPr>
          <w:rFonts w:ascii="Arial" w:hAnsi="Arial"/>
          <w:sz w:val="24"/>
          <w:szCs w:val="24"/>
        </w:rPr>
        <w:t xml:space="preserve">w § 5 ust. </w:t>
      </w:r>
      <w:r w:rsidR="00404F1D" w:rsidRPr="00CD4C05">
        <w:rPr>
          <w:rFonts w:ascii="Arial" w:hAnsi="Arial"/>
          <w:sz w:val="24"/>
          <w:szCs w:val="24"/>
        </w:rPr>
        <w:t>2</w:t>
      </w:r>
      <w:r w:rsidR="00827048" w:rsidRPr="00CD4C05">
        <w:rPr>
          <w:rFonts w:ascii="Arial" w:hAnsi="Arial"/>
          <w:sz w:val="24"/>
          <w:szCs w:val="24"/>
        </w:rPr>
        <w:t xml:space="preserve"> pkt 1) </w:t>
      </w:r>
      <w:r w:rsidR="00827048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3</w:t>
      </w:r>
      <w:r w:rsidR="00926796" w:rsidRPr="00CD4C05">
        <w:rPr>
          <w:rFonts w:ascii="Arial" w:hAnsi="Arial"/>
          <w:sz w:val="24"/>
          <w:szCs w:val="24"/>
        </w:rPr>
        <w:t>.</w:t>
      </w:r>
    </w:p>
    <w:p w14:paraId="70019231" w14:textId="77777777" w:rsidR="00827048" w:rsidRPr="00CD4C05" w:rsidRDefault="00827048" w:rsidP="0001493E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highlight w:val="yellow"/>
        </w:rPr>
      </w:pPr>
    </w:p>
    <w:p w14:paraId="07526082" w14:textId="77777777" w:rsidR="009D7CE8" w:rsidRPr="00CD4C05" w:rsidRDefault="009D7CE8" w:rsidP="00571E2C">
      <w:pPr>
        <w:pStyle w:val="Tekstpodstawowywcity"/>
        <w:numPr>
          <w:ilvl w:val="1"/>
          <w:numId w:val="25"/>
        </w:numPr>
        <w:spacing w:before="0" w:after="120" w:line="286" w:lineRule="auto"/>
        <w:ind w:left="1134" w:hanging="414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>Wykonanie opracowania hydrologicznego dla części zlewni Sanu na terenie Nadleśnictwa Cisna:</w:t>
      </w:r>
    </w:p>
    <w:p w14:paraId="7E4D14B1" w14:textId="77777777" w:rsidR="009D7CE8" w:rsidRPr="00CD4C05" w:rsidRDefault="009D7CE8" w:rsidP="009D7CE8">
      <w:pPr>
        <w:pStyle w:val="Tekstpodstawowywcity"/>
        <w:spacing w:before="0" w:after="120" w:line="286" w:lineRule="auto"/>
        <w:ind w:left="851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a) Zakres prac do wykonania w 2024 roku:</w:t>
      </w:r>
    </w:p>
    <w:p w14:paraId="6E1FD6B7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Opisanie charakterystyki hydrologicznej na bazie przeprowadzonych   </w:t>
      </w:r>
    </w:p>
    <w:p w14:paraId="567D139B" w14:textId="77777777" w:rsidR="00430FD2" w:rsidRPr="00CD4C05" w:rsidRDefault="009D7CE8" w:rsidP="00430FD2">
      <w:pPr>
        <w:pStyle w:val="Tekstpodstawowywcity"/>
        <w:spacing w:before="0" w:line="286" w:lineRule="auto"/>
        <w:ind w:left="1418" w:hanging="425"/>
        <w:rPr>
          <w:rFonts w:ascii="Arial" w:hAnsi="Arial"/>
          <w:b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</w:t>
      </w:r>
      <w:r w:rsidR="00430FD2" w:rsidRPr="00CD4C05">
        <w:rPr>
          <w:rFonts w:ascii="Arial" w:hAnsi="Arial"/>
          <w:sz w:val="24"/>
          <w:szCs w:val="24"/>
        </w:rPr>
        <w:t xml:space="preserve">     </w:t>
      </w:r>
      <w:r w:rsidRPr="00CD4C05">
        <w:rPr>
          <w:rFonts w:ascii="Arial" w:hAnsi="Arial"/>
          <w:sz w:val="24"/>
          <w:szCs w:val="24"/>
        </w:rPr>
        <w:t>pomiarów wielkości opadów, odpływu wód i stanu potoków: do dnia</w:t>
      </w:r>
      <w:r w:rsidR="00B43DC3" w:rsidRPr="00CD4C05">
        <w:rPr>
          <w:rFonts w:ascii="Arial" w:hAnsi="Arial"/>
          <w:b/>
          <w:sz w:val="24"/>
          <w:szCs w:val="24"/>
        </w:rPr>
        <w:t xml:space="preserve"> </w:t>
      </w:r>
    </w:p>
    <w:p w14:paraId="1765F528" w14:textId="77777777" w:rsidR="00430FD2" w:rsidRPr="00CD4C05" w:rsidRDefault="00430FD2" w:rsidP="00430FD2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b/>
          <w:sz w:val="24"/>
          <w:szCs w:val="24"/>
        </w:rPr>
        <w:t xml:space="preserve">           </w:t>
      </w:r>
      <w:r w:rsidR="00B43DC3" w:rsidRPr="00CD4C05">
        <w:rPr>
          <w:rFonts w:ascii="Arial" w:hAnsi="Arial"/>
          <w:b/>
          <w:sz w:val="24"/>
          <w:szCs w:val="24"/>
        </w:rPr>
        <w:t>01 </w:t>
      </w:r>
      <w:r w:rsidR="009D7CE8" w:rsidRPr="00CD4C05">
        <w:rPr>
          <w:rFonts w:ascii="Arial" w:hAnsi="Arial"/>
          <w:b/>
          <w:sz w:val="24"/>
          <w:szCs w:val="24"/>
        </w:rPr>
        <w:t>sierpnia 2024 roku</w:t>
      </w:r>
      <w:r w:rsidR="009D7CE8" w:rsidRPr="00CD4C05">
        <w:rPr>
          <w:rFonts w:ascii="Arial" w:hAnsi="Arial"/>
          <w:sz w:val="24"/>
          <w:szCs w:val="24"/>
        </w:rPr>
        <w:t>;</w:t>
      </w:r>
    </w:p>
    <w:p w14:paraId="3D7ABCD3" w14:textId="77777777" w:rsidR="00430FD2" w:rsidRPr="00CD4C05" w:rsidRDefault="00430FD2" w:rsidP="00430FD2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28AAB475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Określenie możliwości założenia punktu monitoringowego: do dnia </w:t>
      </w:r>
      <w:r w:rsidR="00B43DC3" w:rsidRPr="00CD4C05">
        <w:rPr>
          <w:rFonts w:ascii="Arial" w:hAnsi="Arial"/>
          <w:b/>
          <w:sz w:val="24"/>
          <w:szCs w:val="24"/>
        </w:rPr>
        <w:t>04 </w:t>
      </w:r>
      <w:r w:rsidRPr="00CD4C05">
        <w:rPr>
          <w:rFonts w:ascii="Arial" w:hAnsi="Arial"/>
          <w:b/>
          <w:sz w:val="24"/>
          <w:szCs w:val="24"/>
        </w:rPr>
        <w:t>listopada 2024 roku</w:t>
      </w:r>
      <w:r w:rsidRPr="00CD4C05">
        <w:rPr>
          <w:rFonts w:ascii="Arial" w:hAnsi="Arial"/>
          <w:sz w:val="24"/>
          <w:szCs w:val="24"/>
        </w:rPr>
        <w:t>;</w:t>
      </w:r>
    </w:p>
    <w:p w14:paraId="37D9C31F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Inwentaryzacja wód powierzchniowych na minimum 50% powierzchni opracowania</w:t>
      </w:r>
      <w:r w:rsidR="00B43DC3" w:rsidRPr="00CD4C05">
        <w:rPr>
          <w:rFonts w:ascii="Arial" w:hAnsi="Arial"/>
          <w:sz w:val="24"/>
          <w:szCs w:val="24"/>
        </w:rPr>
        <w:t>, i</w:t>
      </w:r>
      <w:r w:rsidRPr="00CD4C05">
        <w:rPr>
          <w:rFonts w:ascii="Arial" w:hAnsi="Arial"/>
          <w:sz w:val="24"/>
          <w:szCs w:val="24"/>
        </w:rPr>
        <w:t xml:space="preserve">nwentaryzacja ilości i jakości dróg leśnych i szlaków zrywkowych na minimum 50% powierzchni opracowania: do dnia </w:t>
      </w:r>
      <w:r w:rsidR="00B43DC3" w:rsidRPr="00CD4C05">
        <w:rPr>
          <w:rFonts w:ascii="Arial" w:hAnsi="Arial"/>
          <w:b/>
          <w:sz w:val="24"/>
          <w:szCs w:val="24"/>
        </w:rPr>
        <w:lastRenderedPageBreak/>
        <w:t>02 </w:t>
      </w:r>
      <w:r w:rsidRPr="00CD4C05">
        <w:rPr>
          <w:rFonts w:ascii="Arial" w:hAnsi="Arial"/>
          <w:b/>
          <w:sz w:val="24"/>
          <w:szCs w:val="24"/>
        </w:rPr>
        <w:t>grudnia 2024 roku</w:t>
      </w:r>
      <w:r w:rsidRPr="00CD4C05">
        <w:rPr>
          <w:rFonts w:ascii="Arial" w:hAnsi="Arial"/>
          <w:sz w:val="24"/>
          <w:szCs w:val="24"/>
        </w:rPr>
        <w:t>;</w:t>
      </w:r>
    </w:p>
    <w:p w14:paraId="381F5534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roku: 40% kwoty wynagrodzenia brutto wskazanego w </w:t>
      </w:r>
      <w:r w:rsidR="00986FF6" w:rsidRPr="00CD4C05">
        <w:rPr>
          <w:rFonts w:ascii="Arial" w:hAnsi="Arial"/>
          <w:sz w:val="24"/>
          <w:szCs w:val="24"/>
        </w:rPr>
        <w:t>§ 5 ust. 2 pkt 2</w:t>
      </w:r>
      <w:r w:rsidRPr="00CD4C05">
        <w:rPr>
          <w:rFonts w:ascii="Arial" w:hAnsi="Arial"/>
          <w:sz w:val="24"/>
          <w:szCs w:val="24"/>
        </w:rPr>
        <w:t xml:space="preserve">) </w:t>
      </w:r>
      <w:r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3</w:t>
      </w:r>
      <w:r w:rsidRPr="00CD4C05">
        <w:rPr>
          <w:rFonts w:ascii="Arial" w:hAnsi="Arial"/>
          <w:sz w:val="24"/>
          <w:szCs w:val="24"/>
        </w:rPr>
        <w:t>;</w:t>
      </w:r>
    </w:p>
    <w:p w14:paraId="251476AC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1D19629A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</w:t>
      </w:r>
      <w:r w:rsidRPr="00CD4C05">
        <w:rPr>
          <w:rFonts w:ascii="Arial" w:hAnsi="Arial"/>
          <w:sz w:val="24"/>
          <w:szCs w:val="24"/>
        </w:rPr>
        <w:tab/>
        <w:t xml:space="preserve"> Zakres prac do wykonania w 2025 roku:</w:t>
      </w:r>
    </w:p>
    <w:p w14:paraId="71E877AC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Inwentaryzacja wód powierzchniowych na </w:t>
      </w:r>
      <w:r w:rsidR="009F56E6" w:rsidRPr="00CD4C05">
        <w:rPr>
          <w:rFonts w:ascii="Arial" w:hAnsi="Arial"/>
          <w:sz w:val="24"/>
          <w:szCs w:val="24"/>
        </w:rPr>
        <w:t>całości</w:t>
      </w:r>
      <w:r w:rsidRPr="00CD4C05">
        <w:rPr>
          <w:rFonts w:ascii="Arial" w:hAnsi="Arial"/>
          <w:sz w:val="24"/>
          <w:szCs w:val="24"/>
        </w:rPr>
        <w:t xml:space="preserve"> powierzchni opracowania</w:t>
      </w:r>
      <w:r w:rsidR="00B43DC3" w:rsidRPr="00CD4C05">
        <w:rPr>
          <w:rFonts w:ascii="Arial" w:hAnsi="Arial"/>
          <w:sz w:val="24"/>
          <w:szCs w:val="24"/>
        </w:rPr>
        <w:t>, i</w:t>
      </w:r>
      <w:r w:rsidRPr="00CD4C05">
        <w:rPr>
          <w:rFonts w:ascii="Arial" w:hAnsi="Arial"/>
          <w:sz w:val="24"/>
          <w:szCs w:val="24"/>
        </w:rPr>
        <w:t xml:space="preserve">nwentaryzacja ilości i jakości dróg leśnych i szlaków zrywkowych na minimum 50% powierzchni opracowania: do dnia </w:t>
      </w:r>
      <w:r w:rsidR="00B43DC3" w:rsidRPr="00CD4C05">
        <w:rPr>
          <w:rFonts w:ascii="Arial" w:hAnsi="Arial"/>
          <w:b/>
          <w:sz w:val="24"/>
          <w:szCs w:val="24"/>
        </w:rPr>
        <w:t>01 </w:t>
      </w:r>
      <w:r w:rsidRPr="00CD4C05">
        <w:rPr>
          <w:rFonts w:ascii="Arial" w:hAnsi="Arial"/>
          <w:b/>
          <w:sz w:val="24"/>
          <w:szCs w:val="24"/>
        </w:rPr>
        <w:t>grudnia 2025 roku</w:t>
      </w:r>
      <w:r w:rsidRPr="00CD4C05">
        <w:rPr>
          <w:rFonts w:ascii="Arial" w:hAnsi="Arial"/>
          <w:sz w:val="24"/>
          <w:szCs w:val="24"/>
        </w:rPr>
        <w:t>;</w:t>
      </w:r>
    </w:p>
    <w:p w14:paraId="7E43F77E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2025 roku: 40% kwoty   </w:t>
      </w:r>
    </w:p>
    <w:p w14:paraId="107AA047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</w:t>
      </w:r>
      <w:r w:rsidR="008867EF" w:rsidRPr="00CD4C05">
        <w:rPr>
          <w:rFonts w:ascii="Arial" w:hAnsi="Arial"/>
          <w:sz w:val="24"/>
          <w:szCs w:val="24"/>
        </w:rPr>
        <w:t xml:space="preserve">     </w:t>
      </w:r>
      <w:r w:rsidRPr="00CD4C05">
        <w:rPr>
          <w:rFonts w:ascii="Arial" w:hAnsi="Arial"/>
          <w:sz w:val="24"/>
          <w:szCs w:val="24"/>
        </w:rPr>
        <w:t xml:space="preserve">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2)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3;</w:t>
      </w:r>
    </w:p>
    <w:p w14:paraId="4B636EE0" w14:textId="77777777" w:rsidR="008867EF" w:rsidRPr="00CD4C05" w:rsidRDefault="008867EF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  <w:highlight w:val="yellow"/>
        </w:rPr>
      </w:pPr>
    </w:p>
    <w:p w14:paraId="40A17239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c) Zakres prac do wykonania w 2026 roku:</w:t>
      </w:r>
    </w:p>
    <w:p w14:paraId="0CA7CF4C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Określenie możliwości retencyjnych środowiska oraz przedstawienie charakterystyki metod zrywki i wywózki drewna oraz charakterystyki retencyjności potoków w aspekcie zmiany ich użytkowania: do dnia </w:t>
      </w:r>
      <w:r w:rsidR="00B43DC3" w:rsidRPr="00CD4C05">
        <w:rPr>
          <w:rFonts w:ascii="Arial" w:hAnsi="Arial"/>
          <w:b/>
          <w:sz w:val="24"/>
          <w:szCs w:val="24"/>
        </w:rPr>
        <w:t>02 </w:t>
      </w:r>
      <w:r w:rsidRPr="00CD4C05">
        <w:rPr>
          <w:rFonts w:ascii="Arial" w:hAnsi="Arial"/>
          <w:b/>
          <w:sz w:val="24"/>
          <w:szCs w:val="24"/>
        </w:rPr>
        <w:t>lutego 2026 roku</w:t>
      </w:r>
      <w:r w:rsidRPr="00CD4C05">
        <w:rPr>
          <w:rFonts w:ascii="Arial" w:hAnsi="Arial"/>
          <w:sz w:val="24"/>
          <w:szCs w:val="24"/>
        </w:rPr>
        <w:t>;</w:t>
      </w:r>
    </w:p>
    <w:p w14:paraId="1CC8613E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Analiza zebranych danych i obliczenia hydrologiczne, w tym analizy </w:t>
      </w:r>
      <w:r w:rsidR="004B3A1A" w:rsidRPr="00CD4C05">
        <w:rPr>
          <w:rFonts w:ascii="Arial" w:hAnsi="Arial"/>
          <w:sz w:val="24"/>
          <w:szCs w:val="24"/>
        </w:rPr>
        <w:br/>
      </w:r>
      <w:r w:rsidRPr="00CD4C05">
        <w:rPr>
          <w:rFonts w:ascii="Arial" w:hAnsi="Arial"/>
          <w:sz w:val="24"/>
          <w:szCs w:val="24"/>
        </w:rPr>
        <w:t xml:space="preserve">i obliczenia dla poszczególnych zlewni: do dnia </w:t>
      </w:r>
      <w:r w:rsidRPr="00CD4C05">
        <w:rPr>
          <w:rFonts w:ascii="Arial" w:hAnsi="Arial"/>
          <w:b/>
          <w:sz w:val="24"/>
          <w:szCs w:val="24"/>
        </w:rPr>
        <w:t>01 kwietnia 2026 roku</w:t>
      </w:r>
      <w:r w:rsidRPr="00CD4C05">
        <w:rPr>
          <w:rFonts w:ascii="Arial" w:hAnsi="Arial"/>
          <w:sz w:val="24"/>
          <w:szCs w:val="24"/>
        </w:rPr>
        <w:t>;</w:t>
      </w:r>
    </w:p>
    <w:p w14:paraId="4E4737B4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opracowanie dokumentacji końcowej: do dnia </w:t>
      </w:r>
      <w:r w:rsidR="00B43DC3" w:rsidRPr="00CD4C05">
        <w:rPr>
          <w:rFonts w:ascii="Arial" w:hAnsi="Arial"/>
          <w:b/>
          <w:sz w:val="24"/>
          <w:szCs w:val="24"/>
        </w:rPr>
        <w:t>03 </w:t>
      </w:r>
      <w:r w:rsidR="00042FDD" w:rsidRPr="00CD4C05">
        <w:rPr>
          <w:rFonts w:ascii="Arial" w:hAnsi="Arial"/>
          <w:b/>
          <w:sz w:val="24"/>
          <w:szCs w:val="24"/>
        </w:rPr>
        <w:t>sierpnia</w:t>
      </w:r>
      <w:r w:rsidRPr="00CD4C05">
        <w:rPr>
          <w:rFonts w:ascii="Arial" w:hAnsi="Arial"/>
          <w:b/>
          <w:sz w:val="24"/>
          <w:szCs w:val="24"/>
        </w:rPr>
        <w:t xml:space="preserve"> 2026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1D30C65D" w14:textId="77777777" w:rsidR="00AF7216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2026 roku: 20% kwoty 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2)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3;</w:t>
      </w:r>
    </w:p>
    <w:p w14:paraId="7336ACAF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138B99AE" w14:textId="77777777" w:rsidR="009D7CE8" w:rsidRPr="00CD4C05" w:rsidRDefault="009D7CE8" w:rsidP="00571E2C">
      <w:pPr>
        <w:pStyle w:val="Tekstpodstawowywcity"/>
        <w:numPr>
          <w:ilvl w:val="1"/>
          <w:numId w:val="25"/>
        </w:numPr>
        <w:spacing w:before="0" w:after="120" w:line="286" w:lineRule="auto"/>
        <w:ind w:left="1134" w:hanging="414"/>
        <w:rPr>
          <w:rFonts w:ascii="Arial" w:hAnsi="Arial"/>
          <w:sz w:val="24"/>
          <w:szCs w:val="24"/>
          <w:u w:val="single"/>
        </w:rPr>
      </w:pPr>
      <w:r w:rsidRPr="00CD4C05">
        <w:rPr>
          <w:rFonts w:ascii="Arial" w:hAnsi="Arial"/>
          <w:sz w:val="24"/>
          <w:szCs w:val="24"/>
          <w:u w:val="single"/>
        </w:rPr>
        <w:t xml:space="preserve">Wykonanie opracowania hydrologicznego dla części zlewni Sanu </w:t>
      </w:r>
      <w:r w:rsidR="00986FF6" w:rsidRPr="00CD4C05">
        <w:rPr>
          <w:rFonts w:ascii="Arial" w:hAnsi="Arial"/>
          <w:sz w:val="24"/>
          <w:szCs w:val="24"/>
          <w:u w:val="single"/>
        </w:rPr>
        <w:t>na terenie Nadleśnictwa Komańcza</w:t>
      </w:r>
      <w:r w:rsidRPr="00CD4C05">
        <w:rPr>
          <w:rFonts w:ascii="Arial" w:hAnsi="Arial"/>
          <w:sz w:val="24"/>
          <w:szCs w:val="24"/>
          <w:u w:val="single"/>
        </w:rPr>
        <w:t>:</w:t>
      </w:r>
    </w:p>
    <w:p w14:paraId="6D937576" w14:textId="77777777" w:rsidR="009D7CE8" w:rsidRPr="00CD4C05" w:rsidRDefault="009D7CE8" w:rsidP="009D7CE8">
      <w:pPr>
        <w:pStyle w:val="Tekstpodstawowywcity"/>
        <w:spacing w:before="0" w:after="120" w:line="286" w:lineRule="auto"/>
        <w:ind w:left="851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a) Zakres prac do wykonania w 2024 roku:</w:t>
      </w:r>
    </w:p>
    <w:p w14:paraId="4D0E141F" w14:textId="77777777" w:rsidR="009D7CE8" w:rsidRPr="00CD4C05" w:rsidRDefault="00E55715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</w:t>
      </w:r>
      <w:r w:rsidR="009D7CE8" w:rsidRPr="00CD4C05">
        <w:rPr>
          <w:rFonts w:ascii="Arial" w:hAnsi="Arial"/>
          <w:sz w:val="24"/>
          <w:szCs w:val="24"/>
        </w:rPr>
        <w:t xml:space="preserve">Opisanie charakterystyki hydrologicznej na bazie przeprowadzonych   </w:t>
      </w:r>
    </w:p>
    <w:p w14:paraId="3026C49A" w14:textId="77777777" w:rsidR="00E55715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b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   </w:t>
      </w:r>
      <w:r w:rsidR="00E55715" w:rsidRPr="00CD4C05">
        <w:rPr>
          <w:rFonts w:ascii="Arial" w:hAnsi="Arial"/>
          <w:sz w:val="24"/>
          <w:szCs w:val="24"/>
        </w:rPr>
        <w:t xml:space="preserve">       </w:t>
      </w:r>
      <w:r w:rsidRPr="00CD4C05">
        <w:rPr>
          <w:rFonts w:ascii="Arial" w:hAnsi="Arial"/>
          <w:sz w:val="24"/>
          <w:szCs w:val="24"/>
        </w:rPr>
        <w:t>pomiarów wielkości opadów, odpływu wód i stanu potoków: do dnia</w:t>
      </w:r>
      <w:r w:rsidR="00AA1BCC" w:rsidRPr="00CD4C05">
        <w:rPr>
          <w:rFonts w:ascii="Arial" w:hAnsi="Arial"/>
          <w:b/>
          <w:sz w:val="24"/>
          <w:szCs w:val="24"/>
        </w:rPr>
        <w:t xml:space="preserve"> </w:t>
      </w:r>
      <w:r w:rsidR="00E55715" w:rsidRPr="00CD4C05">
        <w:rPr>
          <w:rFonts w:ascii="Arial" w:hAnsi="Arial"/>
          <w:b/>
          <w:sz w:val="24"/>
          <w:szCs w:val="24"/>
        </w:rPr>
        <w:t xml:space="preserve">   </w:t>
      </w:r>
    </w:p>
    <w:p w14:paraId="5A510B88" w14:textId="77777777" w:rsidR="009D7CE8" w:rsidRPr="00CD4C05" w:rsidRDefault="00E55715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b/>
          <w:sz w:val="24"/>
          <w:szCs w:val="24"/>
        </w:rPr>
        <w:t xml:space="preserve">             </w:t>
      </w:r>
      <w:r w:rsidR="00AA1BCC" w:rsidRPr="00CD4C05">
        <w:rPr>
          <w:rFonts w:ascii="Arial" w:hAnsi="Arial"/>
          <w:b/>
          <w:sz w:val="24"/>
          <w:szCs w:val="24"/>
        </w:rPr>
        <w:t>01 </w:t>
      </w:r>
      <w:r w:rsidR="009D7CE8" w:rsidRPr="00CD4C05">
        <w:rPr>
          <w:rFonts w:ascii="Arial" w:hAnsi="Arial"/>
          <w:b/>
          <w:sz w:val="24"/>
          <w:szCs w:val="24"/>
        </w:rPr>
        <w:t>sierpnia 2024 roku</w:t>
      </w:r>
      <w:r w:rsidR="009D7CE8" w:rsidRPr="00CD4C05">
        <w:rPr>
          <w:rFonts w:ascii="Arial" w:hAnsi="Arial"/>
          <w:sz w:val="24"/>
          <w:szCs w:val="24"/>
        </w:rPr>
        <w:t xml:space="preserve">;  </w:t>
      </w:r>
    </w:p>
    <w:p w14:paraId="72343419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Określenie możliwości założenia punktu monitoringowego: do dnia </w:t>
      </w:r>
      <w:r w:rsidR="00AA1BCC" w:rsidRPr="00CD4C05">
        <w:rPr>
          <w:rFonts w:ascii="Arial" w:hAnsi="Arial"/>
          <w:b/>
          <w:sz w:val="24"/>
          <w:szCs w:val="24"/>
        </w:rPr>
        <w:t>04 </w:t>
      </w:r>
      <w:r w:rsidRPr="00CD4C05">
        <w:rPr>
          <w:rFonts w:ascii="Arial" w:hAnsi="Arial"/>
          <w:b/>
          <w:sz w:val="24"/>
          <w:szCs w:val="24"/>
        </w:rPr>
        <w:t>listopada 2024 roku</w:t>
      </w:r>
      <w:r w:rsidRPr="00CD4C05">
        <w:rPr>
          <w:rFonts w:ascii="Arial" w:hAnsi="Arial"/>
          <w:sz w:val="24"/>
          <w:szCs w:val="24"/>
        </w:rPr>
        <w:t>;</w:t>
      </w:r>
    </w:p>
    <w:p w14:paraId="57BF9F2A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Inwentaryzacja wód powierzchniowych na minimum 50% powierzchni opracowania</w:t>
      </w:r>
      <w:r w:rsidR="00AA1BCC" w:rsidRPr="00CD4C05">
        <w:rPr>
          <w:rFonts w:ascii="Arial" w:hAnsi="Arial"/>
          <w:sz w:val="24"/>
          <w:szCs w:val="24"/>
        </w:rPr>
        <w:t>, i</w:t>
      </w:r>
      <w:r w:rsidRPr="00CD4C05">
        <w:rPr>
          <w:rFonts w:ascii="Arial" w:hAnsi="Arial"/>
          <w:sz w:val="24"/>
          <w:szCs w:val="24"/>
        </w:rPr>
        <w:t xml:space="preserve">nwentaryzacja ilości i jakości dróg leśnych i szlaków zrywkowych na minimum 50% powierzchni opracowania: do dnia </w:t>
      </w:r>
      <w:r w:rsidR="00AA1BCC" w:rsidRPr="00CD4C05">
        <w:rPr>
          <w:rFonts w:ascii="Arial" w:hAnsi="Arial"/>
          <w:b/>
          <w:sz w:val="24"/>
          <w:szCs w:val="24"/>
        </w:rPr>
        <w:t>02 </w:t>
      </w:r>
      <w:r w:rsidRPr="00CD4C05">
        <w:rPr>
          <w:rFonts w:ascii="Arial" w:hAnsi="Arial"/>
          <w:b/>
          <w:sz w:val="24"/>
          <w:szCs w:val="24"/>
        </w:rPr>
        <w:t>grudnia 2024 roku</w:t>
      </w:r>
      <w:r w:rsidRPr="00CD4C05">
        <w:rPr>
          <w:rFonts w:ascii="Arial" w:hAnsi="Arial"/>
          <w:sz w:val="24"/>
          <w:szCs w:val="24"/>
        </w:rPr>
        <w:t>;</w:t>
      </w:r>
    </w:p>
    <w:p w14:paraId="6D49E04D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2024 roku: 40% kwoty 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6;</w:t>
      </w:r>
    </w:p>
    <w:p w14:paraId="462EE634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</w:p>
    <w:p w14:paraId="10423907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b)</w:t>
      </w:r>
      <w:r w:rsidRPr="00CD4C05">
        <w:rPr>
          <w:rFonts w:ascii="Arial" w:hAnsi="Arial"/>
          <w:sz w:val="24"/>
          <w:szCs w:val="24"/>
        </w:rPr>
        <w:tab/>
        <w:t xml:space="preserve"> Zakres prac do wykonania w 2025 roku:</w:t>
      </w:r>
    </w:p>
    <w:p w14:paraId="579276BE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Inwentaryzacja</w:t>
      </w:r>
      <w:r w:rsidR="009F56E6" w:rsidRPr="00CD4C05">
        <w:rPr>
          <w:rFonts w:ascii="Arial" w:hAnsi="Arial"/>
          <w:sz w:val="24"/>
          <w:szCs w:val="24"/>
        </w:rPr>
        <w:t xml:space="preserve"> wód powierzchniowych na całości</w:t>
      </w:r>
      <w:r w:rsidRPr="00CD4C05">
        <w:rPr>
          <w:rFonts w:ascii="Arial" w:hAnsi="Arial"/>
          <w:sz w:val="24"/>
          <w:szCs w:val="24"/>
        </w:rPr>
        <w:t xml:space="preserve"> powierzchni opracowania</w:t>
      </w:r>
      <w:r w:rsidR="00AA1BCC" w:rsidRPr="00CD4C05">
        <w:rPr>
          <w:rFonts w:ascii="Arial" w:hAnsi="Arial"/>
          <w:sz w:val="24"/>
          <w:szCs w:val="24"/>
        </w:rPr>
        <w:t>, i</w:t>
      </w:r>
      <w:r w:rsidRPr="00CD4C05">
        <w:rPr>
          <w:rFonts w:ascii="Arial" w:hAnsi="Arial"/>
          <w:sz w:val="24"/>
          <w:szCs w:val="24"/>
        </w:rPr>
        <w:t xml:space="preserve">nwentaryzacja ilości i jakości dróg leśnych i szlaków zrywkowych na minimum 50% powierzchni opracowania: do dnia </w:t>
      </w:r>
      <w:r w:rsidR="00AA1BCC" w:rsidRPr="00CD4C05">
        <w:rPr>
          <w:rFonts w:ascii="Arial" w:hAnsi="Arial"/>
          <w:b/>
          <w:sz w:val="24"/>
          <w:szCs w:val="24"/>
        </w:rPr>
        <w:t>01 </w:t>
      </w:r>
      <w:r w:rsidRPr="00CD4C05">
        <w:rPr>
          <w:rFonts w:ascii="Arial" w:hAnsi="Arial"/>
          <w:b/>
          <w:sz w:val="24"/>
          <w:szCs w:val="24"/>
        </w:rPr>
        <w:t>grudnia 2025 roku</w:t>
      </w:r>
      <w:r w:rsidRPr="00CD4C05">
        <w:rPr>
          <w:rFonts w:ascii="Arial" w:hAnsi="Arial"/>
          <w:sz w:val="24"/>
          <w:szCs w:val="24"/>
        </w:rPr>
        <w:t>;</w:t>
      </w:r>
    </w:p>
    <w:p w14:paraId="28E22F84" w14:textId="77777777" w:rsidR="00E55715" w:rsidRPr="00CD4C05" w:rsidRDefault="00E55715" w:rsidP="00E55715">
      <w:pPr>
        <w:pStyle w:val="Tekstpodstawowywcity"/>
        <w:spacing w:before="0" w:line="286" w:lineRule="auto"/>
        <w:ind w:left="1713"/>
        <w:rPr>
          <w:rFonts w:ascii="Arial" w:hAnsi="Arial"/>
          <w:sz w:val="24"/>
          <w:szCs w:val="24"/>
        </w:rPr>
      </w:pPr>
    </w:p>
    <w:p w14:paraId="0845A24A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lastRenderedPageBreak/>
        <w:t xml:space="preserve">wartość prac przewidzianych do wykonania w 2025 roku: 40% kwoty   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6;</w:t>
      </w:r>
    </w:p>
    <w:p w14:paraId="726FA15C" w14:textId="77777777" w:rsidR="00E55715" w:rsidRPr="00CD4C05" w:rsidRDefault="00E55715" w:rsidP="00E55715">
      <w:pPr>
        <w:pStyle w:val="Akapitzlist"/>
        <w:rPr>
          <w:sz w:val="24"/>
          <w:szCs w:val="24"/>
        </w:rPr>
      </w:pPr>
    </w:p>
    <w:p w14:paraId="3F8E3444" w14:textId="77777777" w:rsidR="00E55715" w:rsidRPr="00CD4C05" w:rsidRDefault="00E55715" w:rsidP="00E55715">
      <w:pPr>
        <w:pStyle w:val="Tekstpodstawowywcity"/>
        <w:spacing w:before="0" w:line="286" w:lineRule="auto"/>
        <w:rPr>
          <w:rFonts w:ascii="Arial" w:hAnsi="Arial"/>
          <w:sz w:val="24"/>
          <w:szCs w:val="24"/>
        </w:rPr>
      </w:pPr>
    </w:p>
    <w:p w14:paraId="4D77F9A2" w14:textId="77777777" w:rsidR="009D7CE8" w:rsidRPr="00CD4C05" w:rsidRDefault="009D7CE8" w:rsidP="009D7CE8">
      <w:pPr>
        <w:pStyle w:val="Tekstpodstawowywcity"/>
        <w:spacing w:before="0" w:line="286" w:lineRule="auto"/>
        <w:ind w:left="1418" w:hanging="425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  c) Zakres prac do wykonania w 2026 roku:</w:t>
      </w:r>
    </w:p>
    <w:p w14:paraId="0EB08908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 Określenie możliwości retencyjnych środowiska oraz przedstawienie charakterystyki metod zrywki i wywózki drewna oraz charakterystyki retencyjności potoków w aspekcie zmiany ich użytkowania: do dnia </w:t>
      </w:r>
      <w:r w:rsidR="00AA1BCC" w:rsidRPr="00CD4C05">
        <w:rPr>
          <w:rFonts w:ascii="Arial" w:hAnsi="Arial"/>
          <w:b/>
          <w:sz w:val="24"/>
          <w:szCs w:val="24"/>
        </w:rPr>
        <w:t>02 </w:t>
      </w:r>
      <w:r w:rsidRPr="00CD4C05">
        <w:rPr>
          <w:rFonts w:ascii="Arial" w:hAnsi="Arial"/>
          <w:b/>
          <w:sz w:val="24"/>
          <w:szCs w:val="24"/>
        </w:rPr>
        <w:t>lutego 2026 roku</w:t>
      </w:r>
      <w:r w:rsidRPr="00CD4C05">
        <w:rPr>
          <w:rFonts w:ascii="Arial" w:hAnsi="Arial"/>
          <w:sz w:val="24"/>
          <w:szCs w:val="24"/>
        </w:rPr>
        <w:t>;</w:t>
      </w:r>
    </w:p>
    <w:p w14:paraId="2585AED5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Analiza zebranych danych i obliczenia hydrologiczne, w tym analizy </w:t>
      </w:r>
      <w:r w:rsidR="004B3A1A" w:rsidRPr="00CD4C05">
        <w:rPr>
          <w:rFonts w:ascii="Arial" w:hAnsi="Arial"/>
          <w:sz w:val="24"/>
          <w:szCs w:val="24"/>
        </w:rPr>
        <w:br/>
      </w:r>
      <w:r w:rsidRPr="00CD4C05">
        <w:rPr>
          <w:rFonts w:ascii="Arial" w:hAnsi="Arial"/>
          <w:sz w:val="24"/>
          <w:szCs w:val="24"/>
        </w:rPr>
        <w:t xml:space="preserve">i obliczenia dla poszczególnych zlewni: do dnia </w:t>
      </w:r>
      <w:r w:rsidR="00AA1BCC" w:rsidRPr="00CD4C05">
        <w:rPr>
          <w:rFonts w:ascii="Arial" w:hAnsi="Arial"/>
          <w:b/>
          <w:sz w:val="24"/>
          <w:szCs w:val="24"/>
        </w:rPr>
        <w:t>01 </w:t>
      </w:r>
      <w:r w:rsidRPr="00CD4C05">
        <w:rPr>
          <w:rFonts w:ascii="Arial" w:hAnsi="Arial"/>
          <w:b/>
          <w:sz w:val="24"/>
          <w:szCs w:val="24"/>
        </w:rPr>
        <w:t>kwietnia 2026 roku</w:t>
      </w:r>
      <w:r w:rsidRPr="00CD4C05">
        <w:rPr>
          <w:rFonts w:ascii="Arial" w:hAnsi="Arial"/>
          <w:sz w:val="24"/>
          <w:szCs w:val="24"/>
        </w:rPr>
        <w:t>;</w:t>
      </w:r>
    </w:p>
    <w:p w14:paraId="1490DA54" w14:textId="77777777" w:rsidR="009D7CE8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opracowanie dokumentacji końcowej: do dnia </w:t>
      </w:r>
      <w:r w:rsidR="00AA1BCC" w:rsidRPr="00CD4C05">
        <w:rPr>
          <w:rFonts w:ascii="Arial" w:hAnsi="Arial"/>
          <w:b/>
          <w:sz w:val="24"/>
          <w:szCs w:val="24"/>
        </w:rPr>
        <w:t>03 </w:t>
      </w:r>
      <w:r w:rsidR="00042FDD" w:rsidRPr="00CD4C05">
        <w:rPr>
          <w:rFonts w:ascii="Arial" w:hAnsi="Arial"/>
          <w:b/>
          <w:sz w:val="24"/>
          <w:szCs w:val="24"/>
        </w:rPr>
        <w:t>sierpnia</w:t>
      </w:r>
      <w:r w:rsidRPr="00CD4C05">
        <w:rPr>
          <w:rFonts w:ascii="Arial" w:hAnsi="Arial"/>
          <w:b/>
          <w:sz w:val="24"/>
          <w:szCs w:val="24"/>
        </w:rPr>
        <w:t xml:space="preserve"> 2026 roku</w:t>
      </w:r>
      <w:r w:rsidRPr="00CD4C05">
        <w:rPr>
          <w:rFonts w:ascii="Arial" w:hAnsi="Arial"/>
          <w:bCs/>
          <w:sz w:val="24"/>
          <w:szCs w:val="24"/>
        </w:rPr>
        <w:t>;</w:t>
      </w:r>
    </w:p>
    <w:p w14:paraId="14147DCB" w14:textId="77777777" w:rsidR="00D13104" w:rsidRPr="00CD4C05" w:rsidRDefault="009D7CE8" w:rsidP="00571E2C">
      <w:pPr>
        <w:pStyle w:val="Tekstpodstawowywcity"/>
        <w:numPr>
          <w:ilvl w:val="0"/>
          <w:numId w:val="26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wartość prac przewidzianych do wykonania w 2026 roku: 20% kwoty   wynagrodzenia brutto wskazanego w </w:t>
      </w:r>
      <w:r w:rsidR="00986FF6" w:rsidRPr="00CD4C05">
        <w:rPr>
          <w:rFonts w:ascii="Arial" w:hAnsi="Arial"/>
          <w:sz w:val="24"/>
          <w:szCs w:val="24"/>
        </w:rPr>
        <w:t xml:space="preserve">§ 5 ust. 2 pkt 3) </w:t>
      </w:r>
      <w:r w:rsidR="00986FF6" w:rsidRPr="00CD4C05">
        <w:rPr>
          <w:rFonts w:ascii="Arial" w:hAnsi="Arial"/>
          <w:i/>
          <w:sz w:val="24"/>
          <w:szCs w:val="24"/>
        </w:rPr>
        <w:t>tiret</w:t>
      </w:r>
      <w:r w:rsidR="00986FF6" w:rsidRPr="00CD4C05">
        <w:rPr>
          <w:rFonts w:ascii="Arial" w:hAnsi="Arial"/>
          <w:sz w:val="24"/>
          <w:szCs w:val="24"/>
        </w:rPr>
        <w:t xml:space="preserve"> 6.</w:t>
      </w:r>
    </w:p>
    <w:p w14:paraId="712A8DD7" w14:textId="77777777" w:rsidR="00C5471E" w:rsidRPr="00CD4C05" w:rsidRDefault="00C5471E" w:rsidP="0064189C">
      <w:pPr>
        <w:pStyle w:val="Tekstpodstawowywcity"/>
        <w:spacing w:before="0" w:line="286" w:lineRule="auto"/>
        <w:ind w:left="0"/>
        <w:rPr>
          <w:rFonts w:ascii="Arial" w:hAnsi="Arial"/>
          <w:sz w:val="24"/>
          <w:szCs w:val="24"/>
        </w:rPr>
      </w:pPr>
    </w:p>
    <w:p w14:paraId="08905AAF" w14:textId="77777777" w:rsidR="004E3B19" w:rsidRPr="00CD4C05" w:rsidRDefault="004E3B19" w:rsidP="00571E2C">
      <w:pPr>
        <w:pStyle w:val="Tekstpodstawowywcity"/>
        <w:numPr>
          <w:ilvl w:val="0"/>
          <w:numId w:val="25"/>
        </w:numPr>
        <w:spacing w:before="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Za termin wykonania</w:t>
      </w:r>
      <w:r w:rsidR="000D176D" w:rsidRPr="00CD4C05">
        <w:rPr>
          <w:rFonts w:ascii="Arial" w:hAnsi="Arial"/>
          <w:sz w:val="24"/>
          <w:szCs w:val="24"/>
        </w:rPr>
        <w:t xml:space="preserve"> zamówienia lub jego części na zasadach określonych w ust.</w:t>
      </w:r>
      <w:r w:rsidR="002A740D" w:rsidRPr="00CD4C05">
        <w:rPr>
          <w:rFonts w:ascii="Arial" w:hAnsi="Arial"/>
          <w:sz w:val="24"/>
          <w:szCs w:val="24"/>
        </w:rPr>
        <w:t xml:space="preserve"> 1</w:t>
      </w:r>
      <w:r w:rsidR="00887013" w:rsidRPr="00CD4C05">
        <w:rPr>
          <w:rFonts w:ascii="Arial" w:hAnsi="Arial"/>
          <w:sz w:val="24"/>
          <w:szCs w:val="24"/>
        </w:rPr>
        <w:t xml:space="preserve">, </w:t>
      </w:r>
      <w:r w:rsidR="00295788" w:rsidRPr="00CD4C05">
        <w:rPr>
          <w:rFonts w:ascii="Arial" w:hAnsi="Arial"/>
          <w:sz w:val="24"/>
          <w:szCs w:val="24"/>
        </w:rPr>
        <w:t>ust. 2</w:t>
      </w:r>
      <w:r w:rsidR="00215E9F" w:rsidRPr="00CD4C05">
        <w:rPr>
          <w:rFonts w:ascii="Arial" w:hAnsi="Arial"/>
          <w:sz w:val="24"/>
          <w:szCs w:val="24"/>
        </w:rPr>
        <w:t xml:space="preserve">, </w:t>
      </w:r>
      <w:r w:rsidR="00887013" w:rsidRPr="00CD4C05">
        <w:rPr>
          <w:rFonts w:ascii="Arial" w:hAnsi="Arial"/>
          <w:sz w:val="24"/>
          <w:szCs w:val="24"/>
        </w:rPr>
        <w:t xml:space="preserve"> ust. 3</w:t>
      </w:r>
      <w:r w:rsidR="00CA1292" w:rsidRPr="00CD4C05">
        <w:rPr>
          <w:rFonts w:ascii="Arial" w:hAnsi="Arial"/>
          <w:sz w:val="24"/>
          <w:szCs w:val="24"/>
        </w:rPr>
        <w:t>,</w:t>
      </w:r>
      <w:r w:rsidR="00215E9F" w:rsidRPr="00CD4C05">
        <w:rPr>
          <w:rFonts w:ascii="Arial" w:hAnsi="Arial"/>
          <w:sz w:val="24"/>
          <w:szCs w:val="24"/>
        </w:rPr>
        <w:t xml:space="preserve"> ust. 4</w:t>
      </w:r>
      <w:r w:rsidR="00CA1292" w:rsidRPr="00CD4C05">
        <w:rPr>
          <w:rFonts w:ascii="Arial" w:hAnsi="Arial"/>
          <w:sz w:val="24"/>
          <w:szCs w:val="24"/>
        </w:rPr>
        <w:t>, ust 5 i ust. 6</w:t>
      </w:r>
      <w:r w:rsidR="00215E9F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>uznaje się datę</w:t>
      </w:r>
      <w:r w:rsidR="00754E49" w:rsidRPr="00CD4C05">
        <w:rPr>
          <w:rFonts w:ascii="Arial" w:hAnsi="Arial"/>
          <w:sz w:val="24"/>
          <w:szCs w:val="24"/>
        </w:rPr>
        <w:t xml:space="preserve"> </w:t>
      </w:r>
      <w:r w:rsidR="006B3B03" w:rsidRPr="00CD4C05">
        <w:rPr>
          <w:rFonts w:ascii="Arial" w:hAnsi="Arial"/>
          <w:sz w:val="24"/>
          <w:szCs w:val="24"/>
        </w:rPr>
        <w:t xml:space="preserve">przedłożenia przez Wykonawcę kompletnych </w:t>
      </w:r>
      <w:r w:rsidR="001170CF" w:rsidRPr="00CD4C05">
        <w:rPr>
          <w:rFonts w:ascii="Arial" w:hAnsi="Arial"/>
          <w:sz w:val="24"/>
          <w:szCs w:val="24"/>
        </w:rPr>
        <w:t>materiałów przygotowanych</w:t>
      </w:r>
      <w:r w:rsidR="006B3B03" w:rsidRPr="00CD4C05">
        <w:rPr>
          <w:rFonts w:ascii="Arial" w:hAnsi="Arial"/>
          <w:sz w:val="24"/>
          <w:szCs w:val="24"/>
        </w:rPr>
        <w:t xml:space="preserve"> w ramach realizacji przedmiotu umowy, </w:t>
      </w:r>
      <w:r w:rsidR="000116C1" w:rsidRPr="00CD4C05">
        <w:rPr>
          <w:rFonts w:ascii="Arial" w:hAnsi="Arial"/>
          <w:sz w:val="24"/>
          <w:szCs w:val="24"/>
        </w:rPr>
        <w:t>do</w:t>
      </w:r>
      <w:r w:rsidR="001170CF" w:rsidRPr="00CD4C05">
        <w:rPr>
          <w:rFonts w:ascii="Arial" w:hAnsi="Arial"/>
          <w:sz w:val="24"/>
          <w:szCs w:val="24"/>
        </w:rPr>
        <w:t xml:space="preserve"> kontroli przez Zamawiającego</w:t>
      </w:r>
      <w:r w:rsidR="008C198E" w:rsidRPr="00CD4C05">
        <w:rPr>
          <w:rFonts w:ascii="Arial" w:hAnsi="Arial"/>
          <w:sz w:val="24"/>
          <w:szCs w:val="24"/>
        </w:rPr>
        <w:t xml:space="preserve"> lub zgłoszenie gotowości do odbioru robót</w:t>
      </w:r>
      <w:r w:rsidR="00A16998" w:rsidRPr="00CD4C05">
        <w:rPr>
          <w:rFonts w:ascii="Arial" w:hAnsi="Arial"/>
          <w:sz w:val="24"/>
          <w:szCs w:val="24"/>
        </w:rPr>
        <w:t>.</w:t>
      </w:r>
    </w:p>
    <w:p w14:paraId="24F39C81" w14:textId="77777777" w:rsidR="00215E9F" w:rsidRPr="00CD4C05" w:rsidRDefault="00215E9F" w:rsidP="00215E9F">
      <w:pPr>
        <w:pStyle w:val="Tekstpodstawowywcity"/>
        <w:spacing w:before="0" w:line="286" w:lineRule="auto"/>
        <w:ind w:left="408"/>
        <w:rPr>
          <w:rFonts w:ascii="Arial" w:hAnsi="Arial"/>
          <w:sz w:val="24"/>
          <w:szCs w:val="24"/>
        </w:rPr>
      </w:pPr>
    </w:p>
    <w:p w14:paraId="30C7CBCB" w14:textId="77777777" w:rsidR="00331386" w:rsidRPr="00CD4C05" w:rsidRDefault="000116C1" w:rsidP="00571E2C">
      <w:pPr>
        <w:pStyle w:val="Tekstpodstawowywcity"/>
        <w:numPr>
          <w:ilvl w:val="0"/>
          <w:numId w:val="25"/>
        </w:numPr>
        <w:spacing w:before="0" w:after="120" w:line="286" w:lineRule="auto"/>
        <w:ind w:hanging="294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K</w:t>
      </w:r>
      <w:r w:rsidR="001170CF" w:rsidRPr="00CD4C05">
        <w:rPr>
          <w:rFonts w:ascii="Arial" w:hAnsi="Arial"/>
          <w:sz w:val="24"/>
          <w:szCs w:val="24"/>
        </w:rPr>
        <w:t>ontro</w:t>
      </w:r>
      <w:r w:rsidR="001263E7" w:rsidRPr="00CD4C05">
        <w:rPr>
          <w:rFonts w:ascii="Arial" w:hAnsi="Arial"/>
          <w:sz w:val="24"/>
          <w:szCs w:val="24"/>
        </w:rPr>
        <w:t>la przekazanych dokumentów</w:t>
      </w:r>
      <w:r w:rsidR="00982307" w:rsidRPr="00CD4C05">
        <w:rPr>
          <w:rFonts w:ascii="Arial" w:hAnsi="Arial"/>
          <w:sz w:val="24"/>
          <w:szCs w:val="24"/>
        </w:rPr>
        <w:t xml:space="preserve"> </w:t>
      </w:r>
      <w:r w:rsidR="008C198E" w:rsidRPr="00CD4C05">
        <w:rPr>
          <w:rFonts w:ascii="Arial" w:hAnsi="Arial"/>
          <w:sz w:val="24"/>
          <w:szCs w:val="24"/>
        </w:rPr>
        <w:t xml:space="preserve">lub komisyjny odbiór zgłoszonych robót </w:t>
      </w:r>
      <w:r w:rsidR="00982307" w:rsidRPr="00CD4C05">
        <w:rPr>
          <w:rFonts w:ascii="Arial" w:hAnsi="Arial"/>
          <w:sz w:val="24"/>
          <w:szCs w:val="24"/>
        </w:rPr>
        <w:t>zostanie</w:t>
      </w:r>
      <w:r w:rsidR="008C198E" w:rsidRPr="00CD4C05">
        <w:rPr>
          <w:rFonts w:ascii="Arial" w:hAnsi="Arial"/>
          <w:sz w:val="24"/>
          <w:szCs w:val="24"/>
        </w:rPr>
        <w:t xml:space="preserve"> przeprowadzony</w:t>
      </w:r>
      <w:r w:rsidR="00982307" w:rsidRPr="00CD4C05">
        <w:rPr>
          <w:rFonts w:ascii="Arial" w:hAnsi="Arial"/>
          <w:sz w:val="24"/>
          <w:szCs w:val="24"/>
        </w:rPr>
        <w:t xml:space="preserve"> w terminie 20</w:t>
      </w:r>
      <w:r w:rsidR="001170CF" w:rsidRPr="00CD4C05">
        <w:rPr>
          <w:rFonts w:ascii="Arial" w:hAnsi="Arial"/>
          <w:sz w:val="24"/>
          <w:szCs w:val="24"/>
        </w:rPr>
        <w:t xml:space="preserve"> dni roboczych </w:t>
      </w:r>
      <w:r w:rsidR="006D1C70" w:rsidRPr="00CD4C05">
        <w:rPr>
          <w:rFonts w:ascii="Arial" w:hAnsi="Arial"/>
          <w:sz w:val="24"/>
          <w:szCs w:val="24"/>
        </w:rPr>
        <w:t xml:space="preserve">(dni robocze: od poniedziałku do piątku z wyłączeniem dni ustawowo wolnych od pracy) </w:t>
      </w:r>
      <w:r w:rsidR="001170CF" w:rsidRPr="00CD4C05">
        <w:rPr>
          <w:rFonts w:ascii="Arial" w:hAnsi="Arial"/>
          <w:sz w:val="24"/>
          <w:szCs w:val="24"/>
        </w:rPr>
        <w:t>licząc od daty ich</w:t>
      </w:r>
      <w:r w:rsidR="00754E49" w:rsidRPr="00CD4C05">
        <w:rPr>
          <w:rFonts w:ascii="Arial" w:hAnsi="Arial"/>
          <w:sz w:val="24"/>
          <w:szCs w:val="24"/>
        </w:rPr>
        <w:t xml:space="preserve"> </w:t>
      </w:r>
      <w:r w:rsidR="006B3B03" w:rsidRPr="00CD4C05">
        <w:rPr>
          <w:rFonts w:ascii="Arial" w:hAnsi="Arial"/>
          <w:sz w:val="24"/>
          <w:szCs w:val="24"/>
        </w:rPr>
        <w:t>przedłożenia przez Wykonawcę</w:t>
      </w:r>
      <w:r w:rsidR="005E7835" w:rsidRPr="00CD4C05">
        <w:rPr>
          <w:rFonts w:ascii="Arial" w:hAnsi="Arial"/>
          <w:sz w:val="24"/>
          <w:szCs w:val="24"/>
        </w:rPr>
        <w:t xml:space="preserve"> lub zgłoszenia gotowości do odbioru robót</w:t>
      </w:r>
      <w:r w:rsidR="001170CF" w:rsidRPr="00CD4C05">
        <w:rPr>
          <w:rFonts w:ascii="Arial" w:hAnsi="Arial"/>
          <w:sz w:val="24"/>
          <w:szCs w:val="24"/>
        </w:rPr>
        <w:t xml:space="preserve">. </w:t>
      </w:r>
      <w:r w:rsidR="004B3A1A" w:rsidRPr="00CD4C05">
        <w:rPr>
          <w:rFonts w:ascii="Arial" w:hAnsi="Arial"/>
          <w:sz w:val="24"/>
          <w:szCs w:val="24"/>
        </w:rPr>
        <w:br/>
      </w:r>
      <w:r w:rsidR="001170CF" w:rsidRPr="00CD4C05">
        <w:rPr>
          <w:rFonts w:ascii="Arial" w:hAnsi="Arial"/>
          <w:sz w:val="24"/>
          <w:szCs w:val="24"/>
        </w:rPr>
        <w:t xml:space="preserve">W terminie tym Wykonawca usunie wszelkie usterki </w:t>
      </w:r>
      <w:r w:rsidR="006B3B03" w:rsidRPr="00CD4C05">
        <w:rPr>
          <w:rFonts w:ascii="Arial" w:hAnsi="Arial"/>
          <w:sz w:val="24"/>
          <w:szCs w:val="24"/>
        </w:rPr>
        <w:t xml:space="preserve">stwierdzone i </w:t>
      </w:r>
      <w:r w:rsidR="001170CF" w:rsidRPr="00CD4C05">
        <w:rPr>
          <w:rFonts w:ascii="Arial" w:hAnsi="Arial"/>
          <w:sz w:val="24"/>
          <w:szCs w:val="24"/>
        </w:rPr>
        <w:t>wskazane przez Zamawiającego.</w:t>
      </w:r>
    </w:p>
    <w:p w14:paraId="7BE1F6CC" w14:textId="77777777" w:rsidR="001170CF" w:rsidRPr="00CD4C05" w:rsidRDefault="001170CF" w:rsidP="00571E2C">
      <w:pPr>
        <w:pStyle w:val="Tekstpodstawowywcity"/>
        <w:numPr>
          <w:ilvl w:val="0"/>
          <w:numId w:val="25"/>
        </w:numPr>
        <w:spacing w:before="0" w:after="120" w:line="286" w:lineRule="auto"/>
        <w:ind w:hanging="294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Po ostatecznym zredagowaniu dokumentów</w:t>
      </w:r>
      <w:r w:rsidR="006B3B03" w:rsidRPr="00CD4C05">
        <w:rPr>
          <w:rFonts w:ascii="Arial" w:hAnsi="Arial"/>
          <w:sz w:val="24"/>
          <w:szCs w:val="24"/>
        </w:rPr>
        <w:t xml:space="preserve"> dostarczonych w wykonaniu niniejszej umowy</w:t>
      </w:r>
      <w:r w:rsidRPr="00CD4C05">
        <w:rPr>
          <w:rFonts w:ascii="Arial" w:hAnsi="Arial"/>
          <w:sz w:val="24"/>
          <w:szCs w:val="24"/>
        </w:rPr>
        <w:t xml:space="preserve"> </w:t>
      </w:r>
      <w:r w:rsidR="00786C85" w:rsidRPr="00CD4C05">
        <w:rPr>
          <w:rFonts w:ascii="Arial" w:hAnsi="Arial"/>
          <w:sz w:val="24"/>
          <w:szCs w:val="24"/>
        </w:rPr>
        <w:t>lub po przeprowadzeni</w:t>
      </w:r>
      <w:r w:rsidR="00B87701" w:rsidRPr="00CD4C05">
        <w:rPr>
          <w:rFonts w:ascii="Arial" w:hAnsi="Arial"/>
          <w:sz w:val="24"/>
          <w:szCs w:val="24"/>
        </w:rPr>
        <w:t>u</w:t>
      </w:r>
      <w:r w:rsidR="000168CE" w:rsidRPr="00CD4C05">
        <w:rPr>
          <w:rFonts w:ascii="Arial" w:hAnsi="Arial"/>
          <w:sz w:val="24"/>
          <w:szCs w:val="24"/>
        </w:rPr>
        <w:t xml:space="preserve"> </w:t>
      </w:r>
      <w:r w:rsidR="00786C85" w:rsidRPr="00CD4C05">
        <w:rPr>
          <w:rFonts w:ascii="Arial" w:hAnsi="Arial"/>
          <w:sz w:val="24"/>
          <w:szCs w:val="24"/>
        </w:rPr>
        <w:t xml:space="preserve">komisyjnego odbioru robót terenowych </w:t>
      </w:r>
      <w:r w:rsidRPr="00CD4C05">
        <w:rPr>
          <w:rFonts w:ascii="Arial" w:hAnsi="Arial"/>
          <w:sz w:val="24"/>
          <w:szCs w:val="24"/>
        </w:rPr>
        <w:t>sporządzony zostanie protokół odbioru, który po zatwierdzeniu przez Dyrektora RDLP w Krośnie stanowił będzie podstawę do wystawienia faktury.</w:t>
      </w:r>
    </w:p>
    <w:p w14:paraId="26C5D7F6" w14:textId="77777777" w:rsidR="001170CF" w:rsidRPr="00CD4C05" w:rsidRDefault="006B3B03" w:rsidP="00571E2C">
      <w:pPr>
        <w:pStyle w:val="Tekstpodstawowywcity"/>
        <w:numPr>
          <w:ilvl w:val="0"/>
          <w:numId w:val="25"/>
        </w:numPr>
        <w:spacing w:before="0" w:after="120" w:line="286" w:lineRule="auto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 xml:space="preserve">Protokoły częściowe </w:t>
      </w:r>
      <w:r w:rsidR="00786C85" w:rsidRPr="00CD4C05">
        <w:rPr>
          <w:rFonts w:ascii="Arial" w:hAnsi="Arial"/>
          <w:sz w:val="24"/>
          <w:szCs w:val="24"/>
        </w:rPr>
        <w:t>odbioru robót</w:t>
      </w:r>
      <w:r w:rsidR="001170CF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powinny </w:t>
      </w:r>
      <w:r w:rsidR="001170CF" w:rsidRPr="00CD4C05">
        <w:rPr>
          <w:rFonts w:ascii="Arial" w:hAnsi="Arial"/>
          <w:sz w:val="24"/>
          <w:szCs w:val="24"/>
        </w:rPr>
        <w:t xml:space="preserve">określać także, wyrażony </w:t>
      </w:r>
      <w:r w:rsidR="008C5A71" w:rsidRPr="00CD4C05">
        <w:rPr>
          <w:rFonts w:ascii="Arial" w:hAnsi="Arial"/>
          <w:sz w:val="24"/>
          <w:szCs w:val="24"/>
        </w:rPr>
        <w:br/>
      </w:r>
      <w:r w:rsidR="001170CF" w:rsidRPr="00CD4C05">
        <w:rPr>
          <w:rFonts w:ascii="Arial" w:hAnsi="Arial"/>
          <w:sz w:val="24"/>
          <w:szCs w:val="24"/>
        </w:rPr>
        <w:t>w procentach, stopień w jakim zaawansowanie prac odpowiada wysokoś</w:t>
      </w:r>
      <w:r w:rsidR="00AA1BCC" w:rsidRPr="00CD4C05">
        <w:rPr>
          <w:rFonts w:ascii="Arial" w:hAnsi="Arial"/>
          <w:sz w:val="24"/>
          <w:szCs w:val="24"/>
        </w:rPr>
        <w:t>ci wynagrodzenia umownego</w:t>
      </w:r>
      <w:r w:rsidR="00F9027A" w:rsidRPr="00CD4C05">
        <w:rPr>
          <w:rFonts w:ascii="Arial" w:hAnsi="Arial"/>
          <w:sz w:val="24"/>
          <w:szCs w:val="24"/>
        </w:rPr>
        <w:t>.</w:t>
      </w:r>
    </w:p>
    <w:p w14:paraId="0EFAC8EB" w14:textId="77777777" w:rsidR="009A188E" w:rsidRPr="00CD4C05" w:rsidRDefault="009A188E" w:rsidP="001263E7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 xml:space="preserve">§ </w:t>
      </w:r>
      <w:r w:rsidR="00C57E64" w:rsidRPr="00CD4C05">
        <w:rPr>
          <w:b/>
          <w:sz w:val="24"/>
          <w:szCs w:val="24"/>
        </w:rPr>
        <w:t>5</w:t>
      </w:r>
      <w:r w:rsidRPr="00CD4C05">
        <w:rPr>
          <w:b/>
          <w:sz w:val="24"/>
          <w:szCs w:val="24"/>
        </w:rPr>
        <w:t>.</w:t>
      </w:r>
    </w:p>
    <w:p w14:paraId="45FA9CF6" w14:textId="77777777" w:rsidR="00DB4D44" w:rsidRPr="00CD4C05" w:rsidRDefault="000210B2" w:rsidP="00571E2C">
      <w:pPr>
        <w:pStyle w:val="Tekstpodstawowywcity"/>
        <w:numPr>
          <w:ilvl w:val="0"/>
          <w:numId w:val="12"/>
        </w:numPr>
        <w:tabs>
          <w:tab w:val="clear" w:pos="900"/>
          <w:tab w:val="num" w:pos="709"/>
        </w:tabs>
        <w:spacing w:before="0" w:after="120" w:line="286" w:lineRule="auto"/>
        <w:ind w:left="709" w:hanging="283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Wynagrodzenie łączne za wykonanie usługi wynosi</w:t>
      </w:r>
      <w:r w:rsidR="008F6FA3" w:rsidRPr="00CD4C05">
        <w:rPr>
          <w:rFonts w:ascii="Arial" w:hAnsi="Arial"/>
          <w:sz w:val="24"/>
          <w:szCs w:val="24"/>
        </w:rPr>
        <w:t>:</w:t>
      </w:r>
      <w:r w:rsidR="005E30F0" w:rsidRPr="00CD4C05">
        <w:rPr>
          <w:rFonts w:ascii="Arial" w:hAnsi="Arial"/>
          <w:sz w:val="24"/>
          <w:szCs w:val="24"/>
        </w:rPr>
        <w:t xml:space="preserve"> netto</w:t>
      </w:r>
      <w:r w:rsidRPr="00CD4C05">
        <w:rPr>
          <w:rFonts w:ascii="Arial" w:hAnsi="Arial"/>
          <w:sz w:val="24"/>
          <w:szCs w:val="24"/>
        </w:rPr>
        <w:t xml:space="preserve"> </w:t>
      </w:r>
      <w:r w:rsidR="00A954D5" w:rsidRPr="00CD4C05">
        <w:rPr>
          <w:rFonts w:ascii="Arial" w:hAnsi="Arial"/>
          <w:sz w:val="24"/>
          <w:szCs w:val="24"/>
        </w:rPr>
        <w:t>……………</w:t>
      </w:r>
      <w:r w:rsidR="00D506EA" w:rsidRPr="00CD4C05">
        <w:rPr>
          <w:rFonts w:ascii="Arial" w:hAnsi="Arial"/>
          <w:sz w:val="24"/>
          <w:szCs w:val="24"/>
        </w:rPr>
        <w:t xml:space="preserve"> </w:t>
      </w:r>
      <w:r w:rsidRPr="00CD4C05">
        <w:rPr>
          <w:rFonts w:ascii="Arial" w:hAnsi="Arial"/>
          <w:sz w:val="24"/>
          <w:szCs w:val="24"/>
        </w:rPr>
        <w:t xml:space="preserve">zł, </w:t>
      </w:r>
      <w:r w:rsidR="005E30F0" w:rsidRPr="00CD4C05">
        <w:rPr>
          <w:rFonts w:ascii="Arial" w:hAnsi="Arial"/>
          <w:sz w:val="24"/>
          <w:szCs w:val="24"/>
        </w:rPr>
        <w:t>podatek VAT</w:t>
      </w:r>
      <w:r w:rsidR="008F6FA3" w:rsidRPr="00CD4C05">
        <w:rPr>
          <w:rFonts w:ascii="Arial" w:hAnsi="Arial"/>
          <w:sz w:val="24"/>
          <w:szCs w:val="24"/>
        </w:rPr>
        <w:t xml:space="preserve">: </w:t>
      </w:r>
      <w:r w:rsidR="00A954D5" w:rsidRPr="00CD4C05">
        <w:rPr>
          <w:rFonts w:ascii="Arial" w:hAnsi="Arial"/>
          <w:sz w:val="24"/>
          <w:szCs w:val="24"/>
        </w:rPr>
        <w:t>………………….</w:t>
      </w:r>
      <w:r w:rsidR="00F1341A" w:rsidRPr="00CD4C05">
        <w:rPr>
          <w:rFonts w:ascii="Arial" w:hAnsi="Arial"/>
          <w:sz w:val="24"/>
          <w:szCs w:val="24"/>
        </w:rPr>
        <w:t xml:space="preserve"> zł</w:t>
      </w:r>
      <w:r w:rsidR="008F6FA3" w:rsidRPr="00CD4C05">
        <w:rPr>
          <w:rFonts w:ascii="Arial" w:hAnsi="Arial"/>
          <w:sz w:val="24"/>
          <w:szCs w:val="24"/>
        </w:rPr>
        <w:t>;</w:t>
      </w:r>
      <w:r w:rsidR="005E30F0" w:rsidRPr="00CD4C05">
        <w:rPr>
          <w:rFonts w:ascii="Arial" w:hAnsi="Arial"/>
          <w:sz w:val="24"/>
          <w:szCs w:val="24"/>
        </w:rPr>
        <w:t xml:space="preserve"> brutto</w:t>
      </w:r>
      <w:r w:rsidRPr="00CD4C05">
        <w:rPr>
          <w:rFonts w:ascii="Arial" w:hAnsi="Arial"/>
          <w:sz w:val="24"/>
          <w:szCs w:val="24"/>
        </w:rPr>
        <w:t xml:space="preserve"> </w:t>
      </w:r>
      <w:r w:rsidR="00A954D5" w:rsidRPr="00CD4C05">
        <w:rPr>
          <w:rFonts w:ascii="Arial" w:hAnsi="Arial"/>
          <w:sz w:val="24"/>
          <w:szCs w:val="24"/>
        </w:rPr>
        <w:t>………</w:t>
      </w:r>
      <w:r w:rsidR="005E30F0" w:rsidRPr="00CD4C05">
        <w:rPr>
          <w:rFonts w:ascii="Arial" w:hAnsi="Arial"/>
          <w:sz w:val="24"/>
          <w:szCs w:val="24"/>
        </w:rPr>
        <w:t>…….</w:t>
      </w:r>
      <w:r w:rsidR="00A954D5" w:rsidRPr="00CD4C05">
        <w:rPr>
          <w:rFonts w:ascii="Arial" w:hAnsi="Arial"/>
          <w:sz w:val="24"/>
          <w:szCs w:val="24"/>
        </w:rPr>
        <w:t>….</w:t>
      </w:r>
      <w:r w:rsidRPr="00CD4C05">
        <w:rPr>
          <w:rFonts w:ascii="Arial" w:hAnsi="Arial"/>
          <w:sz w:val="24"/>
          <w:szCs w:val="24"/>
        </w:rPr>
        <w:t xml:space="preserve"> zł</w:t>
      </w:r>
      <w:r w:rsidR="00DB4D44" w:rsidRPr="00CD4C05">
        <w:rPr>
          <w:rFonts w:ascii="Arial" w:hAnsi="Arial"/>
          <w:sz w:val="24"/>
          <w:szCs w:val="24"/>
        </w:rPr>
        <w:t>, z zastrzeżeniem ust. 2 poniżej.</w:t>
      </w:r>
    </w:p>
    <w:p w14:paraId="3A646F0C" w14:textId="77777777" w:rsidR="000210B2" w:rsidRPr="00CD4C05" w:rsidRDefault="00DB4D44" w:rsidP="00571E2C">
      <w:pPr>
        <w:pStyle w:val="Tekstpodstawowywcity"/>
        <w:numPr>
          <w:ilvl w:val="0"/>
          <w:numId w:val="12"/>
        </w:numPr>
        <w:tabs>
          <w:tab w:val="clear" w:pos="900"/>
          <w:tab w:val="num" w:pos="709"/>
        </w:tabs>
        <w:spacing w:before="0" w:after="120" w:line="286" w:lineRule="auto"/>
        <w:ind w:left="709" w:hanging="283"/>
        <w:rPr>
          <w:rFonts w:ascii="Arial" w:hAnsi="Arial"/>
          <w:sz w:val="24"/>
          <w:szCs w:val="24"/>
        </w:rPr>
      </w:pPr>
      <w:r w:rsidRPr="00CD4C05">
        <w:rPr>
          <w:rFonts w:ascii="Arial" w:hAnsi="Arial"/>
          <w:sz w:val="24"/>
          <w:szCs w:val="24"/>
        </w:rPr>
        <w:t>Wynagrodzenie za wykonanie poszczególnych etapów pośrednich wynosi:</w:t>
      </w:r>
    </w:p>
    <w:p w14:paraId="3A04E57E" w14:textId="77777777" w:rsidR="001F1BC2" w:rsidRPr="00CD4C05" w:rsidRDefault="000B22C5" w:rsidP="00060771">
      <w:pPr>
        <w:widowControl/>
        <w:numPr>
          <w:ilvl w:val="2"/>
          <w:numId w:val="4"/>
        </w:numPr>
        <w:tabs>
          <w:tab w:val="left" w:pos="162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 Baligród</w:t>
      </w:r>
      <w:r w:rsidR="008F6FA3" w:rsidRPr="00CD4C05">
        <w:rPr>
          <w:sz w:val="24"/>
          <w:szCs w:val="24"/>
        </w:rPr>
        <w:t>:</w:t>
      </w:r>
    </w:p>
    <w:p w14:paraId="68E4ED36" w14:textId="77777777" w:rsidR="008F3B25" w:rsidRPr="00CD4C05" w:rsidRDefault="000F535D" w:rsidP="008F3B2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projekt PUL netto …………… zł; podatek VAT</w:t>
      </w:r>
      <w:r w:rsidR="008F3B25" w:rsidRPr="00CD4C05">
        <w:rPr>
          <w:sz w:val="24"/>
          <w:szCs w:val="24"/>
        </w:rPr>
        <w:t xml:space="preserve"> ……………zł; </w:t>
      </w:r>
      <w:r w:rsidRPr="00CD4C05">
        <w:rPr>
          <w:sz w:val="24"/>
          <w:szCs w:val="24"/>
        </w:rPr>
        <w:t>brutto</w:t>
      </w:r>
      <w:r w:rsidR="008F3B25" w:rsidRPr="00CD4C05">
        <w:rPr>
          <w:sz w:val="24"/>
          <w:szCs w:val="24"/>
        </w:rPr>
        <w:t xml:space="preserve"> ………………zł;</w:t>
      </w:r>
    </w:p>
    <w:p w14:paraId="316D13AC" w14:textId="77777777" w:rsidR="000B22C5" w:rsidRPr="00CD4C05" w:rsidRDefault="000B22C5" w:rsidP="008F3B2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>wykonanie opracowania siedliskowego dla obrębu leśnego Baligród, netto………………… zł; podatek VAT ……………….. zł; brutto ………………………. zł.</w:t>
      </w:r>
    </w:p>
    <w:p w14:paraId="40988C45" w14:textId="77777777" w:rsidR="00D25494" w:rsidRPr="00CD4C05" w:rsidRDefault="00D25494" w:rsidP="008F3B2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wykonanie </w:t>
      </w:r>
      <w:r w:rsidR="007A2BE6" w:rsidRPr="00CD4C05">
        <w:rPr>
          <w:sz w:val="24"/>
          <w:szCs w:val="24"/>
        </w:rPr>
        <w:t>opracowania hydrologicznego</w:t>
      </w:r>
      <w:r w:rsidRPr="00CD4C05">
        <w:rPr>
          <w:sz w:val="24"/>
          <w:szCs w:val="24"/>
        </w:rPr>
        <w:t>, netto………………… zł; podatek VAT ……………….. zł; brutto ………………………. zł.</w:t>
      </w:r>
    </w:p>
    <w:p w14:paraId="374A044A" w14:textId="77777777" w:rsidR="008F3B25" w:rsidRPr="00CD4C05" w:rsidRDefault="008F3B25" w:rsidP="008F3B25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134"/>
        <w:jc w:val="both"/>
        <w:rPr>
          <w:sz w:val="24"/>
          <w:szCs w:val="24"/>
        </w:rPr>
      </w:pPr>
    </w:p>
    <w:p w14:paraId="2D9360D4" w14:textId="77777777" w:rsidR="008F3B25" w:rsidRPr="00CD4C05" w:rsidRDefault="000B22C5" w:rsidP="008F3B25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418"/>
        <w:jc w:val="both"/>
        <w:rPr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>Razem Nadleśnictwo Baligród</w:t>
      </w:r>
      <w:r w:rsidR="008F3B25" w:rsidRPr="00CD4C05">
        <w:rPr>
          <w:sz w:val="24"/>
          <w:szCs w:val="24"/>
          <w:u w:val="single"/>
        </w:rPr>
        <w:t>: netto …………….; podatek VAT………zł;</w:t>
      </w:r>
      <w:r w:rsidR="00832860" w:rsidRPr="00CD4C05">
        <w:rPr>
          <w:sz w:val="24"/>
          <w:szCs w:val="24"/>
          <w:u w:val="single"/>
        </w:rPr>
        <w:t xml:space="preserve">  </w:t>
      </w:r>
      <w:r w:rsidR="008F3B25" w:rsidRPr="00CD4C05">
        <w:rPr>
          <w:sz w:val="24"/>
          <w:szCs w:val="24"/>
          <w:u w:val="single"/>
        </w:rPr>
        <w:t>brutto ……………………….. zł</w:t>
      </w:r>
    </w:p>
    <w:p w14:paraId="09F6659C" w14:textId="77777777" w:rsidR="005E30F0" w:rsidRPr="00CD4C05" w:rsidRDefault="005E30F0" w:rsidP="008F3B25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418"/>
        <w:jc w:val="both"/>
        <w:rPr>
          <w:sz w:val="24"/>
          <w:szCs w:val="24"/>
          <w:u w:val="single"/>
        </w:rPr>
      </w:pPr>
    </w:p>
    <w:p w14:paraId="4CA4B4D0" w14:textId="77777777" w:rsidR="008F3B25" w:rsidRPr="00CD4C05" w:rsidRDefault="000B22C5" w:rsidP="00060771">
      <w:pPr>
        <w:widowControl/>
        <w:numPr>
          <w:ilvl w:val="2"/>
          <w:numId w:val="4"/>
        </w:numPr>
        <w:tabs>
          <w:tab w:val="left" w:pos="162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 Cisna</w:t>
      </w:r>
      <w:r w:rsidR="008F3B25" w:rsidRPr="00CD4C05">
        <w:rPr>
          <w:sz w:val="24"/>
          <w:szCs w:val="24"/>
        </w:rPr>
        <w:t>:</w:t>
      </w:r>
    </w:p>
    <w:p w14:paraId="65B970AB" w14:textId="77777777" w:rsidR="008F3B25" w:rsidRPr="00CD4C05" w:rsidRDefault="00DE0808" w:rsidP="008F3B2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projekt PUL netto …………… zł; podatek VAT ……………zł; brutto</w:t>
      </w:r>
      <w:r w:rsidR="008F3B25" w:rsidRPr="00CD4C05">
        <w:rPr>
          <w:sz w:val="24"/>
          <w:szCs w:val="24"/>
        </w:rPr>
        <w:t xml:space="preserve"> ………………zł;</w:t>
      </w:r>
    </w:p>
    <w:p w14:paraId="1624398C" w14:textId="77777777" w:rsidR="000B22C5" w:rsidRPr="00CD4C05" w:rsidRDefault="000B22C5" w:rsidP="008F3B2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wykonanie opracowania siedliskowego, netto………………… zł; podatek VAT ……………….. zł; brutto ………………………. zł.</w:t>
      </w:r>
    </w:p>
    <w:p w14:paraId="06C07925" w14:textId="77777777" w:rsidR="008F3B25" w:rsidRPr="00CD4C05" w:rsidRDefault="007A2BE6" w:rsidP="008F3B2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wykonanie opracowania hydrologicznego</w:t>
      </w:r>
      <w:r w:rsidR="00DE0808" w:rsidRPr="00CD4C05">
        <w:rPr>
          <w:sz w:val="24"/>
          <w:szCs w:val="24"/>
        </w:rPr>
        <w:t xml:space="preserve"> netto ……………… zł; podatek VAT …………… zł; brutto</w:t>
      </w:r>
      <w:r w:rsidR="008F3B25" w:rsidRPr="00CD4C05">
        <w:rPr>
          <w:sz w:val="24"/>
          <w:szCs w:val="24"/>
        </w:rPr>
        <w:t xml:space="preserve"> …………….. zł.</w:t>
      </w:r>
    </w:p>
    <w:p w14:paraId="20F42648" w14:textId="77777777" w:rsidR="008F3B25" w:rsidRPr="00CD4C05" w:rsidRDefault="008F3B25" w:rsidP="008F3B25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134"/>
        <w:jc w:val="both"/>
        <w:rPr>
          <w:sz w:val="24"/>
          <w:szCs w:val="24"/>
        </w:rPr>
      </w:pPr>
    </w:p>
    <w:p w14:paraId="516D6794" w14:textId="77777777" w:rsidR="008F3B25" w:rsidRPr="00CD4C05" w:rsidRDefault="008F3B25" w:rsidP="008F3B25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418"/>
        <w:jc w:val="both"/>
        <w:rPr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 xml:space="preserve">Razem </w:t>
      </w:r>
      <w:r w:rsidR="000B22C5" w:rsidRPr="00CD4C05">
        <w:rPr>
          <w:sz w:val="24"/>
          <w:szCs w:val="24"/>
          <w:u w:val="single"/>
        </w:rPr>
        <w:t>Nadleśnictwo Cisna</w:t>
      </w:r>
      <w:r w:rsidRPr="00CD4C05">
        <w:rPr>
          <w:sz w:val="24"/>
          <w:szCs w:val="24"/>
          <w:u w:val="single"/>
        </w:rPr>
        <w:t>: netto …………….; podatek VAT………zł;</w:t>
      </w:r>
      <w:r w:rsidR="00832860" w:rsidRPr="00CD4C05">
        <w:rPr>
          <w:sz w:val="24"/>
          <w:szCs w:val="24"/>
          <w:u w:val="single"/>
        </w:rPr>
        <w:t xml:space="preserve"> </w:t>
      </w:r>
      <w:r w:rsidRPr="00CD4C05">
        <w:rPr>
          <w:sz w:val="24"/>
          <w:szCs w:val="24"/>
          <w:u w:val="single"/>
        </w:rPr>
        <w:t>brutto ……………………….. zł</w:t>
      </w:r>
    </w:p>
    <w:p w14:paraId="6D2B8748" w14:textId="77777777" w:rsidR="005E30F0" w:rsidRPr="00CD4C05" w:rsidRDefault="005E30F0" w:rsidP="008F3B25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418"/>
        <w:jc w:val="both"/>
        <w:rPr>
          <w:sz w:val="24"/>
          <w:szCs w:val="24"/>
          <w:u w:val="single"/>
        </w:rPr>
      </w:pPr>
    </w:p>
    <w:p w14:paraId="39F1D24A" w14:textId="77777777" w:rsidR="00E34C49" w:rsidRPr="00CD4C05" w:rsidRDefault="00E34C49" w:rsidP="00060771">
      <w:pPr>
        <w:widowControl/>
        <w:numPr>
          <w:ilvl w:val="2"/>
          <w:numId w:val="4"/>
        </w:numPr>
        <w:tabs>
          <w:tab w:val="left" w:pos="162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</w:t>
      </w:r>
      <w:r w:rsidR="007A2BE6" w:rsidRPr="00CD4C05">
        <w:rPr>
          <w:sz w:val="24"/>
          <w:szCs w:val="24"/>
        </w:rPr>
        <w:t>nictwo Komańcza</w:t>
      </w:r>
      <w:r w:rsidRPr="00CD4C05">
        <w:rPr>
          <w:sz w:val="24"/>
          <w:szCs w:val="24"/>
        </w:rPr>
        <w:t>:</w:t>
      </w:r>
    </w:p>
    <w:p w14:paraId="0D1D218D" w14:textId="77777777" w:rsidR="000B22C5" w:rsidRPr="00CD4C05" w:rsidRDefault="000B22C5" w:rsidP="000B22C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projekt PUL netto …………… zł; podatek VAT ……………zł; brutto ………………zł;</w:t>
      </w:r>
    </w:p>
    <w:p w14:paraId="319CC855" w14:textId="77777777" w:rsidR="000B22C5" w:rsidRPr="00CD4C05" w:rsidRDefault="00906811" w:rsidP="000B22C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monitoring stanu zachowania przedmiotów ochrony, diagnoza zagrożeń, cele działań ochronnych i określenie niezbędnych do wykonania działań z zakresu ochrony czynnej</w:t>
      </w:r>
      <w:r w:rsidR="000B22C5" w:rsidRPr="00CD4C05">
        <w:rPr>
          <w:sz w:val="24"/>
          <w:szCs w:val="24"/>
        </w:rPr>
        <w:t xml:space="preserve"> dla obszaru Natura </w:t>
      </w:r>
      <w:r w:rsidR="00F254FA" w:rsidRPr="00CD4C05">
        <w:rPr>
          <w:sz w:val="24"/>
          <w:szCs w:val="24"/>
        </w:rPr>
        <w:t>2000 PLH180021 Dorzecze Górnego Sanu</w:t>
      </w:r>
      <w:r w:rsidR="000B22C5" w:rsidRPr="00CD4C05">
        <w:rPr>
          <w:sz w:val="24"/>
          <w:szCs w:val="24"/>
        </w:rPr>
        <w:t xml:space="preserve"> netto …………… zł; podatek VAT …………… zł; brutto …………… zł.</w:t>
      </w:r>
    </w:p>
    <w:p w14:paraId="66BE41DD" w14:textId="77777777" w:rsidR="000B22C5" w:rsidRPr="00CD4C05" w:rsidRDefault="00906811" w:rsidP="000B22C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monitoring stanu zachowania przedmiotów ochrony, diagnoza zagrożeń, cele działań ochronnych i określenie niezbędnych do wykonania działań z zakresu ochrony czynnej</w:t>
      </w:r>
      <w:r w:rsidR="00F254FA" w:rsidRPr="00CD4C05">
        <w:rPr>
          <w:sz w:val="24"/>
          <w:szCs w:val="24"/>
        </w:rPr>
        <w:t xml:space="preserve"> dla obszaru Natura 2000 PLB180002 Beskid Niski</w:t>
      </w:r>
      <w:r w:rsidR="000B22C5" w:rsidRPr="00CD4C05">
        <w:rPr>
          <w:sz w:val="24"/>
          <w:szCs w:val="24"/>
        </w:rPr>
        <w:t xml:space="preserve"> netto …………… zł; podatek VAT …………… zł; brutto …………… zł.</w:t>
      </w:r>
    </w:p>
    <w:p w14:paraId="2BF1A516" w14:textId="77777777" w:rsidR="000B22C5" w:rsidRPr="00CD4C05" w:rsidRDefault="000B22C5" w:rsidP="000B22C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wykonanie opracowania siedliskowego dla obrębu leśnego Komańcza, netto………………… zł; podatek VAT ……………….. zł; brutto ………………………. zł.</w:t>
      </w:r>
    </w:p>
    <w:p w14:paraId="705702BF" w14:textId="77777777" w:rsidR="000B22C5" w:rsidRPr="00CD4C05" w:rsidRDefault="000B22C5" w:rsidP="000B22C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wykonanie opracowania fitosocjologicznego, netto………………… zł; podatek VAT ……………….. zł; brutto ………………………. zł.</w:t>
      </w:r>
    </w:p>
    <w:p w14:paraId="55115DB6" w14:textId="77777777" w:rsidR="000B22C5" w:rsidRPr="00CD4C05" w:rsidRDefault="000B22C5" w:rsidP="000B22C5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>wykonanie opracowania hydrologicznego netto ……………… zł; podatek VAT …………… zł; brutto …………….. zł.</w:t>
      </w:r>
    </w:p>
    <w:p w14:paraId="1644E091" w14:textId="77777777" w:rsidR="007B249E" w:rsidRPr="00CD4C05" w:rsidRDefault="007B249E" w:rsidP="007B249E">
      <w:pPr>
        <w:widowControl/>
        <w:tabs>
          <w:tab w:val="left" w:pos="1418"/>
        </w:tabs>
        <w:autoSpaceDE/>
        <w:autoSpaceDN/>
        <w:adjustRightInd/>
        <w:spacing w:after="120" w:line="286" w:lineRule="auto"/>
        <w:ind w:left="1418"/>
        <w:jc w:val="both"/>
        <w:rPr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>Razem Nadleśnictwo Komańcza: netto …………….; podatek VAT………zł; brutto ……………………….. zł</w:t>
      </w:r>
    </w:p>
    <w:p w14:paraId="6B67DF28" w14:textId="77777777" w:rsidR="005E30F0" w:rsidRPr="00CD4C05" w:rsidRDefault="005E30F0" w:rsidP="007A2BE6">
      <w:pPr>
        <w:widowControl/>
        <w:tabs>
          <w:tab w:val="left" w:pos="1418"/>
        </w:tabs>
        <w:autoSpaceDE/>
        <w:autoSpaceDN/>
        <w:adjustRightInd/>
        <w:spacing w:after="120" w:line="286" w:lineRule="auto"/>
        <w:jc w:val="both"/>
        <w:rPr>
          <w:sz w:val="24"/>
          <w:szCs w:val="24"/>
          <w:u w:val="single"/>
        </w:rPr>
      </w:pPr>
    </w:p>
    <w:p w14:paraId="0AE9027D" w14:textId="77777777" w:rsidR="005E30F0" w:rsidRPr="00CD4C05" w:rsidRDefault="00F254FA" w:rsidP="005E30F0">
      <w:pPr>
        <w:widowControl/>
        <w:numPr>
          <w:ilvl w:val="2"/>
          <w:numId w:val="4"/>
        </w:numPr>
        <w:tabs>
          <w:tab w:val="left" w:pos="162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 Ustrzyki Dolne</w:t>
      </w:r>
      <w:r w:rsidR="005E30F0" w:rsidRPr="00CD4C05">
        <w:rPr>
          <w:sz w:val="24"/>
          <w:szCs w:val="24"/>
        </w:rPr>
        <w:t>:</w:t>
      </w:r>
    </w:p>
    <w:p w14:paraId="281119C1" w14:textId="77777777" w:rsidR="005E30F0" w:rsidRPr="00CD4C05" w:rsidRDefault="007A2BE6" w:rsidP="005E30F0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Aneks do PUL</w:t>
      </w:r>
      <w:r w:rsidR="00DE0808" w:rsidRPr="00CD4C05">
        <w:rPr>
          <w:sz w:val="24"/>
          <w:szCs w:val="24"/>
        </w:rPr>
        <w:t xml:space="preserve"> </w:t>
      </w:r>
      <w:r w:rsidR="00D06967" w:rsidRPr="00CD4C05">
        <w:rPr>
          <w:sz w:val="24"/>
          <w:szCs w:val="24"/>
        </w:rPr>
        <w:t>dla obszaru Natura 2000 PLH</w:t>
      </w:r>
      <w:r w:rsidR="00F254FA" w:rsidRPr="00CD4C05">
        <w:rPr>
          <w:sz w:val="24"/>
          <w:szCs w:val="24"/>
        </w:rPr>
        <w:t>180026</w:t>
      </w:r>
      <w:r w:rsidR="00C06F7D" w:rsidRPr="00CD4C05">
        <w:rPr>
          <w:sz w:val="24"/>
          <w:szCs w:val="24"/>
        </w:rPr>
        <w:t xml:space="preserve"> </w:t>
      </w:r>
      <w:r w:rsidR="00F254FA" w:rsidRPr="00CD4C05">
        <w:rPr>
          <w:sz w:val="24"/>
          <w:szCs w:val="24"/>
        </w:rPr>
        <w:t>Moczary</w:t>
      </w:r>
      <w:r w:rsidR="00C06F7D" w:rsidRPr="00CD4C05">
        <w:rPr>
          <w:sz w:val="24"/>
          <w:szCs w:val="24"/>
        </w:rPr>
        <w:t xml:space="preserve"> </w:t>
      </w:r>
      <w:r w:rsidR="00DE0808" w:rsidRPr="00CD4C05">
        <w:rPr>
          <w:sz w:val="24"/>
          <w:szCs w:val="24"/>
        </w:rPr>
        <w:t>netto ……………… zł; podatek VAT ………… zł; brutto</w:t>
      </w:r>
      <w:r w:rsidR="005E30F0" w:rsidRPr="00CD4C05">
        <w:rPr>
          <w:sz w:val="24"/>
          <w:szCs w:val="24"/>
        </w:rPr>
        <w:t xml:space="preserve"> …………….. zł.</w:t>
      </w:r>
    </w:p>
    <w:p w14:paraId="3315B843" w14:textId="77777777" w:rsidR="007B249E" w:rsidRPr="00CD4C05" w:rsidRDefault="00F254FA" w:rsidP="007B249E">
      <w:pPr>
        <w:pStyle w:val="Akapitzlist"/>
        <w:widowControl/>
        <w:tabs>
          <w:tab w:val="left" w:pos="1418"/>
        </w:tabs>
        <w:autoSpaceDE/>
        <w:autoSpaceDN/>
        <w:adjustRightInd/>
        <w:spacing w:after="120" w:line="286" w:lineRule="auto"/>
        <w:ind w:left="1080"/>
        <w:jc w:val="both"/>
        <w:rPr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>Razem Nadleśnictwo Ustrzyki Dolne</w:t>
      </w:r>
      <w:r w:rsidR="007B249E" w:rsidRPr="00CD4C05">
        <w:rPr>
          <w:sz w:val="24"/>
          <w:szCs w:val="24"/>
          <w:u w:val="single"/>
        </w:rPr>
        <w:t>: netto …………….; podatek VAT………zł; brutto ……………………….. zł</w:t>
      </w:r>
    </w:p>
    <w:p w14:paraId="634AB030" w14:textId="77777777" w:rsidR="005E30F0" w:rsidRPr="00CD4C05" w:rsidRDefault="005E30F0" w:rsidP="007A2BE6">
      <w:pPr>
        <w:widowControl/>
        <w:tabs>
          <w:tab w:val="left" w:pos="1418"/>
        </w:tabs>
        <w:autoSpaceDE/>
        <w:autoSpaceDN/>
        <w:adjustRightInd/>
        <w:spacing w:after="120" w:line="286" w:lineRule="auto"/>
        <w:jc w:val="both"/>
        <w:rPr>
          <w:sz w:val="24"/>
          <w:szCs w:val="24"/>
          <w:u w:val="single"/>
        </w:rPr>
      </w:pPr>
    </w:p>
    <w:p w14:paraId="43561713" w14:textId="77777777" w:rsidR="005E30F0" w:rsidRPr="00CD4C05" w:rsidRDefault="005E30F0" w:rsidP="005E30F0">
      <w:pPr>
        <w:widowControl/>
        <w:numPr>
          <w:ilvl w:val="2"/>
          <w:numId w:val="4"/>
        </w:numPr>
        <w:tabs>
          <w:tab w:val="left" w:pos="162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</w:t>
      </w:r>
      <w:r w:rsidR="00F254FA" w:rsidRPr="00CD4C05">
        <w:rPr>
          <w:sz w:val="24"/>
          <w:szCs w:val="24"/>
        </w:rPr>
        <w:t xml:space="preserve"> Lubaczów</w:t>
      </w:r>
      <w:r w:rsidRPr="00CD4C05">
        <w:rPr>
          <w:sz w:val="24"/>
          <w:szCs w:val="24"/>
        </w:rPr>
        <w:t>:</w:t>
      </w:r>
    </w:p>
    <w:p w14:paraId="58C0147C" w14:textId="77777777" w:rsidR="00C06F7D" w:rsidRPr="00CD4C05" w:rsidRDefault="007A2BE6" w:rsidP="00F254FA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Aneks do PUL</w:t>
      </w:r>
      <w:r w:rsidR="00DE0808" w:rsidRPr="00CD4C05">
        <w:rPr>
          <w:sz w:val="24"/>
          <w:szCs w:val="24"/>
        </w:rPr>
        <w:t xml:space="preserve"> </w:t>
      </w:r>
      <w:r w:rsidR="00C06F7D" w:rsidRPr="00CD4C05">
        <w:rPr>
          <w:sz w:val="24"/>
          <w:szCs w:val="24"/>
        </w:rPr>
        <w:t>d</w:t>
      </w:r>
      <w:r w:rsidR="00F254FA" w:rsidRPr="00CD4C05">
        <w:rPr>
          <w:sz w:val="24"/>
          <w:szCs w:val="24"/>
        </w:rPr>
        <w:t>la obszaru Natura 2000 PLH180024</w:t>
      </w:r>
      <w:r w:rsidR="00C06F7D" w:rsidRPr="00CD4C05">
        <w:rPr>
          <w:sz w:val="24"/>
          <w:szCs w:val="24"/>
        </w:rPr>
        <w:t xml:space="preserve"> </w:t>
      </w:r>
      <w:r w:rsidR="00F254FA" w:rsidRPr="00CD4C05">
        <w:rPr>
          <w:sz w:val="24"/>
          <w:szCs w:val="24"/>
        </w:rPr>
        <w:t>Łukawiec</w:t>
      </w:r>
      <w:r w:rsidR="00C06F7D" w:rsidRPr="00CD4C05">
        <w:rPr>
          <w:sz w:val="24"/>
          <w:szCs w:val="24"/>
        </w:rPr>
        <w:t xml:space="preserve"> </w:t>
      </w:r>
      <w:r w:rsidR="00DE0808" w:rsidRPr="00CD4C05">
        <w:rPr>
          <w:sz w:val="24"/>
          <w:szCs w:val="24"/>
        </w:rPr>
        <w:t>netto ……………… zł; podatek VAT ………… zł; brutto</w:t>
      </w:r>
      <w:r w:rsidR="005E30F0" w:rsidRPr="00CD4C05">
        <w:rPr>
          <w:sz w:val="24"/>
          <w:szCs w:val="24"/>
        </w:rPr>
        <w:t xml:space="preserve"> …………….. zł.</w:t>
      </w:r>
    </w:p>
    <w:p w14:paraId="5BDEB80E" w14:textId="77777777" w:rsidR="007B249E" w:rsidRPr="00CD4C05" w:rsidRDefault="00F254FA" w:rsidP="007B249E">
      <w:pPr>
        <w:pStyle w:val="Akapitzlist"/>
        <w:widowControl/>
        <w:tabs>
          <w:tab w:val="left" w:pos="1418"/>
        </w:tabs>
        <w:autoSpaceDE/>
        <w:autoSpaceDN/>
        <w:adjustRightInd/>
        <w:spacing w:after="120" w:line="286" w:lineRule="auto"/>
        <w:ind w:left="1080"/>
        <w:jc w:val="both"/>
        <w:rPr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>Razem Nadleśnictwo Lubaczów</w:t>
      </w:r>
      <w:r w:rsidR="007B249E" w:rsidRPr="00CD4C05">
        <w:rPr>
          <w:sz w:val="24"/>
          <w:szCs w:val="24"/>
          <w:u w:val="single"/>
        </w:rPr>
        <w:t>: netto …………….; podatek VAT………zł; brutto ……………………….. zł</w:t>
      </w:r>
    </w:p>
    <w:p w14:paraId="0A47D738" w14:textId="77777777" w:rsidR="005E30F0" w:rsidRPr="00CD4C05" w:rsidRDefault="005E30F0" w:rsidP="007A2BE6">
      <w:pPr>
        <w:widowControl/>
        <w:tabs>
          <w:tab w:val="left" w:pos="1418"/>
        </w:tabs>
        <w:autoSpaceDE/>
        <w:autoSpaceDN/>
        <w:adjustRightInd/>
        <w:spacing w:after="120" w:line="286" w:lineRule="auto"/>
        <w:jc w:val="both"/>
        <w:rPr>
          <w:sz w:val="24"/>
          <w:szCs w:val="24"/>
          <w:u w:val="single"/>
        </w:rPr>
      </w:pPr>
    </w:p>
    <w:p w14:paraId="01182290" w14:textId="77777777" w:rsidR="005E30F0" w:rsidRPr="00CD4C05" w:rsidRDefault="005E30F0" w:rsidP="005E30F0">
      <w:pPr>
        <w:widowControl/>
        <w:numPr>
          <w:ilvl w:val="2"/>
          <w:numId w:val="4"/>
        </w:numPr>
        <w:tabs>
          <w:tab w:val="left" w:pos="162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Nadleśnictwo </w:t>
      </w:r>
      <w:r w:rsidR="00F254FA" w:rsidRPr="00CD4C05">
        <w:rPr>
          <w:sz w:val="24"/>
          <w:szCs w:val="24"/>
        </w:rPr>
        <w:t>Jarosław</w:t>
      </w:r>
      <w:r w:rsidRPr="00CD4C05">
        <w:rPr>
          <w:sz w:val="24"/>
          <w:szCs w:val="24"/>
        </w:rPr>
        <w:t>:</w:t>
      </w:r>
    </w:p>
    <w:p w14:paraId="15F2B007" w14:textId="77777777" w:rsidR="00C06F7D" w:rsidRPr="00CD4C05" w:rsidRDefault="00C06F7D" w:rsidP="00F254FA">
      <w:pPr>
        <w:widowControl/>
        <w:numPr>
          <w:ilvl w:val="3"/>
          <w:numId w:val="4"/>
        </w:numPr>
        <w:tabs>
          <w:tab w:val="left" w:pos="1418"/>
        </w:tabs>
        <w:autoSpaceDE/>
        <w:autoSpaceDN/>
        <w:adjustRightInd/>
        <w:spacing w:after="120" w:line="286" w:lineRule="auto"/>
        <w:ind w:left="1418" w:hanging="284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Aneks do PUL d</w:t>
      </w:r>
      <w:r w:rsidR="00F254FA" w:rsidRPr="00CD4C05">
        <w:rPr>
          <w:sz w:val="24"/>
          <w:szCs w:val="24"/>
        </w:rPr>
        <w:t>la obszaru Natura 2000 PLH180024</w:t>
      </w:r>
      <w:r w:rsidRPr="00CD4C05">
        <w:rPr>
          <w:sz w:val="24"/>
          <w:szCs w:val="24"/>
        </w:rPr>
        <w:t xml:space="preserve"> </w:t>
      </w:r>
      <w:r w:rsidR="00F254FA" w:rsidRPr="00CD4C05">
        <w:rPr>
          <w:sz w:val="24"/>
          <w:szCs w:val="24"/>
        </w:rPr>
        <w:t>Łukawiec</w:t>
      </w:r>
      <w:r w:rsidRPr="00CD4C05">
        <w:rPr>
          <w:sz w:val="24"/>
          <w:szCs w:val="24"/>
        </w:rPr>
        <w:t xml:space="preserve"> </w:t>
      </w:r>
      <w:r w:rsidR="00F254FA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>netto ……………… zł; podatek VAT ………… zł; brutto …………….. zł.</w:t>
      </w:r>
    </w:p>
    <w:p w14:paraId="1A57BB7D" w14:textId="77777777" w:rsidR="007B249E" w:rsidRPr="00CD4C05" w:rsidRDefault="00F254FA" w:rsidP="007B249E">
      <w:pPr>
        <w:pStyle w:val="Akapitzlist"/>
        <w:widowControl/>
        <w:tabs>
          <w:tab w:val="left" w:pos="1418"/>
        </w:tabs>
        <w:autoSpaceDE/>
        <w:autoSpaceDN/>
        <w:adjustRightInd/>
        <w:spacing w:after="120" w:line="286" w:lineRule="auto"/>
        <w:ind w:left="1080"/>
        <w:jc w:val="both"/>
        <w:rPr>
          <w:sz w:val="24"/>
          <w:szCs w:val="24"/>
          <w:u w:val="single"/>
        </w:rPr>
      </w:pPr>
      <w:r w:rsidRPr="00CD4C05">
        <w:rPr>
          <w:sz w:val="24"/>
          <w:szCs w:val="24"/>
          <w:u w:val="single"/>
        </w:rPr>
        <w:t>Razem Nadleśnictwo Jarosław</w:t>
      </w:r>
      <w:r w:rsidR="007B249E" w:rsidRPr="00CD4C05">
        <w:rPr>
          <w:sz w:val="24"/>
          <w:szCs w:val="24"/>
          <w:u w:val="single"/>
        </w:rPr>
        <w:t>: netto …………….; podatek VAT………zł; brutto ……………………….. zł</w:t>
      </w:r>
    </w:p>
    <w:p w14:paraId="32C05934" w14:textId="77777777" w:rsidR="00534500" w:rsidRPr="00CD4C05" w:rsidRDefault="00534500" w:rsidP="00534500">
      <w:pPr>
        <w:widowControl/>
        <w:tabs>
          <w:tab w:val="left" w:pos="579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</w:p>
    <w:p w14:paraId="182AF739" w14:textId="77777777" w:rsidR="00534500" w:rsidRPr="00CD4C05" w:rsidRDefault="00534500" w:rsidP="00534500">
      <w:pPr>
        <w:pStyle w:val="Akapitzlist"/>
        <w:widowControl/>
        <w:numPr>
          <w:ilvl w:val="1"/>
          <w:numId w:val="4"/>
        </w:numPr>
        <w:tabs>
          <w:tab w:val="left" w:pos="579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 zastrzeżeniem postanowień niniejszej umowy, a w szczególności tych zawartych w § 14 ust. 3 i ust. 10 dotyczących waloryzacji wynagrodzenia, oraz z zastrzeżeniem przepisów ustawy PZP dopuszczających zmiany wynagrodzenia, kwota netto wynagrodzenia jest niezmienna, obejmuje wszelkie roboty, narzuty i dodatki dla Wykonawcy oraz wszystkie koszty towarzyszące przygotowaniu i realizacji robót ponoszone przez Wykonawcę </w:t>
      </w:r>
      <w:r w:rsidR="004B3A1A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i nie będzie podlegać żadnym zmianom, </w:t>
      </w:r>
    </w:p>
    <w:p w14:paraId="435B00F0" w14:textId="77777777" w:rsidR="003D024C" w:rsidRPr="00CD4C05" w:rsidRDefault="003D024C" w:rsidP="00534500">
      <w:pPr>
        <w:pStyle w:val="Akapitzlist"/>
        <w:widowControl/>
        <w:numPr>
          <w:ilvl w:val="1"/>
          <w:numId w:val="4"/>
        </w:numPr>
        <w:tabs>
          <w:tab w:val="left" w:pos="579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Strony przyjmują zasadę, że należny podatek VAT naliczony zostanie</w:t>
      </w:r>
      <w:r w:rsidR="00E24C06" w:rsidRPr="00CD4C05">
        <w:rPr>
          <w:sz w:val="24"/>
          <w:szCs w:val="24"/>
        </w:rPr>
        <w:t xml:space="preserve"> do ceny netto na</w:t>
      </w:r>
      <w:r w:rsidRPr="00CD4C05">
        <w:rPr>
          <w:sz w:val="24"/>
          <w:szCs w:val="24"/>
        </w:rPr>
        <w:t xml:space="preserve"> fakturze</w:t>
      </w:r>
      <w:r w:rsidR="00E24C06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zgodnie z obowiązującym pra</w:t>
      </w:r>
      <w:r w:rsidR="00B825D3" w:rsidRPr="00CD4C05">
        <w:rPr>
          <w:sz w:val="24"/>
          <w:szCs w:val="24"/>
        </w:rPr>
        <w:t xml:space="preserve">wem w dniu wystawienia </w:t>
      </w:r>
      <w:r w:rsidR="00DB7C48" w:rsidRPr="00CD4C05">
        <w:rPr>
          <w:sz w:val="24"/>
          <w:szCs w:val="24"/>
        </w:rPr>
        <w:t>faktury</w:t>
      </w:r>
      <w:r w:rsidR="00B825D3" w:rsidRPr="00CD4C05">
        <w:rPr>
          <w:sz w:val="24"/>
          <w:szCs w:val="24"/>
        </w:rPr>
        <w:t>.</w:t>
      </w:r>
    </w:p>
    <w:p w14:paraId="153FD45D" w14:textId="77777777" w:rsidR="00617B00" w:rsidRPr="00CD4C05" w:rsidRDefault="002D40C9" w:rsidP="00534500">
      <w:pPr>
        <w:pStyle w:val="Akapitzlist"/>
        <w:widowControl/>
        <w:numPr>
          <w:ilvl w:val="1"/>
          <w:numId w:val="4"/>
        </w:numPr>
        <w:tabs>
          <w:tab w:val="left" w:pos="579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Wykonawca będzie wystawiał faktury na </w:t>
      </w:r>
      <w:r w:rsidR="007F7CD6" w:rsidRPr="00CD4C05">
        <w:rPr>
          <w:sz w:val="24"/>
          <w:szCs w:val="24"/>
        </w:rPr>
        <w:t>Zamawiającego</w:t>
      </w:r>
      <w:r w:rsidR="00E24C06" w:rsidRPr="00CD4C05">
        <w:rPr>
          <w:sz w:val="24"/>
          <w:szCs w:val="24"/>
        </w:rPr>
        <w:t>:</w:t>
      </w:r>
      <w:r w:rsidR="007C4977" w:rsidRPr="00CD4C05">
        <w:rPr>
          <w:sz w:val="24"/>
          <w:szCs w:val="24"/>
        </w:rPr>
        <w:t xml:space="preserve"> </w:t>
      </w:r>
      <w:r w:rsidR="007F7CD6" w:rsidRPr="00CD4C05">
        <w:rPr>
          <w:sz w:val="24"/>
          <w:szCs w:val="24"/>
        </w:rPr>
        <w:t>Regionalną Dyrekcję Lasów Państwowych w Krośnie, ul Bieszczadzka 2,</w:t>
      </w:r>
      <w:r w:rsidR="00E24C06" w:rsidRPr="00CD4C05">
        <w:rPr>
          <w:sz w:val="24"/>
          <w:szCs w:val="24"/>
        </w:rPr>
        <w:br/>
      </w:r>
      <w:r w:rsidR="007F7CD6" w:rsidRPr="00CD4C05">
        <w:rPr>
          <w:sz w:val="24"/>
          <w:szCs w:val="24"/>
        </w:rPr>
        <w:t>38-400 Krosno,</w:t>
      </w:r>
      <w:r w:rsidR="00E24C06" w:rsidRPr="00CD4C05">
        <w:rPr>
          <w:sz w:val="24"/>
          <w:szCs w:val="24"/>
        </w:rPr>
        <w:t xml:space="preserve"> NIP 684-001-10-78. </w:t>
      </w:r>
      <w:r w:rsidR="007F7CD6" w:rsidRPr="00CD4C05">
        <w:rPr>
          <w:sz w:val="24"/>
          <w:szCs w:val="24"/>
        </w:rPr>
        <w:t xml:space="preserve">Zamawiający wskazuje jako płatników </w:t>
      </w:r>
      <w:r w:rsidR="00E24C06" w:rsidRPr="00CD4C05">
        <w:rPr>
          <w:sz w:val="24"/>
          <w:szCs w:val="24"/>
        </w:rPr>
        <w:t>właściwe</w:t>
      </w:r>
      <w:r w:rsidRPr="00CD4C05">
        <w:rPr>
          <w:sz w:val="24"/>
          <w:szCs w:val="24"/>
        </w:rPr>
        <w:t xml:space="preserve"> Nadleśnictwa</w:t>
      </w:r>
      <w:r w:rsidR="00E24C06" w:rsidRPr="00CD4C05">
        <w:rPr>
          <w:sz w:val="24"/>
          <w:szCs w:val="24"/>
        </w:rPr>
        <w:t xml:space="preserve">, wg wykazu </w:t>
      </w:r>
      <w:r w:rsidR="007C4977" w:rsidRPr="00CD4C05">
        <w:rPr>
          <w:sz w:val="24"/>
          <w:szCs w:val="24"/>
        </w:rPr>
        <w:t xml:space="preserve">zawartego </w:t>
      </w:r>
      <w:r w:rsidR="00F254FA" w:rsidRPr="00CD4C05">
        <w:rPr>
          <w:sz w:val="24"/>
          <w:szCs w:val="24"/>
        </w:rPr>
        <w:t>w ust. 6</w:t>
      </w:r>
      <w:r w:rsidR="007C4977" w:rsidRPr="00CD4C05">
        <w:rPr>
          <w:sz w:val="24"/>
          <w:szCs w:val="24"/>
        </w:rPr>
        <w:t xml:space="preserve"> poniżej</w:t>
      </w:r>
      <w:r w:rsidRPr="00CD4C05">
        <w:rPr>
          <w:sz w:val="24"/>
          <w:szCs w:val="24"/>
        </w:rPr>
        <w:t xml:space="preserve">. </w:t>
      </w:r>
    </w:p>
    <w:p w14:paraId="4CC2B56C" w14:textId="77777777" w:rsidR="00534500" w:rsidRPr="00CD4C05" w:rsidRDefault="007F7CD6" w:rsidP="00534500">
      <w:pPr>
        <w:pStyle w:val="Akapitzlist"/>
        <w:widowControl/>
        <w:numPr>
          <w:ilvl w:val="1"/>
          <w:numId w:val="4"/>
        </w:numPr>
        <w:tabs>
          <w:tab w:val="left" w:pos="5790"/>
        </w:tabs>
        <w:autoSpaceDE/>
        <w:autoSpaceDN/>
        <w:adjustRightInd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Wykonawca przesyła 1 egzemplarz faktury dla Zamawiającego i</w:t>
      </w:r>
      <w:r w:rsidR="004E6621" w:rsidRPr="00CD4C05">
        <w:rPr>
          <w:sz w:val="24"/>
          <w:szCs w:val="24"/>
        </w:rPr>
        <w:t xml:space="preserve"> kserokopię faktury do Płatnik</w:t>
      </w:r>
      <w:r w:rsidR="005A499E" w:rsidRPr="00CD4C05">
        <w:rPr>
          <w:sz w:val="24"/>
          <w:szCs w:val="24"/>
        </w:rPr>
        <w:t>ów</w:t>
      </w:r>
      <w:r w:rsidR="004E6621" w:rsidRPr="00CD4C05">
        <w:rPr>
          <w:sz w:val="24"/>
          <w:szCs w:val="24"/>
        </w:rPr>
        <w:t>, którym</w:t>
      </w:r>
      <w:r w:rsidR="005A499E" w:rsidRPr="00CD4C05">
        <w:rPr>
          <w:sz w:val="24"/>
          <w:szCs w:val="24"/>
        </w:rPr>
        <w:t>i</w:t>
      </w:r>
      <w:r w:rsidR="004E6621" w:rsidRPr="00CD4C05">
        <w:rPr>
          <w:sz w:val="24"/>
          <w:szCs w:val="24"/>
        </w:rPr>
        <w:t xml:space="preserve"> są </w:t>
      </w:r>
      <w:r w:rsidR="00E24C06" w:rsidRPr="00CD4C05">
        <w:rPr>
          <w:sz w:val="24"/>
          <w:szCs w:val="24"/>
        </w:rPr>
        <w:t>właściwe</w:t>
      </w:r>
      <w:r w:rsidR="004E6621" w:rsidRPr="00CD4C05">
        <w:rPr>
          <w:sz w:val="24"/>
          <w:szCs w:val="24"/>
        </w:rPr>
        <w:t xml:space="preserve"> nadleśnictwa:</w:t>
      </w:r>
    </w:p>
    <w:p w14:paraId="64B6CE91" w14:textId="77777777" w:rsidR="007A2BE6" w:rsidRPr="00CD4C05" w:rsidRDefault="00F254FA" w:rsidP="00571E2C">
      <w:pPr>
        <w:pStyle w:val="Akapitzlist"/>
        <w:widowControl/>
        <w:numPr>
          <w:ilvl w:val="1"/>
          <w:numId w:val="20"/>
        </w:numPr>
        <w:tabs>
          <w:tab w:val="left" w:pos="5790"/>
        </w:tabs>
        <w:autoSpaceDE/>
        <w:autoSpaceDN/>
        <w:adjustRightInd/>
        <w:spacing w:after="120" w:line="286" w:lineRule="auto"/>
        <w:ind w:left="1843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>Nadleśnictwo Baligród</w:t>
      </w:r>
      <w:r w:rsidR="007A2BE6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t>ul. Bieszczadzka 15</w:t>
      </w:r>
      <w:r w:rsidR="00BD41B3" w:rsidRPr="00CD4C05">
        <w:rPr>
          <w:sz w:val="24"/>
          <w:szCs w:val="24"/>
        </w:rPr>
        <w:t>, 38-606</w:t>
      </w:r>
      <w:r w:rsidR="007A2BE6" w:rsidRPr="00CD4C05">
        <w:rPr>
          <w:sz w:val="24"/>
          <w:szCs w:val="24"/>
        </w:rPr>
        <w:t> </w:t>
      </w:r>
      <w:r w:rsidR="00BD41B3" w:rsidRPr="00CD4C05">
        <w:rPr>
          <w:sz w:val="24"/>
          <w:szCs w:val="24"/>
        </w:rPr>
        <w:t xml:space="preserve">Baligród, </w:t>
      </w:r>
      <w:r w:rsidR="00BD41B3" w:rsidRPr="00CD4C05">
        <w:rPr>
          <w:sz w:val="24"/>
          <w:szCs w:val="24"/>
        </w:rPr>
        <w:br/>
        <w:t>NIP 688-004-21-39</w:t>
      </w:r>
      <w:r w:rsidR="00534500" w:rsidRPr="00CD4C05">
        <w:rPr>
          <w:sz w:val="24"/>
          <w:szCs w:val="24"/>
        </w:rPr>
        <w:t>;</w:t>
      </w:r>
    </w:p>
    <w:p w14:paraId="541F84D0" w14:textId="77777777" w:rsidR="004E6621" w:rsidRPr="00CD4C05" w:rsidRDefault="00BD41B3" w:rsidP="00571E2C">
      <w:pPr>
        <w:pStyle w:val="Akapitzlist"/>
        <w:widowControl/>
        <w:numPr>
          <w:ilvl w:val="1"/>
          <w:numId w:val="20"/>
        </w:numPr>
        <w:tabs>
          <w:tab w:val="left" w:pos="5790"/>
        </w:tabs>
        <w:autoSpaceDE/>
        <w:autoSpaceDN/>
        <w:adjustRightInd/>
        <w:spacing w:after="120" w:line="286" w:lineRule="auto"/>
        <w:ind w:left="1843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 Cisna</w:t>
      </w:r>
      <w:r w:rsidR="00AC5A20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t>Cisna 87A</w:t>
      </w:r>
      <w:r w:rsidR="007A2BE6" w:rsidRPr="00CD4C05">
        <w:rPr>
          <w:sz w:val="24"/>
          <w:szCs w:val="24"/>
        </w:rPr>
        <w:t>, 38</w:t>
      </w:r>
      <w:r w:rsidR="00AC5A20" w:rsidRPr="00CD4C05">
        <w:rPr>
          <w:sz w:val="24"/>
          <w:szCs w:val="24"/>
        </w:rPr>
        <w:t>-</w:t>
      </w:r>
      <w:r w:rsidRPr="00CD4C05">
        <w:rPr>
          <w:sz w:val="24"/>
          <w:szCs w:val="24"/>
        </w:rPr>
        <w:t>607</w:t>
      </w:r>
      <w:r w:rsidR="00AC5A20" w:rsidRPr="00CD4C05">
        <w:rPr>
          <w:sz w:val="24"/>
          <w:szCs w:val="24"/>
        </w:rPr>
        <w:t> </w:t>
      </w:r>
      <w:r w:rsidRPr="00CD4C05">
        <w:rPr>
          <w:sz w:val="24"/>
          <w:szCs w:val="24"/>
        </w:rPr>
        <w:t>Cisn</w:t>
      </w:r>
      <w:r w:rsidR="007A2BE6" w:rsidRPr="00CD4C05">
        <w:rPr>
          <w:sz w:val="24"/>
          <w:szCs w:val="24"/>
        </w:rPr>
        <w:t>a</w:t>
      </w:r>
      <w:r w:rsidR="00C2525D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</w:t>
      </w:r>
      <w:r w:rsidR="00C2525D" w:rsidRPr="00CD4C05">
        <w:rPr>
          <w:sz w:val="24"/>
          <w:szCs w:val="24"/>
        </w:rPr>
        <w:t>NIP</w:t>
      </w:r>
      <w:r w:rsidR="00AC5A20" w:rsidRPr="00CD4C05">
        <w:rPr>
          <w:sz w:val="24"/>
          <w:szCs w:val="24"/>
        </w:rPr>
        <w:t> </w:t>
      </w:r>
      <w:r w:rsidRPr="00CD4C05">
        <w:rPr>
          <w:sz w:val="24"/>
          <w:szCs w:val="24"/>
        </w:rPr>
        <w:t>688-004-19-96</w:t>
      </w:r>
      <w:r w:rsidR="000B3D11" w:rsidRPr="00CD4C05">
        <w:rPr>
          <w:sz w:val="24"/>
          <w:szCs w:val="24"/>
        </w:rPr>
        <w:t>;</w:t>
      </w:r>
    </w:p>
    <w:p w14:paraId="58370E3B" w14:textId="77777777" w:rsidR="00AD7955" w:rsidRPr="00CD4C05" w:rsidRDefault="007A2BE6" w:rsidP="00571E2C">
      <w:pPr>
        <w:pStyle w:val="Akapitzlist"/>
        <w:widowControl/>
        <w:numPr>
          <w:ilvl w:val="1"/>
          <w:numId w:val="20"/>
        </w:numPr>
        <w:tabs>
          <w:tab w:val="left" w:pos="5790"/>
        </w:tabs>
        <w:autoSpaceDE/>
        <w:autoSpaceDN/>
        <w:adjustRightInd/>
        <w:spacing w:after="120" w:line="286" w:lineRule="auto"/>
        <w:ind w:left="1843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 Komańcza</w:t>
      </w:r>
      <w:r w:rsidR="00AC5A20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t>Komańcza 125</w:t>
      </w:r>
      <w:r w:rsidR="00AD7955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t>38-543</w:t>
      </w:r>
      <w:r w:rsidR="00AC5A20" w:rsidRPr="00CD4C05">
        <w:rPr>
          <w:sz w:val="24"/>
          <w:szCs w:val="24"/>
        </w:rPr>
        <w:t> </w:t>
      </w:r>
      <w:r w:rsidRPr="00CD4C05">
        <w:rPr>
          <w:sz w:val="24"/>
          <w:szCs w:val="24"/>
        </w:rPr>
        <w:t>Komańcza</w:t>
      </w:r>
      <w:r w:rsidR="00AD7955" w:rsidRPr="00CD4C05">
        <w:rPr>
          <w:sz w:val="24"/>
          <w:szCs w:val="24"/>
        </w:rPr>
        <w:t xml:space="preserve">, </w:t>
      </w:r>
      <w:r w:rsidR="00AD7955" w:rsidRPr="00CD4C05">
        <w:rPr>
          <w:sz w:val="24"/>
          <w:szCs w:val="24"/>
        </w:rPr>
        <w:br/>
        <w:t>NIP </w:t>
      </w:r>
      <w:r w:rsidRPr="00CD4C05">
        <w:rPr>
          <w:sz w:val="24"/>
          <w:szCs w:val="24"/>
        </w:rPr>
        <w:t>687-000-65-73</w:t>
      </w:r>
      <w:r w:rsidR="000B3D11" w:rsidRPr="00CD4C05">
        <w:rPr>
          <w:sz w:val="24"/>
          <w:szCs w:val="24"/>
        </w:rPr>
        <w:t>;</w:t>
      </w:r>
    </w:p>
    <w:p w14:paraId="5329D223" w14:textId="77777777" w:rsidR="00123B6F" w:rsidRPr="00CD4C05" w:rsidRDefault="00AC5A20" w:rsidP="00571E2C">
      <w:pPr>
        <w:pStyle w:val="Akapitzlist"/>
        <w:widowControl/>
        <w:numPr>
          <w:ilvl w:val="1"/>
          <w:numId w:val="20"/>
        </w:numPr>
        <w:tabs>
          <w:tab w:val="left" w:pos="5790"/>
        </w:tabs>
        <w:autoSpaceDE/>
        <w:autoSpaceDN/>
        <w:adjustRightInd/>
        <w:spacing w:after="120" w:line="286" w:lineRule="auto"/>
        <w:ind w:left="1843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Nadleśnictwo </w:t>
      </w:r>
      <w:r w:rsidR="00BD41B3" w:rsidRPr="00CD4C05">
        <w:rPr>
          <w:sz w:val="24"/>
          <w:szCs w:val="24"/>
        </w:rPr>
        <w:t>Ustrzyki Dolne</w:t>
      </w:r>
      <w:r w:rsidR="00123B6F" w:rsidRPr="00CD4C05">
        <w:rPr>
          <w:sz w:val="24"/>
          <w:szCs w:val="24"/>
        </w:rPr>
        <w:t xml:space="preserve">, </w:t>
      </w:r>
      <w:r w:rsidR="00BD41B3" w:rsidRPr="00CD4C05">
        <w:rPr>
          <w:sz w:val="24"/>
          <w:szCs w:val="24"/>
        </w:rPr>
        <w:t>ul. Rynek 6, 38-700</w:t>
      </w:r>
      <w:r w:rsidRPr="00CD4C05">
        <w:rPr>
          <w:sz w:val="24"/>
          <w:szCs w:val="24"/>
        </w:rPr>
        <w:t> </w:t>
      </w:r>
      <w:r w:rsidR="00BD41B3" w:rsidRPr="00CD4C05">
        <w:rPr>
          <w:sz w:val="24"/>
          <w:szCs w:val="24"/>
        </w:rPr>
        <w:t>Ustrzyki Dolne</w:t>
      </w:r>
      <w:r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br/>
        <w:t>NIP </w:t>
      </w:r>
      <w:r w:rsidR="00BD41B3" w:rsidRPr="00CD4C05">
        <w:rPr>
          <w:sz w:val="24"/>
          <w:szCs w:val="24"/>
        </w:rPr>
        <w:t>689-000-11-65</w:t>
      </w:r>
      <w:r w:rsidR="000B3D11" w:rsidRPr="00CD4C05">
        <w:rPr>
          <w:sz w:val="24"/>
          <w:szCs w:val="24"/>
        </w:rPr>
        <w:t>;</w:t>
      </w:r>
    </w:p>
    <w:p w14:paraId="066F675A" w14:textId="77777777" w:rsidR="00DE168B" w:rsidRPr="00CD4C05" w:rsidRDefault="00860380" w:rsidP="00571E2C">
      <w:pPr>
        <w:pStyle w:val="Akapitzlist"/>
        <w:widowControl/>
        <w:numPr>
          <w:ilvl w:val="1"/>
          <w:numId w:val="20"/>
        </w:numPr>
        <w:tabs>
          <w:tab w:val="left" w:pos="5790"/>
        </w:tabs>
        <w:autoSpaceDE/>
        <w:autoSpaceDN/>
        <w:adjustRightInd/>
        <w:spacing w:after="120" w:line="286" w:lineRule="auto"/>
        <w:ind w:left="1843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Nadleśnictwo </w:t>
      </w:r>
      <w:r w:rsidR="003E29B5" w:rsidRPr="00CD4C05">
        <w:rPr>
          <w:sz w:val="24"/>
          <w:szCs w:val="24"/>
        </w:rPr>
        <w:t>Lubaczów</w:t>
      </w:r>
      <w:r w:rsidRPr="00CD4C05">
        <w:rPr>
          <w:sz w:val="24"/>
          <w:szCs w:val="24"/>
        </w:rPr>
        <w:t xml:space="preserve">, </w:t>
      </w:r>
      <w:r w:rsidR="003E29B5" w:rsidRPr="00CD4C05">
        <w:rPr>
          <w:sz w:val="24"/>
          <w:szCs w:val="24"/>
        </w:rPr>
        <w:t>ul. Słowackiego 20</w:t>
      </w:r>
      <w:r w:rsidRPr="00CD4C05">
        <w:rPr>
          <w:sz w:val="24"/>
          <w:szCs w:val="24"/>
        </w:rPr>
        <w:t xml:space="preserve">, </w:t>
      </w:r>
      <w:r w:rsidR="003E29B5" w:rsidRPr="00CD4C05">
        <w:rPr>
          <w:sz w:val="24"/>
          <w:szCs w:val="24"/>
        </w:rPr>
        <w:t xml:space="preserve">37-600 Lubaczów, </w:t>
      </w:r>
      <w:r w:rsidR="003E29B5" w:rsidRPr="00CD4C05">
        <w:rPr>
          <w:sz w:val="24"/>
          <w:szCs w:val="24"/>
        </w:rPr>
        <w:br/>
        <w:t>NIP 793-000-22-15</w:t>
      </w:r>
      <w:r w:rsidR="007C4977" w:rsidRPr="00CD4C05">
        <w:rPr>
          <w:sz w:val="24"/>
          <w:szCs w:val="24"/>
        </w:rPr>
        <w:t>;</w:t>
      </w:r>
    </w:p>
    <w:p w14:paraId="7ADCAAFA" w14:textId="77777777" w:rsidR="00534500" w:rsidRPr="00CD4C05" w:rsidRDefault="00BD41B3" w:rsidP="00571E2C">
      <w:pPr>
        <w:pStyle w:val="Akapitzlist"/>
        <w:widowControl/>
        <w:numPr>
          <w:ilvl w:val="1"/>
          <w:numId w:val="20"/>
        </w:numPr>
        <w:tabs>
          <w:tab w:val="left" w:pos="5790"/>
        </w:tabs>
        <w:autoSpaceDE/>
        <w:autoSpaceDN/>
        <w:adjustRightInd/>
        <w:spacing w:after="120" w:line="286" w:lineRule="auto"/>
        <w:ind w:left="1843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Nadleśnictwo Jarosław</w:t>
      </w:r>
      <w:r w:rsidR="003E29B5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t>Koniaczów 1 L, 37-500</w:t>
      </w:r>
      <w:r w:rsidR="003E29B5" w:rsidRPr="00CD4C05">
        <w:rPr>
          <w:sz w:val="24"/>
          <w:szCs w:val="24"/>
        </w:rPr>
        <w:t xml:space="preserve"> </w:t>
      </w:r>
      <w:r w:rsidRPr="00CD4C05">
        <w:rPr>
          <w:sz w:val="24"/>
          <w:szCs w:val="24"/>
        </w:rPr>
        <w:t>Jarosław</w:t>
      </w:r>
      <w:r w:rsidR="003E29B5" w:rsidRPr="00CD4C05">
        <w:rPr>
          <w:sz w:val="24"/>
          <w:szCs w:val="24"/>
        </w:rPr>
        <w:t xml:space="preserve">, </w:t>
      </w:r>
      <w:r w:rsidRPr="00CD4C05">
        <w:rPr>
          <w:sz w:val="24"/>
          <w:szCs w:val="24"/>
        </w:rPr>
        <w:br/>
        <w:t>NIP 792-000-60-39</w:t>
      </w:r>
      <w:r w:rsidR="007C4977" w:rsidRPr="00CD4C05">
        <w:rPr>
          <w:sz w:val="24"/>
          <w:szCs w:val="24"/>
        </w:rPr>
        <w:t>.</w:t>
      </w:r>
    </w:p>
    <w:p w14:paraId="7E983D5D" w14:textId="77777777" w:rsidR="00265F3D" w:rsidRPr="00CD4C05" w:rsidRDefault="00837A2A" w:rsidP="00571E2C">
      <w:pPr>
        <w:pStyle w:val="Akapitzlist"/>
        <w:numPr>
          <w:ilvl w:val="0"/>
          <w:numId w:val="20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Strony dopuszczają możliwość wystawiania faktur częściowych za poszczególne etapy prac, wg zasad określonych w § 4. </w:t>
      </w:r>
      <w:r w:rsidR="009A188E" w:rsidRPr="00CD4C05">
        <w:rPr>
          <w:sz w:val="24"/>
          <w:szCs w:val="24"/>
        </w:rPr>
        <w:t xml:space="preserve">Wystawienie faktury częściowej nastąpi </w:t>
      </w:r>
      <w:r w:rsidR="00EE3F3F" w:rsidRPr="00CD4C05">
        <w:rPr>
          <w:sz w:val="24"/>
          <w:szCs w:val="24"/>
        </w:rPr>
        <w:t>po podpisaniu protokołu</w:t>
      </w:r>
      <w:r w:rsidR="009A188E" w:rsidRPr="00CD4C05">
        <w:rPr>
          <w:sz w:val="24"/>
          <w:szCs w:val="24"/>
        </w:rPr>
        <w:t xml:space="preserve"> kontroli przez Zamawiającego.</w:t>
      </w:r>
      <w:r w:rsidR="005A499E" w:rsidRPr="00CD4C05">
        <w:rPr>
          <w:sz w:val="24"/>
          <w:szCs w:val="24"/>
        </w:rPr>
        <w:t xml:space="preserve"> </w:t>
      </w:r>
    </w:p>
    <w:p w14:paraId="3177256D" w14:textId="77777777" w:rsidR="00837A2A" w:rsidRPr="00CD4C05" w:rsidRDefault="00837A2A" w:rsidP="00837A2A">
      <w:pPr>
        <w:pStyle w:val="Akapitzlist"/>
        <w:ind w:left="720"/>
        <w:rPr>
          <w:sz w:val="24"/>
          <w:szCs w:val="24"/>
        </w:rPr>
      </w:pPr>
    </w:p>
    <w:p w14:paraId="42E39E30" w14:textId="77777777" w:rsidR="00837A2A" w:rsidRPr="00CD4C05" w:rsidRDefault="000B3D11" w:rsidP="00571E2C">
      <w:pPr>
        <w:numPr>
          <w:ilvl w:val="0"/>
          <w:numId w:val="20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Wynagrodzenie będzie wypłacane w częściach odpowiadającyc</w:t>
      </w:r>
      <w:r w:rsidR="0011284C" w:rsidRPr="00CD4C05">
        <w:rPr>
          <w:sz w:val="24"/>
          <w:szCs w:val="24"/>
        </w:rPr>
        <w:t xml:space="preserve">h zakresom prac zrealizowanych </w:t>
      </w:r>
      <w:r w:rsidRPr="00CD4C05">
        <w:rPr>
          <w:sz w:val="24"/>
          <w:szCs w:val="24"/>
        </w:rPr>
        <w:t>przez Wykonawcę, stosownie do harmonogramu us</w:t>
      </w:r>
      <w:r w:rsidR="000A6DC6" w:rsidRPr="00CD4C05">
        <w:rPr>
          <w:sz w:val="24"/>
          <w:szCs w:val="24"/>
        </w:rPr>
        <w:t xml:space="preserve">talonego </w:t>
      </w:r>
      <w:r w:rsidR="00080F33" w:rsidRPr="00CD4C05">
        <w:rPr>
          <w:sz w:val="24"/>
          <w:szCs w:val="24"/>
        </w:rPr>
        <w:br/>
      </w:r>
      <w:r w:rsidR="000A6DC6" w:rsidRPr="00CD4C05">
        <w:rPr>
          <w:sz w:val="24"/>
          <w:szCs w:val="24"/>
        </w:rPr>
        <w:t>w § 4 ust.</w:t>
      </w:r>
      <w:r w:rsidR="0005069E" w:rsidRPr="00CD4C05">
        <w:rPr>
          <w:sz w:val="24"/>
          <w:szCs w:val="24"/>
        </w:rPr>
        <w:t xml:space="preserve"> 1</w:t>
      </w:r>
      <w:r w:rsidR="000A6DC6" w:rsidRPr="00CD4C05">
        <w:rPr>
          <w:sz w:val="24"/>
          <w:szCs w:val="24"/>
        </w:rPr>
        <w:t>,</w:t>
      </w:r>
      <w:r w:rsidR="0011284C" w:rsidRPr="00CD4C05">
        <w:rPr>
          <w:sz w:val="24"/>
          <w:szCs w:val="24"/>
        </w:rPr>
        <w:t xml:space="preserve"> ust. 2</w:t>
      </w:r>
      <w:r w:rsidR="00837A2A" w:rsidRPr="00CD4C05">
        <w:rPr>
          <w:sz w:val="24"/>
          <w:szCs w:val="24"/>
        </w:rPr>
        <w:t xml:space="preserve">, </w:t>
      </w:r>
      <w:r w:rsidR="000A6DC6" w:rsidRPr="00CD4C05">
        <w:rPr>
          <w:sz w:val="24"/>
          <w:szCs w:val="24"/>
        </w:rPr>
        <w:t>ust</w:t>
      </w:r>
      <w:r w:rsidR="0011284C" w:rsidRPr="00CD4C05">
        <w:rPr>
          <w:sz w:val="24"/>
          <w:szCs w:val="24"/>
        </w:rPr>
        <w:t>.</w:t>
      </w:r>
      <w:r w:rsidR="000A6DC6" w:rsidRPr="00CD4C05">
        <w:rPr>
          <w:sz w:val="24"/>
          <w:szCs w:val="24"/>
        </w:rPr>
        <w:t xml:space="preserve"> 3</w:t>
      </w:r>
      <w:r w:rsidR="00BB3427" w:rsidRPr="00CD4C05">
        <w:rPr>
          <w:sz w:val="24"/>
          <w:szCs w:val="24"/>
        </w:rPr>
        <w:t>,</w:t>
      </w:r>
      <w:r w:rsidR="00837A2A" w:rsidRPr="00CD4C05">
        <w:rPr>
          <w:sz w:val="24"/>
          <w:szCs w:val="24"/>
        </w:rPr>
        <w:t xml:space="preserve"> ust. 4</w:t>
      </w:r>
      <w:r w:rsidR="00BB3427" w:rsidRPr="00CD4C05">
        <w:rPr>
          <w:sz w:val="24"/>
          <w:szCs w:val="24"/>
        </w:rPr>
        <w:t>, ust. 5 i ust. 6</w:t>
      </w:r>
      <w:r w:rsidR="000A6DC6" w:rsidRPr="00CD4C05">
        <w:rPr>
          <w:sz w:val="24"/>
          <w:szCs w:val="24"/>
        </w:rPr>
        <w:t>.</w:t>
      </w:r>
      <w:r w:rsidRPr="00CD4C05">
        <w:rPr>
          <w:sz w:val="24"/>
          <w:szCs w:val="24"/>
        </w:rPr>
        <w:t xml:space="preserve"> </w:t>
      </w:r>
    </w:p>
    <w:p w14:paraId="31387E3E" w14:textId="77777777" w:rsidR="00534500" w:rsidRPr="00CD4C05" w:rsidRDefault="00534500" w:rsidP="00534500">
      <w:pPr>
        <w:pStyle w:val="Akapitzlist"/>
        <w:rPr>
          <w:sz w:val="24"/>
          <w:szCs w:val="24"/>
        </w:rPr>
      </w:pPr>
    </w:p>
    <w:p w14:paraId="5F4FCC17" w14:textId="77777777" w:rsidR="00DB7EB1" w:rsidRPr="00CD4C05" w:rsidRDefault="002C7FF1" w:rsidP="00571E2C">
      <w:pPr>
        <w:numPr>
          <w:ilvl w:val="0"/>
          <w:numId w:val="20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Należność za wykonanie prac będzie płatna przelewem na rachunek bankowy Wykonawcy w terminie 14 dni od daty otrzymania faktury przez Zamawiającego. Zapłata za fakturę będzie dokonana na podstawie porozumienia, zawartego pomiędzy RDLP a </w:t>
      </w:r>
      <w:r w:rsidR="00837A2A" w:rsidRPr="00CD4C05">
        <w:rPr>
          <w:sz w:val="24"/>
          <w:szCs w:val="24"/>
        </w:rPr>
        <w:t xml:space="preserve">danym </w:t>
      </w:r>
      <w:r w:rsidRPr="00CD4C05">
        <w:rPr>
          <w:sz w:val="24"/>
          <w:szCs w:val="24"/>
        </w:rPr>
        <w:t xml:space="preserve">Nadleśnictwem. Podmiotem odpowiedzialnym za opłacenie faktur </w:t>
      </w:r>
      <w:r w:rsidR="000A6DC6" w:rsidRPr="00CD4C05">
        <w:rPr>
          <w:sz w:val="24"/>
          <w:szCs w:val="24"/>
        </w:rPr>
        <w:t xml:space="preserve">i </w:t>
      </w:r>
      <w:r w:rsidRPr="00CD4C05">
        <w:rPr>
          <w:sz w:val="24"/>
          <w:szCs w:val="24"/>
        </w:rPr>
        <w:t>zapłatę wynagrodzenia na rzecz Wykonawcy będzie Nadleśnictwo. Wykonawca podpisując niniejszą umowę wyraża jednocześnie zgodę, na przejęcie przez Nadleśnictwa długu o zapłatę wynagrodzenia należnego Wykonawcy, stosownie do kwot ok</w:t>
      </w:r>
      <w:r w:rsidR="000A6DC6" w:rsidRPr="00CD4C05">
        <w:rPr>
          <w:sz w:val="24"/>
          <w:szCs w:val="24"/>
        </w:rPr>
        <w:t xml:space="preserve">reślonych w </w:t>
      </w:r>
      <w:r w:rsidR="00837A2A" w:rsidRPr="00CD4C05">
        <w:rPr>
          <w:sz w:val="24"/>
          <w:szCs w:val="24"/>
        </w:rPr>
        <w:t xml:space="preserve">§ 5 </w:t>
      </w:r>
      <w:r w:rsidR="000A6DC6" w:rsidRPr="00CD4C05">
        <w:rPr>
          <w:sz w:val="24"/>
          <w:szCs w:val="24"/>
        </w:rPr>
        <w:t xml:space="preserve">ust. </w:t>
      </w:r>
      <w:r w:rsidR="00534500" w:rsidRPr="00CD4C05">
        <w:rPr>
          <w:sz w:val="24"/>
          <w:szCs w:val="24"/>
        </w:rPr>
        <w:t>2</w:t>
      </w:r>
      <w:r w:rsidR="00BB3427" w:rsidRPr="00CD4C05">
        <w:rPr>
          <w:sz w:val="24"/>
          <w:szCs w:val="24"/>
        </w:rPr>
        <w:t xml:space="preserve"> pkt 1- pkt 6</w:t>
      </w:r>
      <w:r w:rsidR="00534500" w:rsidRPr="00CD4C05">
        <w:rPr>
          <w:sz w:val="24"/>
          <w:szCs w:val="24"/>
        </w:rPr>
        <w:t xml:space="preserve">  umowy</w:t>
      </w:r>
      <w:r w:rsidRPr="00CD4C05">
        <w:rPr>
          <w:sz w:val="24"/>
          <w:szCs w:val="24"/>
        </w:rPr>
        <w:t>.</w:t>
      </w:r>
    </w:p>
    <w:p w14:paraId="135577B5" w14:textId="77777777" w:rsidR="00534500" w:rsidRPr="00CD4C05" w:rsidRDefault="00534500" w:rsidP="00534500">
      <w:pPr>
        <w:pStyle w:val="Akapitzlist"/>
        <w:rPr>
          <w:sz w:val="24"/>
          <w:szCs w:val="24"/>
        </w:rPr>
      </w:pPr>
    </w:p>
    <w:p w14:paraId="50DE1D11" w14:textId="77777777" w:rsidR="009A188E" w:rsidRPr="00CD4C05" w:rsidRDefault="009A188E" w:rsidP="00571E2C">
      <w:pPr>
        <w:numPr>
          <w:ilvl w:val="0"/>
          <w:numId w:val="20"/>
        </w:numPr>
        <w:shd w:val="clear" w:color="auto" w:fill="FFFFFF"/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Wartość wszystkich faktur częściowych </w:t>
      </w:r>
      <w:r w:rsidR="00F80D2A" w:rsidRPr="00CD4C05">
        <w:rPr>
          <w:sz w:val="24"/>
          <w:szCs w:val="24"/>
        </w:rPr>
        <w:t xml:space="preserve">wg właściwych nadleśnictw </w:t>
      </w:r>
      <w:r w:rsidRPr="00CD4C05">
        <w:rPr>
          <w:sz w:val="24"/>
          <w:szCs w:val="24"/>
        </w:rPr>
        <w:t xml:space="preserve">łącznie nie może przekroczyć </w:t>
      </w:r>
      <w:r w:rsidR="00C57E64" w:rsidRPr="00CD4C05">
        <w:rPr>
          <w:sz w:val="24"/>
          <w:szCs w:val="24"/>
        </w:rPr>
        <w:t>9</w:t>
      </w:r>
      <w:r w:rsidRPr="00CD4C05">
        <w:rPr>
          <w:sz w:val="24"/>
          <w:szCs w:val="24"/>
        </w:rPr>
        <w:t xml:space="preserve">0% </w:t>
      </w:r>
      <w:r w:rsidR="00C1796D" w:rsidRPr="00CD4C05">
        <w:rPr>
          <w:sz w:val="24"/>
          <w:szCs w:val="24"/>
        </w:rPr>
        <w:t xml:space="preserve">kwoty łącznego wynagrodzenia określonej </w:t>
      </w:r>
      <w:r w:rsidR="00837A2A" w:rsidRPr="00CD4C05">
        <w:rPr>
          <w:sz w:val="24"/>
          <w:szCs w:val="24"/>
        </w:rPr>
        <w:t xml:space="preserve">w </w:t>
      </w:r>
      <w:r w:rsidR="005D1D6A" w:rsidRPr="00CD4C05">
        <w:rPr>
          <w:sz w:val="24"/>
          <w:szCs w:val="24"/>
        </w:rPr>
        <w:t xml:space="preserve">§ 5 </w:t>
      </w:r>
      <w:r w:rsidR="00C57E64" w:rsidRPr="00CD4C05">
        <w:rPr>
          <w:sz w:val="24"/>
          <w:szCs w:val="24"/>
        </w:rPr>
        <w:t>ust.1</w:t>
      </w:r>
      <w:r w:rsidR="00534500" w:rsidRPr="00CD4C05">
        <w:rPr>
          <w:sz w:val="24"/>
          <w:szCs w:val="24"/>
        </w:rPr>
        <w:t xml:space="preserve"> umowy</w:t>
      </w:r>
      <w:r w:rsidR="00C57E64" w:rsidRPr="00CD4C05">
        <w:rPr>
          <w:sz w:val="24"/>
          <w:szCs w:val="24"/>
        </w:rPr>
        <w:t>.</w:t>
      </w:r>
    </w:p>
    <w:p w14:paraId="740DE57F" w14:textId="77777777" w:rsidR="003D024C" w:rsidRPr="00CD4C05" w:rsidRDefault="001456C0" w:rsidP="00C64E9D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 xml:space="preserve">§ </w:t>
      </w:r>
      <w:r w:rsidR="00C57E64" w:rsidRPr="00CD4C05">
        <w:rPr>
          <w:b/>
          <w:sz w:val="24"/>
          <w:szCs w:val="24"/>
        </w:rPr>
        <w:t>6</w:t>
      </w:r>
      <w:r w:rsidRPr="00CD4C05">
        <w:rPr>
          <w:b/>
          <w:sz w:val="24"/>
          <w:szCs w:val="24"/>
        </w:rPr>
        <w:t>.</w:t>
      </w:r>
    </w:p>
    <w:p w14:paraId="542A2E8C" w14:textId="77777777" w:rsidR="00503FB7" w:rsidRPr="00CD4C05" w:rsidRDefault="00503FB7" w:rsidP="00571E2C">
      <w:pPr>
        <w:pStyle w:val="Styl"/>
        <w:numPr>
          <w:ilvl w:val="1"/>
          <w:numId w:val="20"/>
        </w:numPr>
        <w:tabs>
          <w:tab w:val="left" w:pos="1861"/>
          <w:tab w:val="left" w:pos="6076"/>
        </w:tabs>
        <w:spacing w:after="120" w:line="286" w:lineRule="auto"/>
        <w:ind w:left="426" w:hanging="426"/>
        <w:jc w:val="both"/>
      </w:pPr>
      <w:r w:rsidRPr="00CD4C05">
        <w:t>Przeniesienie na rzecz Zamawiającego majątkowych praw autorskich do wykonanego przedmiotu umowy następuje z chwilą zapłaty wynagrodzenia umownego</w:t>
      </w:r>
      <w:r w:rsidR="00161FE6" w:rsidRPr="00CD4C05">
        <w:t>.</w:t>
      </w:r>
    </w:p>
    <w:p w14:paraId="7148A2F9" w14:textId="77777777" w:rsidR="00503FB7" w:rsidRPr="00CD4C05" w:rsidRDefault="00503FB7" w:rsidP="00571E2C">
      <w:pPr>
        <w:pStyle w:val="Styl"/>
        <w:numPr>
          <w:ilvl w:val="1"/>
          <w:numId w:val="20"/>
        </w:numPr>
        <w:spacing w:after="120" w:line="286" w:lineRule="auto"/>
        <w:ind w:left="426" w:hanging="426"/>
        <w:jc w:val="both"/>
      </w:pPr>
      <w:r w:rsidRPr="00CD4C05">
        <w:t>Przeniesienie majątkowych praw autorskich w szcz</w:t>
      </w:r>
      <w:r w:rsidR="00056630" w:rsidRPr="00CD4C05">
        <w:t xml:space="preserve">ególności obejmuje </w:t>
      </w:r>
      <w:r w:rsidR="00051C6E" w:rsidRPr="00CD4C05">
        <w:t xml:space="preserve">następujące </w:t>
      </w:r>
      <w:r w:rsidR="00056630" w:rsidRPr="00CD4C05">
        <w:t xml:space="preserve">pola </w:t>
      </w:r>
      <w:r w:rsidRPr="00CD4C05">
        <w:t>eksploatacji:</w:t>
      </w:r>
    </w:p>
    <w:p w14:paraId="0AA11CCD" w14:textId="77777777" w:rsidR="00503FB7" w:rsidRPr="00CD4C05" w:rsidRDefault="00892F80" w:rsidP="00080F33">
      <w:pPr>
        <w:pStyle w:val="Styl"/>
        <w:spacing w:after="120" w:line="286" w:lineRule="auto"/>
        <w:ind w:left="709" w:hanging="425"/>
        <w:jc w:val="both"/>
      </w:pPr>
      <w:r w:rsidRPr="00CD4C05">
        <w:t>1)</w:t>
      </w:r>
      <w:r w:rsidRPr="00CD4C05">
        <w:tab/>
      </w:r>
      <w:r w:rsidR="00503FB7" w:rsidRPr="00CD4C05">
        <w:t xml:space="preserve">w zakresie utrwalania i zwielokrotniania </w:t>
      </w:r>
      <w:r w:rsidR="00F80D2A" w:rsidRPr="00CD4C05">
        <w:t>przedmiotu umowy - powielanie i </w:t>
      </w:r>
      <w:r w:rsidR="00503FB7" w:rsidRPr="00CD4C05">
        <w:t>kopiowanie jakąkolwiek techniką egzemplarzy opracowań składających się na przedmiot umowy, w tym techniką zapisu magnetycznego oraz techniką cyfrową;</w:t>
      </w:r>
    </w:p>
    <w:p w14:paraId="61DA9F24" w14:textId="77777777" w:rsidR="00503FB7" w:rsidRPr="00CD4C05" w:rsidRDefault="00892F80" w:rsidP="00080F33">
      <w:pPr>
        <w:pStyle w:val="Styl"/>
        <w:spacing w:after="120" w:line="286" w:lineRule="auto"/>
        <w:ind w:left="709" w:hanging="425"/>
        <w:jc w:val="both"/>
      </w:pPr>
      <w:r w:rsidRPr="00CD4C05">
        <w:t>2)</w:t>
      </w:r>
      <w:r w:rsidRPr="00CD4C05">
        <w:tab/>
      </w:r>
      <w:r w:rsidR="00503FB7" w:rsidRPr="00CD4C05">
        <w:t>w zakresie obrotu oryginałem albo egzemplarzami opracowań skład</w:t>
      </w:r>
      <w:r w:rsidR="00F80D2A" w:rsidRPr="00CD4C05">
        <w:t>ających się na przedmiot umowy (</w:t>
      </w:r>
      <w:r w:rsidR="00503FB7" w:rsidRPr="00CD4C05">
        <w:t>w tym nośnikami</w:t>
      </w:r>
      <w:r w:rsidR="00F80D2A" w:rsidRPr="00CD4C05">
        <w:t>,</w:t>
      </w:r>
      <w:r w:rsidR="00503FB7" w:rsidRPr="00CD4C05">
        <w:t xml:space="preserve"> na kt</w:t>
      </w:r>
      <w:r w:rsidR="00963153" w:rsidRPr="00CD4C05">
        <w:t>órych przedmiot umowy utrwalono)</w:t>
      </w:r>
      <w:r w:rsidR="00503FB7" w:rsidRPr="00CD4C05">
        <w:t xml:space="preserve"> </w:t>
      </w:r>
      <w:r w:rsidR="00503FB7" w:rsidRPr="00CD4C05">
        <w:lastRenderedPageBreak/>
        <w:t>- wprowadzanie do obrotu, publikacja w</w:t>
      </w:r>
      <w:r w:rsidR="00056630" w:rsidRPr="00CD4C05">
        <w:t> </w:t>
      </w:r>
      <w:r w:rsidR="00503FB7" w:rsidRPr="00CD4C05">
        <w:t xml:space="preserve">całości lub w części </w:t>
      </w:r>
      <w:r w:rsidR="00963153" w:rsidRPr="00CD4C05">
        <w:t>(</w:t>
      </w:r>
      <w:r w:rsidR="00503FB7" w:rsidRPr="00CD4C05">
        <w:t>w</w:t>
      </w:r>
      <w:r w:rsidR="00F80D2A" w:rsidRPr="00CD4C05">
        <w:t> </w:t>
      </w:r>
      <w:r w:rsidR="00963153" w:rsidRPr="00CD4C05">
        <w:t>tym w Internecie), użyczenie</w:t>
      </w:r>
      <w:r w:rsidR="00056630" w:rsidRPr="00CD4C05">
        <w:t>, oddawanie w </w:t>
      </w:r>
      <w:r w:rsidR="00503FB7" w:rsidRPr="00CD4C05">
        <w:t>najem</w:t>
      </w:r>
      <w:r w:rsidR="00963153" w:rsidRPr="00CD4C05">
        <w:t xml:space="preserve"> dzierżawę</w:t>
      </w:r>
      <w:r w:rsidR="00503FB7" w:rsidRPr="00CD4C05">
        <w:t xml:space="preserve"> oryginału albo kopii egzemplarzy opracowań;</w:t>
      </w:r>
    </w:p>
    <w:p w14:paraId="1B180A89" w14:textId="77777777" w:rsidR="00503FB7" w:rsidRPr="00CD4C05" w:rsidRDefault="00892F80" w:rsidP="00080F33">
      <w:pPr>
        <w:pStyle w:val="Styl"/>
        <w:spacing w:after="120" w:line="286" w:lineRule="auto"/>
        <w:ind w:left="709" w:hanging="425"/>
        <w:jc w:val="both"/>
      </w:pPr>
      <w:r w:rsidRPr="00CD4C05">
        <w:t>3)</w:t>
      </w:r>
      <w:r w:rsidRPr="00CD4C05">
        <w:tab/>
      </w:r>
      <w:r w:rsidR="00503FB7" w:rsidRPr="00CD4C05">
        <w:t xml:space="preserve">w zakresie rozpowszechniania przedmiotu umowy w sposób inny </w:t>
      </w:r>
      <w:r w:rsidR="00503FB7" w:rsidRPr="00CD4C05">
        <w:rPr>
          <w:w w:val="81"/>
        </w:rPr>
        <w:t xml:space="preserve">niż </w:t>
      </w:r>
      <w:r w:rsidR="00503FB7" w:rsidRPr="00CD4C05">
        <w:t>określony powyżej, w tym w celach promocji i reklamy działalności Zamawiającego;</w:t>
      </w:r>
    </w:p>
    <w:p w14:paraId="0458F72D" w14:textId="77777777" w:rsidR="00503FB7" w:rsidRPr="00CD4C05" w:rsidRDefault="00892F80" w:rsidP="00080F33">
      <w:pPr>
        <w:pStyle w:val="Styl"/>
        <w:spacing w:after="120" w:line="286" w:lineRule="auto"/>
        <w:ind w:left="709" w:hanging="425"/>
        <w:jc w:val="both"/>
      </w:pPr>
      <w:r w:rsidRPr="00CD4C05">
        <w:t>4)</w:t>
      </w:r>
      <w:r w:rsidRPr="00CD4C05">
        <w:tab/>
      </w:r>
      <w:r w:rsidR="00503FB7" w:rsidRPr="00CD4C05">
        <w:t>dokonywania zmian, przeróbek oraz opracowań przedmiotu umowy;</w:t>
      </w:r>
    </w:p>
    <w:p w14:paraId="640F1ECF" w14:textId="77777777" w:rsidR="00503FB7" w:rsidRPr="00CD4C05" w:rsidRDefault="00892F80" w:rsidP="00080F33">
      <w:pPr>
        <w:pStyle w:val="Styl"/>
        <w:spacing w:after="120" w:line="286" w:lineRule="auto"/>
        <w:ind w:left="709" w:hanging="425"/>
        <w:jc w:val="both"/>
      </w:pPr>
      <w:r w:rsidRPr="00CD4C05">
        <w:t>5)</w:t>
      </w:r>
      <w:r w:rsidRPr="00CD4C05">
        <w:tab/>
      </w:r>
      <w:r w:rsidR="00503FB7" w:rsidRPr="00CD4C05">
        <w:t>wykorzystania przedmiotu umowy zgodnie z jego przeznaczeniem we wszelkich celach zgodnych z ustawowymi i statutowymi obowiązkami Zamawiającego.</w:t>
      </w:r>
    </w:p>
    <w:p w14:paraId="331DE482" w14:textId="77777777" w:rsidR="00503FB7" w:rsidRPr="00CD4C05" w:rsidRDefault="00503FB7" w:rsidP="00571E2C">
      <w:pPr>
        <w:pStyle w:val="Styl"/>
        <w:numPr>
          <w:ilvl w:val="1"/>
          <w:numId w:val="20"/>
        </w:numPr>
        <w:spacing w:after="120" w:line="286" w:lineRule="auto"/>
        <w:ind w:left="426" w:hanging="426"/>
        <w:jc w:val="both"/>
      </w:pPr>
      <w:r w:rsidRPr="00CD4C05">
        <w:t>Majątkowe prawa autorskie do przedmiotu umowy, nabyte przez Zamawiającego na podstawie niniejszej umowy</w:t>
      </w:r>
      <w:r w:rsidR="00056630" w:rsidRPr="00CD4C05">
        <w:t>,</w:t>
      </w:r>
      <w:r w:rsidRPr="00CD4C05">
        <w:t xml:space="preserve"> nie podlegają ograniczeniom terytorialnym oraz czasowym.</w:t>
      </w:r>
    </w:p>
    <w:p w14:paraId="1CD42BFE" w14:textId="77777777" w:rsidR="00503FB7" w:rsidRPr="00CD4C05" w:rsidRDefault="00503FB7" w:rsidP="00571E2C">
      <w:pPr>
        <w:pStyle w:val="Styl"/>
        <w:numPr>
          <w:ilvl w:val="1"/>
          <w:numId w:val="20"/>
        </w:numPr>
        <w:spacing w:after="120" w:line="286" w:lineRule="auto"/>
        <w:ind w:left="426" w:hanging="426"/>
        <w:jc w:val="both"/>
      </w:pPr>
      <w:r w:rsidRPr="00CD4C05">
        <w:t>Zamawiający ma prawo korzystać i rozpowszechniać opracowania skł</w:t>
      </w:r>
      <w:r w:rsidR="00056630" w:rsidRPr="00CD4C05">
        <w:t>adające się na przedmiot umowy (</w:t>
      </w:r>
      <w:r w:rsidRPr="00CD4C05">
        <w:t>zaró</w:t>
      </w:r>
      <w:r w:rsidR="00056630" w:rsidRPr="00CD4C05">
        <w:t>wno w częściach jak i w całości)</w:t>
      </w:r>
      <w:r w:rsidRPr="00CD4C05">
        <w:t xml:space="preserve"> bez oznaczania ich imienie</w:t>
      </w:r>
      <w:r w:rsidR="00056630" w:rsidRPr="00CD4C05">
        <w:t>m i n</w:t>
      </w:r>
      <w:r w:rsidRPr="00CD4C05">
        <w:t>azwiskiem autora.</w:t>
      </w:r>
    </w:p>
    <w:p w14:paraId="12A85DCF" w14:textId="77777777" w:rsidR="00503FB7" w:rsidRPr="00CD4C05" w:rsidRDefault="00503FB7" w:rsidP="00571E2C">
      <w:pPr>
        <w:pStyle w:val="Styl"/>
        <w:numPr>
          <w:ilvl w:val="1"/>
          <w:numId w:val="20"/>
        </w:numPr>
        <w:spacing w:after="120" w:line="286" w:lineRule="auto"/>
        <w:ind w:left="426" w:hanging="426"/>
        <w:jc w:val="both"/>
      </w:pPr>
      <w:r w:rsidRPr="00CD4C05">
        <w:t>Wykonawca udziela Zamawiającemu zezwolenia do dokonywania wszelkich zmian i przeróbek przedmiotu umowy, w ty</w:t>
      </w:r>
      <w:r w:rsidR="00056630" w:rsidRPr="00CD4C05">
        <w:t>m również do wykorzystania go w </w:t>
      </w:r>
      <w:r w:rsidRPr="00CD4C05">
        <w:t>części lub całości oraz łączeni</w:t>
      </w:r>
      <w:r w:rsidR="00056630" w:rsidRPr="00CD4C05">
        <w:t>a z innymi dziełami autorskimi.</w:t>
      </w:r>
    </w:p>
    <w:p w14:paraId="602379F5" w14:textId="77777777" w:rsidR="00875C8A" w:rsidRPr="00CD4C05" w:rsidRDefault="00875C8A" w:rsidP="00571E2C">
      <w:pPr>
        <w:pStyle w:val="Styl"/>
        <w:numPr>
          <w:ilvl w:val="1"/>
          <w:numId w:val="20"/>
        </w:numPr>
        <w:spacing w:after="120" w:line="286" w:lineRule="auto"/>
        <w:ind w:left="426" w:hanging="426"/>
        <w:jc w:val="both"/>
      </w:pPr>
      <w:r w:rsidRPr="00CD4C05">
        <w:t>Przeniesienie autorskich praw majątkowych jak również udzielenie zezwolenia, o którym mowa w ust. 5 powyżej następuje w ramach wynagrodzenia umownego określonego w § 5. Wykonawcy nie przysługuje żadne, dodatkowe wynagrodzenie za przeniesienie autorskich praw majątkowych oraz za udzielenie zezwolenia, o którym mowa w ust. 5.</w:t>
      </w:r>
    </w:p>
    <w:p w14:paraId="4C0A88D7" w14:textId="77777777" w:rsidR="00056630" w:rsidRPr="00CD4C05" w:rsidRDefault="00056630" w:rsidP="00C64E9D">
      <w:pPr>
        <w:pStyle w:val="Tekstpodstawowy3"/>
        <w:spacing w:before="0" w:after="120" w:line="286" w:lineRule="auto"/>
        <w:jc w:val="center"/>
        <w:rPr>
          <w:rFonts w:ascii="Arial" w:hAnsi="Arial" w:cs="Arial"/>
          <w:b/>
        </w:rPr>
      </w:pPr>
      <w:r w:rsidRPr="00CD4C05">
        <w:rPr>
          <w:rFonts w:ascii="Arial" w:hAnsi="Arial" w:cs="Arial"/>
          <w:b/>
        </w:rPr>
        <w:t>§ 7.</w:t>
      </w:r>
    </w:p>
    <w:p w14:paraId="4B307BF8" w14:textId="77777777" w:rsidR="00923B61" w:rsidRPr="00CD4C05" w:rsidRDefault="00923B61" w:rsidP="00571E2C">
      <w:pPr>
        <w:pStyle w:val="Tekstpodstawowy3"/>
        <w:numPr>
          <w:ilvl w:val="0"/>
          <w:numId w:val="13"/>
        </w:numPr>
        <w:spacing w:line="286" w:lineRule="auto"/>
        <w:ind w:left="714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>Wykonawca jest odpowiedzialny za bezpieczeństwo i przestrzeganie przepisów i uregulowań prawnych obowiązujących w Rzeczypospolitej Polskiej, w tym stosowanych do prac z zakresu</w:t>
      </w:r>
      <w:r w:rsidR="009A4FEE" w:rsidRPr="00CD4C05">
        <w:rPr>
          <w:rFonts w:ascii="Arial" w:hAnsi="Arial" w:cs="Arial"/>
        </w:rPr>
        <w:t xml:space="preserve"> gospodarki leśnej oraz zasad i </w:t>
      </w:r>
      <w:r w:rsidRPr="00CD4C05">
        <w:rPr>
          <w:rFonts w:ascii="Arial" w:hAnsi="Arial" w:cs="Arial"/>
        </w:rPr>
        <w:t xml:space="preserve">przepisów BHP i ppoż. na terenie wykonywanych prac. </w:t>
      </w:r>
    </w:p>
    <w:p w14:paraId="1E10A719" w14:textId="77777777" w:rsidR="00923B61" w:rsidRPr="00CD4C05" w:rsidRDefault="00923B61" w:rsidP="00571E2C">
      <w:pPr>
        <w:pStyle w:val="Tekstpodstawowy3"/>
        <w:numPr>
          <w:ilvl w:val="0"/>
          <w:numId w:val="13"/>
        </w:numPr>
        <w:spacing w:line="286" w:lineRule="auto"/>
        <w:ind w:left="714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>Wykonawca obowiązany jest zapewnić udział w wykonywaniu prac o</w:t>
      </w:r>
      <w:r w:rsidR="009A4FEE" w:rsidRPr="00CD4C05">
        <w:rPr>
          <w:rFonts w:ascii="Arial" w:hAnsi="Arial" w:cs="Arial"/>
        </w:rPr>
        <w:t>sób o </w:t>
      </w:r>
      <w:r w:rsidRPr="00CD4C05">
        <w:rPr>
          <w:rFonts w:ascii="Arial" w:hAnsi="Arial" w:cs="Arial"/>
        </w:rPr>
        <w:t>odpowiednich kwalifikacjach i w odpowiedniej liczbie („Personel Wykonawcy”) do zakresu prac objętych danym Zleceniem.</w:t>
      </w:r>
    </w:p>
    <w:p w14:paraId="7FE720ED" w14:textId="77777777" w:rsidR="00923B61" w:rsidRPr="00CD4C05" w:rsidRDefault="00923B61" w:rsidP="00571E2C">
      <w:pPr>
        <w:pStyle w:val="Tekstpodstawowy3"/>
        <w:numPr>
          <w:ilvl w:val="0"/>
          <w:numId w:val="13"/>
        </w:numPr>
        <w:spacing w:line="286" w:lineRule="auto"/>
        <w:ind w:left="714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>W zakresie, w jakim Zamawiający, na podstawie</w:t>
      </w:r>
      <w:r w:rsidR="002C16A3" w:rsidRPr="00CD4C05">
        <w:rPr>
          <w:rFonts w:ascii="Arial" w:hAnsi="Arial" w:cs="Arial"/>
        </w:rPr>
        <w:t xml:space="preserve"> art. 95 ust. 1</w:t>
      </w:r>
      <w:r w:rsidR="009A4FEE" w:rsidRPr="00CD4C05">
        <w:rPr>
          <w:rFonts w:ascii="Arial" w:hAnsi="Arial" w:cs="Arial"/>
        </w:rPr>
        <w:t xml:space="preserve"> PZP określił w </w:t>
      </w:r>
      <w:r w:rsidR="0030291F" w:rsidRPr="00CD4C05">
        <w:rPr>
          <w:rFonts w:ascii="Arial" w:hAnsi="Arial" w:cs="Arial"/>
        </w:rPr>
        <w:t>S</w:t>
      </w:r>
      <w:r w:rsidRPr="00CD4C05">
        <w:rPr>
          <w:rFonts w:ascii="Arial" w:hAnsi="Arial" w:cs="Arial"/>
        </w:rPr>
        <w:t xml:space="preserve">WZ wymagania zatrudnienia przez wykonawcę lub podwykonawcę na podstawie umowy o pracę osób wykonujących czynności wchodzące w skład przedmiotu zamówienia, jeżeli wykonanie tych czynności polega na wykonywaniu pracy w sposób określony </w:t>
      </w:r>
      <w:r w:rsidR="009A4FEE" w:rsidRPr="00CD4C05">
        <w:rPr>
          <w:rFonts w:ascii="Arial" w:hAnsi="Arial" w:cs="Arial"/>
        </w:rPr>
        <w:t>w art. 22 § 1 ustawy z dnia 26 </w:t>
      </w:r>
      <w:r w:rsidRPr="00CD4C05">
        <w:rPr>
          <w:rFonts w:ascii="Arial" w:hAnsi="Arial" w:cs="Arial"/>
        </w:rPr>
        <w:t>czerw</w:t>
      </w:r>
      <w:r w:rsidR="00754155" w:rsidRPr="00CD4C05">
        <w:rPr>
          <w:rFonts w:ascii="Arial" w:hAnsi="Arial" w:cs="Arial"/>
        </w:rPr>
        <w:t>ca 1974 r. - Kodeks prac</w:t>
      </w:r>
      <w:r w:rsidR="00BD41B3" w:rsidRPr="00CD4C05">
        <w:rPr>
          <w:rFonts w:ascii="Arial" w:hAnsi="Arial" w:cs="Arial"/>
        </w:rPr>
        <w:t>y (tekst jednolity Dz. U. z 2023</w:t>
      </w:r>
      <w:r w:rsidR="009A4FEE" w:rsidRPr="00CD4C05">
        <w:rPr>
          <w:rFonts w:ascii="Arial" w:hAnsi="Arial" w:cs="Arial"/>
        </w:rPr>
        <w:t xml:space="preserve"> r. poz. </w:t>
      </w:r>
      <w:r w:rsidR="00BD41B3" w:rsidRPr="00CD4C05">
        <w:rPr>
          <w:rFonts w:ascii="Arial" w:hAnsi="Arial" w:cs="Arial"/>
        </w:rPr>
        <w:t>1465</w:t>
      </w:r>
      <w:r w:rsidRPr="00CD4C05">
        <w:rPr>
          <w:rFonts w:ascii="Arial" w:hAnsi="Arial" w:cs="Arial"/>
        </w:rPr>
        <w:t>), Wykonawca gwarantuje Zamawiającemu, że osoby wykonujące te czynności będą zatrudnione na podstawie umowy o pracę w rozumieniu Kodeksu pracy, przy czym wykonanie tych zobowiązań (łącznie: „Obowiązek Zatrudnienia”) może nastąpić również poprzez zatrud</w:t>
      </w:r>
      <w:r w:rsidR="0005069E" w:rsidRPr="00CD4C05">
        <w:rPr>
          <w:rFonts w:ascii="Arial" w:hAnsi="Arial" w:cs="Arial"/>
        </w:rPr>
        <w:t>nienie osób wskazanych w ust.</w:t>
      </w:r>
      <w:r w:rsidRPr="00CD4C05">
        <w:rPr>
          <w:rFonts w:ascii="Arial" w:hAnsi="Arial" w:cs="Arial"/>
        </w:rPr>
        <w:t xml:space="preserve"> 1 i 2 przez podwykonawców. </w:t>
      </w:r>
    </w:p>
    <w:p w14:paraId="60E722CD" w14:textId="77777777" w:rsidR="00923B61" w:rsidRPr="00CD4C05" w:rsidRDefault="00923B61" w:rsidP="00571E2C">
      <w:pPr>
        <w:pStyle w:val="Tekstpodstawowy3"/>
        <w:numPr>
          <w:ilvl w:val="0"/>
          <w:numId w:val="13"/>
        </w:numPr>
        <w:spacing w:line="286" w:lineRule="auto"/>
        <w:ind w:left="714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Przed rozpoczęciem realizacji czynności, do których odnosi się Obowiązek </w:t>
      </w:r>
      <w:r w:rsidRPr="00CD4C05">
        <w:rPr>
          <w:rFonts w:ascii="Arial" w:hAnsi="Arial" w:cs="Arial"/>
        </w:rPr>
        <w:lastRenderedPageBreak/>
        <w:t>Zatrudnienia, w stosunku do osób mających wykonywać te czynności, Wykonawca obowiązany jest przedłożyć Zamawiającemu, następujące dokumenty:</w:t>
      </w:r>
    </w:p>
    <w:p w14:paraId="1E2EF24F" w14:textId="77777777" w:rsidR="00831A76" w:rsidRPr="00CD4C05" w:rsidRDefault="00923B61" w:rsidP="00571E2C">
      <w:pPr>
        <w:pStyle w:val="Tekstpodstawowy3"/>
        <w:numPr>
          <w:ilvl w:val="1"/>
          <w:numId w:val="13"/>
        </w:numPr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>jeżeli pracodawcą osób wykonujących czynności, do których odnosi się Obowiązek Zatrudnienia jest Wykonawca - oświadczenie Wykonawc</w:t>
      </w:r>
      <w:r w:rsidR="00FB2613" w:rsidRPr="00CD4C05">
        <w:rPr>
          <w:rFonts w:ascii="Arial" w:hAnsi="Arial" w:cs="Arial"/>
        </w:rPr>
        <w:t>y o </w:t>
      </w:r>
      <w:r w:rsidRPr="00CD4C05">
        <w:rPr>
          <w:rFonts w:ascii="Arial" w:hAnsi="Arial" w:cs="Arial"/>
        </w:rPr>
        <w:t>zatrudnieniu tych osób na podstawie umowy o pracę w</w:t>
      </w:r>
      <w:r w:rsidR="00831A76" w:rsidRPr="00CD4C05">
        <w:rPr>
          <w:rFonts w:ascii="Arial" w:hAnsi="Arial" w:cs="Arial"/>
        </w:rPr>
        <w:t xml:space="preserve"> rozumieniu Kodeksu pracy; </w:t>
      </w:r>
    </w:p>
    <w:p w14:paraId="0A128064" w14:textId="77777777" w:rsidR="00923B61" w:rsidRPr="00CD4C05" w:rsidRDefault="00923B61" w:rsidP="00060771">
      <w:pPr>
        <w:pStyle w:val="Tekstpodstawowy3"/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Oświadczenie to powinno zawierać w szczególności: dokładne określenie podmiotu składającego oświadczenie, datę złożenia oświadczenia, wskazanie, że czynności, do których odnosi się Obowiązek Zatrudnienia wykonują osoby zatrudnione na podstawie umowy o pracę w rozumieniu Kodeksu pracy wraz ze wskazaniem liczby tych osób, rodzaju umowy o pracę i wymiaru etatu oraz podpis osoby uprawnionej do złożenia oświadczenia w imieniu Wykonawcy. </w:t>
      </w:r>
    </w:p>
    <w:p w14:paraId="02D43EF2" w14:textId="77777777" w:rsidR="009A4FEE" w:rsidRPr="00CD4C05" w:rsidRDefault="00923B61" w:rsidP="00571E2C">
      <w:pPr>
        <w:pStyle w:val="Tekstpodstawowy3"/>
        <w:numPr>
          <w:ilvl w:val="1"/>
          <w:numId w:val="13"/>
        </w:numPr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>jeżeli pracodawcą osób wykonujących czynności, do których odnosi się Obowiązek Zatrudnienia jest podwykonawca - oświadczenie tego podwykonawcy o zatrudnieniu tych osób na podstawie umowy o pracę w rozumieniu Kodeksu pracy;</w:t>
      </w:r>
      <w:r w:rsidR="009A4FEE" w:rsidRPr="00CD4C05">
        <w:rPr>
          <w:rFonts w:ascii="Arial" w:hAnsi="Arial" w:cs="Arial"/>
        </w:rPr>
        <w:t xml:space="preserve"> </w:t>
      </w:r>
    </w:p>
    <w:p w14:paraId="237F6963" w14:textId="77777777" w:rsidR="00923B61" w:rsidRPr="00CD4C05" w:rsidRDefault="00923B61" w:rsidP="00060771">
      <w:pPr>
        <w:pStyle w:val="Tekstpodstawowy3"/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>Oświadczenie to powinno zawierać w szczególności: dokładne określenie podmiotu składającego oświadczenie, datę złożenia oświadczenia, wskazanie, że czynności, do których odnosi się Obowiązek Zatrudnienia wykonują osoby zatrudnione na podstawie umowy o pracę w rozumieniu Kodeksu pracy wraz ze wskazaniem liczby tych osób, rodzaju umowy o pracę i wymiaru etatu oraz podpis osoby uprawnionej do złożenia oświa</w:t>
      </w:r>
      <w:r w:rsidR="00831A76" w:rsidRPr="00CD4C05">
        <w:rPr>
          <w:rFonts w:ascii="Arial" w:hAnsi="Arial" w:cs="Arial"/>
        </w:rPr>
        <w:t>dczenia w imieniu podwykonawcy.</w:t>
      </w:r>
    </w:p>
    <w:p w14:paraId="69FAB988" w14:textId="77777777" w:rsidR="00923B61" w:rsidRPr="00CD4C05" w:rsidRDefault="00923B61" w:rsidP="00571E2C">
      <w:pPr>
        <w:pStyle w:val="Tekstpodstawowy3"/>
        <w:numPr>
          <w:ilvl w:val="1"/>
          <w:numId w:val="13"/>
        </w:numPr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>poświadczoną za zgodność z oryginałem odpowiednio przez Wykonawcę lub podwykonawcę kopię umowy/umów o pracę osób wykonujących do których odnosi się Obowiązek Zatrudnienia (których dotyczy oświadczenie Wykonawcy lub podwykonawcy wskazane w pkt 1 lub 2 powyżej) wraz z dokumentem regulującym zakres obowiązków,</w:t>
      </w:r>
      <w:r w:rsidRPr="00CD4C05">
        <w:rPr>
          <w:rFonts w:ascii="Arial" w:hAnsi="Arial" w:cs="Arial"/>
        </w:rPr>
        <w:br/>
        <w:t>jeżeli został sporządzony).</w:t>
      </w:r>
    </w:p>
    <w:p w14:paraId="52AC7A96" w14:textId="77777777" w:rsidR="00923B61" w:rsidRPr="00CD4C05" w:rsidRDefault="00923B61" w:rsidP="00060771">
      <w:pPr>
        <w:pStyle w:val="Tekstpodstawowy3"/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>Kopia umowy/umów powinna zostać zanonimizowana w sposób zapewniający ochronę dany</w:t>
      </w:r>
      <w:r w:rsidR="00A5305A" w:rsidRPr="00CD4C05">
        <w:rPr>
          <w:rFonts w:ascii="Arial" w:hAnsi="Arial" w:cs="Arial"/>
        </w:rPr>
        <w:t>ch osobowych pracowników (tj. </w:t>
      </w:r>
      <w:r w:rsidR="00FB2613" w:rsidRPr="00CD4C05">
        <w:rPr>
          <w:rFonts w:ascii="Arial" w:hAnsi="Arial" w:cs="Arial"/>
        </w:rPr>
        <w:t xml:space="preserve">w szczególności bez </w:t>
      </w:r>
      <w:r w:rsidRPr="00CD4C05">
        <w:rPr>
          <w:rFonts w:ascii="Arial" w:hAnsi="Arial" w:cs="Arial"/>
        </w:rPr>
        <w:t>adresów, nr PESEL pracowników</w:t>
      </w:r>
      <w:r w:rsidR="00EA3D0C" w:rsidRPr="00CD4C05">
        <w:rPr>
          <w:rFonts w:ascii="Arial" w:hAnsi="Arial" w:cs="Arial"/>
        </w:rPr>
        <w:t>, dan</w:t>
      </w:r>
      <w:r w:rsidR="006B1D23" w:rsidRPr="00CD4C05">
        <w:rPr>
          <w:rFonts w:ascii="Arial" w:hAnsi="Arial" w:cs="Arial"/>
        </w:rPr>
        <w:t>ych</w:t>
      </w:r>
      <w:r w:rsidR="00EA3D0C" w:rsidRPr="00CD4C05">
        <w:rPr>
          <w:rFonts w:ascii="Arial" w:hAnsi="Arial" w:cs="Arial"/>
        </w:rPr>
        <w:t xml:space="preserve"> o wynagrodzeniu</w:t>
      </w:r>
      <w:r w:rsidRPr="00CD4C05">
        <w:rPr>
          <w:rFonts w:ascii="Arial" w:hAnsi="Arial" w:cs="Arial"/>
        </w:rPr>
        <w:t xml:space="preserve">). Informacje takie jak: </w:t>
      </w:r>
      <w:r w:rsidR="00FB2613" w:rsidRPr="00CD4C05">
        <w:rPr>
          <w:rFonts w:ascii="Arial" w:hAnsi="Arial" w:cs="Arial"/>
        </w:rPr>
        <w:t xml:space="preserve">imię i nazwisko, </w:t>
      </w:r>
      <w:r w:rsidRPr="00CD4C05">
        <w:rPr>
          <w:rFonts w:ascii="Arial" w:hAnsi="Arial" w:cs="Arial"/>
        </w:rPr>
        <w:t>data zawarci</w:t>
      </w:r>
      <w:r w:rsidR="00FB2613" w:rsidRPr="00CD4C05">
        <w:rPr>
          <w:rFonts w:ascii="Arial" w:hAnsi="Arial" w:cs="Arial"/>
        </w:rPr>
        <w:t>a umowy, rodzaj umowy o pracę i </w:t>
      </w:r>
      <w:r w:rsidRPr="00CD4C05">
        <w:rPr>
          <w:rFonts w:ascii="Arial" w:hAnsi="Arial" w:cs="Arial"/>
        </w:rPr>
        <w:t xml:space="preserve">wymiar etatu powinny być możliwe do zidentyfikowania; dla osób mających wykonywać te czynności pod rygorem niedopuszczenia tych osób do realizacji tych czynności. </w:t>
      </w:r>
      <w:r w:rsidR="00503B72" w:rsidRPr="00CD4C05">
        <w:rPr>
          <w:rFonts w:ascii="Arial" w:hAnsi="Arial" w:cs="Arial"/>
        </w:rPr>
        <w:t>Anonimizac</w:t>
      </w:r>
      <w:r w:rsidR="009C0EF9" w:rsidRPr="00CD4C05">
        <w:rPr>
          <w:rFonts w:ascii="Arial" w:hAnsi="Arial" w:cs="Arial"/>
        </w:rPr>
        <w:t>j</w:t>
      </w:r>
      <w:r w:rsidR="00503B72" w:rsidRPr="00CD4C05">
        <w:rPr>
          <w:rFonts w:ascii="Arial" w:hAnsi="Arial" w:cs="Arial"/>
        </w:rPr>
        <w:t xml:space="preserve">a danych może polegać w szczególności na trwałym zaciemnieniu odpowiednich pozycji na kopii umowy lub na trwałym usunięciu tych pozycji w inny sposób. </w:t>
      </w:r>
    </w:p>
    <w:p w14:paraId="3DE7A0B6" w14:textId="77777777" w:rsidR="00923B61" w:rsidRPr="00CD4C05" w:rsidRDefault="00923B61" w:rsidP="00060771">
      <w:pPr>
        <w:pStyle w:val="Tekstpodstawowy3"/>
        <w:spacing w:line="286" w:lineRule="auto"/>
        <w:ind w:left="1463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W przypadku zmiany składu osobowego Personelu Wykonawcy realizującego czynności, do których odnosi się Obowiązek Zatrudnienia, przed dopuszczeniem tych osób do wykonywania poszczególnych </w:t>
      </w:r>
      <w:r w:rsidRPr="00CD4C05">
        <w:rPr>
          <w:rFonts w:ascii="Arial" w:hAnsi="Arial" w:cs="Arial"/>
        </w:rPr>
        <w:lastRenderedPageBreak/>
        <w:t xml:space="preserve">czynności Wykonawca obowiązany jest przedłożyć Zamawiającemu dla tych osób dokumenty, o których mowa w pkt 1- 3 powyżej, pod rygorem niedopuszczenia tych osób do realizacji tych </w:t>
      </w:r>
      <w:r w:rsidR="00E82B86" w:rsidRPr="00CD4C05">
        <w:rPr>
          <w:rFonts w:ascii="Arial" w:hAnsi="Arial" w:cs="Arial"/>
        </w:rPr>
        <w:t>czynności.</w:t>
      </w:r>
    </w:p>
    <w:p w14:paraId="7A0D463F" w14:textId="77777777" w:rsidR="00923B61" w:rsidRPr="00CD4C05" w:rsidRDefault="00923B61" w:rsidP="00571E2C">
      <w:pPr>
        <w:pStyle w:val="Tekstpodstawowy3"/>
        <w:numPr>
          <w:ilvl w:val="0"/>
          <w:numId w:val="13"/>
        </w:numPr>
        <w:spacing w:line="286" w:lineRule="auto"/>
        <w:ind w:left="714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Na każde żądanie Zamawiającego Wykonawca </w:t>
      </w:r>
      <w:r w:rsidR="006B1D23" w:rsidRPr="00CD4C05">
        <w:rPr>
          <w:rFonts w:ascii="Arial" w:hAnsi="Arial" w:cs="Arial"/>
        </w:rPr>
        <w:t xml:space="preserve">lub podwykonawca </w:t>
      </w:r>
      <w:r w:rsidRPr="00CD4C05">
        <w:rPr>
          <w:rFonts w:ascii="Arial" w:hAnsi="Arial" w:cs="Arial"/>
        </w:rPr>
        <w:t>zobowiązany jest przedłożyć Zamawiającemu dla osób realizujących czynności, do których odnosi się Obowiązek Zatrudnienia dokumenty, o których mowa w ust.</w:t>
      </w:r>
      <w:r w:rsidR="009A4FEE" w:rsidRPr="00CD4C05">
        <w:rPr>
          <w:rFonts w:ascii="Arial" w:hAnsi="Arial" w:cs="Arial"/>
        </w:rPr>
        <w:t> </w:t>
      </w:r>
      <w:r w:rsidRPr="00CD4C05">
        <w:rPr>
          <w:rFonts w:ascii="Arial" w:hAnsi="Arial" w:cs="Arial"/>
        </w:rPr>
        <w:t xml:space="preserve">4. Nieprzedłożenie </w:t>
      </w:r>
      <w:r w:rsidR="006A7610" w:rsidRPr="00CD4C05">
        <w:rPr>
          <w:rFonts w:ascii="Arial" w:hAnsi="Arial" w:cs="Arial"/>
        </w:rPr>
        <w:t>dokumentów</w:t>
      </w:r>
      <w:r w:rsidRPr="00CD4C05">
        <w:rPr>
          <w:rFonts w:ascii="Arial" w:hAnsi="Arial" w:cs="Arial"/>
        </w:rPr>
        <w:t>, o których mowa w zdaniu poprzednim stanowi przypadek nar</w:t>
      </w:r>
      <w:r w:rsidR="00E82B86" w:rsidRPr="00CD4C05">
        <w:rPr>
          <w:rFonts w:ascii="Arial" w:hAnsi="Arial" w:cs="Arial"/>
        </w:rPr>
        <w:t>uszenia Obowiązku Zatrudnienia</w:t>
      </w:r>
      <w:r w:rsidR="00B54798" w:rsidRPr="00CD4C05">
        <w:rPr>
          <w:rFonts w:ascii="Arial" w:hAnsi="Arial" w:cs="Arial"/>
        </w:rPr>
        <w:t xml:space="preserve"> i będzie skutkowało możliwością zastosowania sankcji przewidzianych w niniejszej umowie.</w:t>
      </w:r>
    </w:p>
    <w:p w14:paraId="6A4CE0CF" w14:textId="77777777" w:rsidR="00923B61" w:rsidRPr="00CD4C05" w:rsidRDefault="00923B61" w:rsidP="00571E2C">
      <w:pPr>
        <w:pStyle w:val="Tekstpodstawowy3"/>
        <w:numPr>
          <w:ilvl w:val="0"/>
          <w:numId w:val="13"/>
        </w:numPr>
        <w:spacing w:line="286" w:lineRule="auto"/>
        <w:ind w:left="714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>W przypadku wątpliwości co do przestrzegania przepisów prawa pracy przez wykonawcę lub podwykonawcę,</w:t>
      </w:r>
      <w:r w:rsidR="00FB2613" w:rsidRPr="00CD4C05">
        <w:rPr>
          <w:rFonts w:ascii="Arial" w:hAnsi="Arial" w:cs="Arial"/>
        </w:rPr>
        <w:t xml:space="preserve"> zamawiający może zwrócić się o </w:t>
      </w:r>
      <w:r w:rsidRPr="00CD4C05">
        <w:rPr>
          <w:rFonts w:ascii="Arial" w:hAnsi="Arial" w:cs="Arial"/>
        </w:rPr>
        <w:t>przeprowadzenie kontroli p</w:t>
      </w:r>
      <w:r w:rsidR="00E82B86" w:rsidRPr="00CD4C05">
        <w:rPr>
          <w:rFonts w:ascii="Arial" w:hAnsi="Arial" w:cs="Arial"/>
        </w:rPr>
        <w:t>rzez Państwową Inspekcję Pracy.</w:t>
      </w:r>
    </w:p>
    <w:p w14:paraId="22596434" w14:textId="77777777" w:rsidR="00822E89" w:rsidRPr="00CD4C05" w:rsidRDefault="001456C0" w:rsidP="009A61B9">
      <w:pPr>
        <w:pStyle w:val="Tekstpodstawowy3"/>
        <w:spacing w:before="0" w:after="120" w:line="286" w:lineRule="auto"/>
        <w:jc w:val="center"/>
        <w:rPr>
          <w:rFonts w:ascii="Arial" w:hAnsi="Arial" w:cs="Arial"/>
          <w:b/>
        </w:rPr>
      </w:pPr>
      <w:r w:rsidRPr="00CD4C05">
        <w:rPr>
          <w:rFonts w:ascii="Arial" w:hAnsi="Arial" w:cs="Arial"/>
          <w:b/>
        </w:rPr>
        <w:t xml:space="preserve">§ </w:t>
      </w:r>
      <w:r w:rsidR="00056630" w:rsidRPr="00CD4C05">
        <w:rPr>
          <w:rFonts w:ascii="Arial" w:hAnsi="Arial" w:cs="Arial"/>
          <w:b/>
        </w:rPr>
        <w:t>8</w:t>
      </w:r>
      <w:r w:rsidRPr="00CD4C05">
        <w:rPr>
          <w:rFonts w:ascii="Arial" w:hAnsi="Arial" w:cs="Arial"/>
          <w:b/>
        </w:rPr>
        <w:t>.</w:t>
      </w:r>
    </w:p>
    <w:p w14:paraId="5A65F428" w14:textId="77777777" w:rsidR="003D024C" w:rsidRPr="00CD4C05" w:rsidRDefault="00923B61" w:rsidP="00571E2C">
      <w:pPr>
        <w:pStyle w:val="Tekstpodstawowy3"/>
        <w:numPr>
          <w:ilvl w:val="0"/>
          <w:numId w:val="19"/>
        </w:numPr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>Odpowiedzialność</w:t>
      </w:r>
      <w:r w:rsidR="00454A15" w:rsidRPr="00CD4C05">
        <w:rPr>
          <w:rFonts w:ascii="Arial" w:hAnsi="Arial" w:cs="Arial"/>
        </w:rPr>
        <w:t xml:space="preserve"> </w:t>
      </w:r>
      <w:r w:rsidR="001456C0" w:rsidRPr="00CD4C05">
        <w:rPr>
          <w:rFonts w:ascii="Arial" w:hAnsi="Arial" w:cs="Arial"/>
        </w:rPr>
        <w:t>Wykonawc</w:t>
      </w:r>
      <w:r w:rsidR="00454A15" w:rsidRPr="00CD4C05">
        <w:rPr>
          <w:rFonts w:ascii="Arial" w:hAnsi="Arial" w:cs="Arial"/>
        </w:rPr>
        <w:t>y z ty</w:t>
      </w:r>
      <w:r w:rsidR="00F603D9" w:rsidRPr="00CD4C05">
        <w:rPr>
          <w:rFonts w:ascii="Arial" w:hAnsi="Arial" w:cs="Arial"/>
        </w:rPr>
        <w:t xml:space="preserve">tułu rękojmi </w:t>
      </w:r>
      <w:r w:rsidR="00161FE6" w:rsidRPr="00CD4C05">
        <w:rPr>
          <w:rFonts w:ascii="Arial" w:hAnsi="Arial" w:cs="Arial"/>
        </w:rPr>
        <w:t xml:space="preserve">za wady wykonanych opracowań </w:t>
      </w:r>
      <w:r w:rsidR="00935C0E" w:rsidRPr="00CD4C05">
        <w:rPr>
          <w:rFonts w:ascii="Arial" w:hAnsi="Arial" w:cs="Arial"/>
        </w:rPr>
        <w:t>obejmuje</w:t>
      </w:r>
      <w:r w:rsidR="00F603D9" w:rsidRPr="00CD4C05">
        <w:rPr>
          <w:rFonts w:ascii="Arial" w:hAnsi="Arial" w:cs="Arial"/>
        </w:rPr>
        <w:t xml:space="preserve"> okres</w:t>
      </w:r>
      <w:r w:rsidR="001456C0" w:rsidRPr="00CD4C05">
        <w:rPr>
          <w:rFonts w:ascii="Arial" w:hAnsi="Arial" w:cs="Arial"/>
        </w:rPr>
        <w:t xml:space="preserve"> 24</w:t>
      </w:r>
      <w:r w:rsidR="00454A15" w:rsidRPr="00CD4C05">
        <w:rPr>
          <w:rFonts w:ascii="Arial" w:hAnsi="Arial" w:cs="Arial"/>
        </w:rPr>
        <w:t xml:space="preserve"> </w:t>
      </w:r>
      <w:r w:rsidR="001456C0" w:rsidRPr="00CD4C05">
        <w:rPr>
          <w:rFonts w:ascii="Arial" w:hAnsi="Arial" w:cs="Arial"/>
        </w:rPr>
        <w:t>miesię</w:t>
      </w:r>
      <w:r w:rsidR="00454A15" w:rsidRPr="00CD4C05">
        <w:rPr>
          <w:rFonts w:ascii="Arial" w:hAnsi="Arial" w:cs="Arial"/>
        </w:rPr>
        <w:t>cy</w:t>
      </w:r>
      <w:r w:rsidR="00F603D9" w:rsidRPr="00CD4C05">
        <w:rPr>
          <w:rFonts w:ascii="Arial" w:hAnsi="Arial" w:cs="Arial"/>
        </w:rPr>
        <w:t>,</w:t>
      </w:r>
      <w:r w:rsidR="001456C0" w:rsidRPr="00CD4C05">
        <w:rPr>
          <w:rFonts w:ascii="Arial" w:hAnsi="Arial" w:cs="Arial"/>
        </w:rPr>
        <w:t xml:space="preserve"> licząc od dnia zatwi</w:t>
      </w:r>
      <w:r w:rsidR="00F603D9" w:rsidRPr="00CD4C05">
        <w:rPr>
          <w:rFonts w:ascii="Arial" w:hAnsi="Arial" w:cs="Arial"/>
        </w:rPr>
        <w:t>erdzenia przez Dyrektora RDLP w </w:t>
      </w:r>
      <w:r w:rsidR="001456C0" w:rsidRPr="00CD4C05">
        <w:rPr>
          <w:rFonts w:ascii="Arial" w:hAnsi="Arial" w:cs="Arial"/>
        </w:rPr>
        <w:t>Krośnie protokołu końcowej kontroli</w:t>
      </w:r>
      <w:r w:rsidR="005D7E62" w:rsidRPr="00CD4C05">
        <w:rPr>
          <w:rFonts w:ascii="Arial" w:hAnsi="Arial" w:cs="Arial"/>
        </w:rPr>
        <w:t xml:space="preserve"> i </w:t>
      </w:r>
      <w:r w:rsidR="00F603D9" w:rsidRPr="00CD4C05">
        <w:rPr>
          <w:rFonts w:ascii="Arial" w:hAnsi="Arial" w:cs="Arial"/>
        </w:rPr>
        <w:t>odbioru robót.</w:t>
      </w:r>
    </w:p>
    <w:p w14:paraId="1454977F" w14:textId="77777777" w:rsidR="00663CC7" w:rsidRPr="00CD4C05" w:rsidRDefault="00663CC7" w:rsidP="00571E2C">
      <w:pPr>
        <w:pStyle w:val="Tekstpodstawowy3"/>
        <w:numPr>
          <w:ilvl w:val="0"/>
          <w:numId w:val="19"/>
        </w:numPr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>Niezależnie od odpowiedzialności z tytułu rękojmi, Wykonawca ponosi także odpowiedzialność na zasadach ogólnych Kodeksu cywilnego z tytułu niewykonania lub nienależytego wykonania przedmiotu umowy.</w:t>
      </w:r>
    </w:p>
    <w:p w14:paraId="0C44AB5F" w14:textId="77777777" w:rsidR="003D024C" w:rsidRPr="00CD4C05" w:rsidRDefault="003D024C" w:rsidP="009A61B9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 xml:space="preserve">§ </w:t>
      </w:r>
      <w:r w:rsidR="00056630" w:rsidRPr="00CD4C05">
        <w:rPr>
          <w:b/>
          <w:sz w:val="24"/>
          <w:szCs w:val="24"/>
        </w:rPr>
        <w:t>9</w:t>
      </w:r>
      <w:r w:rsidR="001456C0" w:rsidRPr="00CD4C05">
        <w:rPr>
          <w:b/>
          <w:sz w:val="24"/>
          <w:szCs w:val="24"/>
        </w:rPr>
        <w:t>.</w:t>
      </w:r>
    </w:p>
    <w:p w14:paraId="416F12E2" w14:textId="77777777" w:rsidR="003D024C" w:rsidRPr="00CD4C05" w:rsidRDefault="003D024C" w:rsidP="00060771">
      <w:pPr>
        <w:numPr>
          <w:ilvl w:val="6"/>
          <w:numId w:val="1"/>
        </w:numPr>
        <w:tabs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Prace wynikające z umowy będą kontrolowane i odbierane przez Zamawiającego zgodnie z ustaleniami Zarządzenia nr 63 Dyrektora Generalnego Lasów Państwowych z dnia 13 sierpnia 2002 r. w sprawie kontroli i odbioru robót urządzeniowych zlecanych przez regiona</w:t>
      </w:r>
      <w:r w:rsidR="00E82B86" w:rsidRPr="00CD4C05">
        <w:rPr>
          <w:sz w:val="24"/>
          <w:szCs w:val="24"/>
        </w:rPr>
        <w:t>lne dyrekcje Lasów Państwo</w:t>
      </w:r>
      <w:r w:rsidR="00754155" w:rsidRPr="00CD4C05">
        <w:rPr>
          <w:sz w:val="24"/>
          <w:szCs w:val="24"/>
        </w:rPr>
        <w:t xml:space="preserve">wych oraz </w:t>
      </w:r>
      <w:r w:rsidR="00646FC6" w:rsidRPr="00CD4C05">
        <w:rPr>
          <w:sz w:val="24"/>
          <w:szCs w:val="24"/>
        </w:rPr>
        <w:t xml:space="preserve">zgodnie z ustaleniami </w:t>
      </w:r>
      <w:r w:rsidR="00754155" w:rsidRPr="00CD4C05">
        <w:rPr>
          <w:sz w:val="24"/>
          <w:szCs w:val="24"/>
        </w:rPr>
        <w:t>Zarządzenia nr 17/2020</w:t>
      </w:r>
      <w:r w:rsidR="00E82B86" w:rsidRPr="00CD4C05">
        <w:rPr>
          <w:sz w:val="24"/>
          <w:szCs w:val="24"/>
        </w:rPr>
        <w:t xml:space="preserve"> Dyrektora Regionalnej Dyrekcji Lasów Państwowyc</w:t>
      </w:r>
      <w:r w:rsidR="00754155" w:rsidRPr="00CD4C05">
        <w:rPr>
          <w:sz w:val="24"/>
          <w:szCs w:val="24"/>
        </w:rPr>
        <w:t>h w Krośnie z dnia 14</w:t>
      </w:r>
      <w:r w:rsidR="008C5A71" w:rsidRPr="00CD4C05">
        <w:rPr>
          <w:sz w:val="24"/>
          <w:szCs w:val="24"/>
        </w:rPr>
        <w:t xml:space="preserve"> </w:t>
      </w:r>
      <w:r w:rsidR="00754155" w:rsidRPr="00CD4C05">
        <w:rPr>
          <w:sz w:val="24"/>
          <w:szCs w:val="24"/>
        </w:rPr>
        <w:t>sierpnia 2020</w:t>
      </w:r>
      <w:r w:rsidR="008C5A71" w:rsidRPr="00CD4C05">
        <w:rPr>
          <w:sz w:val="24"/>
          <w:szCs w:val="24"/>
        </w:rPr>
        <w:t> </w:t>
      </w:r>
      <w:r w:rsidR="00E82B86" w:rsidRPr="00CD4C05">
        <w:rPr>
          <w:sz w:val="24"/>
          <w:szCs w:val="24"/>
        </w:rPr>
        <w:t>r. w sprawie sposobu prowadzenia kontroli prac przygotowawczych oraz kontroli i odbioru robót urządzeniowych w nadleśnictwach.</w:t>
      </w:r>
      <w:r w:rsidR="00C1796D" w:rsidRPr="00CD4C05">
        <w:rPr>
          <w:sz w:val="24"/>
          <w:szCs w:val="24"/>
        </w:rPr>
        <w:t xml:space="preserve"> Wykonawca niniejszym zobowiązuje się do przestrzegania ust</w:t>
      </w:r>
      <w:r w:rsidR="002418D8" w:rsidRPr="00CD4C05">
        <w:rPr>
          <w:sz w:val="24"/>
          <w:szCs w:val="24"/>
        </w:rPr>
        <w:t>aleń zawartych w ww. Zarządzeniach</w:t>
      </w:r>
      <w:r w:rsidR="00C1796D" w:rsidRPr="00CD4C05">
        <w:rPr>
          <w:sz w:val="24"/>
          <w:szCs w:val="24"/>
        </w:rPr>
        <w:t>.</w:t>
      </w:r>
    </w:p>
    <w:p w14:paraId="5D344ADB" w14:textId="77777777" w:rsidR="003D024C" w:rsidRPr="00CD4C05" w:rsidRDefault="00F603D9" w:rsidP="00060771">
      <w:pPr>
        <w:numPr>
          <w:ilvl w:val="6"/>
          <w:numId w:val="1"/>
        </w:numPr>
        <w:tabs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O</w:t>
      </w:r>
      <w:r w:rsidR="003D024C" w:rsidRPr="00CD4C05">
        <w:rPr>
          <w:sz w:val="24"/>
          <w:szCs w:val="24"/>
        </w:rPr>
        <w:t>dbiory</w:t>
      </w:r>
      <w:r w:rsidRPr="00CD4C05">
        <w:rPr>
          <w:sz w:val="24"/>
          <w:szCs w:val="24"/>
        </w:rPr>
        <w:t xml:space="preserve"> </w:t>
      </w:r>
      <w:r w:rsidR="00C1796D" w:rsidRPr="00CD4C05">
        <w:rPr>
          <w:sz w:val="24"/>
          <w:szCs w:val="24"/>
        </w:rPr>
        <w:t xml:space="preserve">przedmiotu </w:t>
      </w:r>
      <w:r w:rsidRPr="00CD4C05">
        <w:rPr>
          <w:sz w:val="24"/>
          <w:szCs w:val="24"/>
        </w:rPr>
        <w:t>zamówienia lub jego części</w:t>
      </w:r>
      <w:r w:rsidR="003D024C" w:rsidRPr="00CD4C05">
        <w:rPr>
          <w:sz w:val="24"/>
          <w:szCs w:val="24"/>
        </w:rPr>
        <w:t xml:space="preserve"> będą odbywały się na pisemne zgłoszenie </w:t>
      </w:r>
      <w:r w:rsidR="002A740D" w:rsidRPr="00CD4C05">
        <w:rPr>
          <w:sz w:val="24"/>
          <w:szCs w:val="24"/>
        </w:rPr>
        <w:t xml:space="preserve">przez Wykonawcę </w:t>
      </w:r>
      <w:r w:rsidR="00EE3F3F" w:rsidRPr="00CD4C05">
        <w:rPr>
          <w:sz w:val="24"/>
          <w:szCs w:val="24"/>
        </w:rPr>
        <w:t>gotowości do</w:t>
      </w:r>
      <w:r w:rsidR="003D024C" w:rsidRPr="00CD4C05">
        <w:rPr>
          <w:sz w:val="24"/>
          <w:szCs w:val="24"/>
        </w:rPr>
        <w:t xml:space="preserve"> odbioru bądź na pisemne żądanie Zamawiającego.</w:t>
      </w:r>
    </w:p>
    <w:p w14:paraId="3A289CD5" w14:textId="77777777" w:rsidR="00D6502B" w:rsidRPr="00CD4C05" w:rsidRDefault="003D024C" w:rsidP="00060771">
      <w:pPr>
        <w:numPr>
          <w:ilvl w:val="6"/>
          <w:numId w:val="1"/>
        </w:numPr>
        <w:tabs>
          <w:tab w:val="clear" w:pos="5580"/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 przypadku stwierdzenia</w:t>
      </w:r>
      <w:r w:rsidR="00C1796D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przy odbiorze</w:t>
      </w:r>
      <w:r w:rsidR="00C1796D" w:rsidRPr="00CD4C05">
        <w:rPr>
          <w:sz w:val="24"/>
          <w:szCs w:val="24"/>
        </w:rPr>
        <w:t xml:space="preserve"> przedłożonych przez Wykonawcę </w:t>
      </w:r>
      <w:r w:rsidRPr="00CD4C05">
        <w:rPr>
          <w:sz w:val="24"/>
          <w:szCs w:val="24"/>
        </w:rPr>
        <w:t>prac</w:t>
      </w:r>
      <w:r w:rsidR="00C1796D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w</w:t>
      </w:r>
      <w:r w:rsidR="00E87EF8" w:rsidRPr="00CD4C05">
        <w:rPr>
          <w:sz w:val="24"/>
          <w:szCs w:val="24"/>
        </w:rPr>
        <w:t>ad w wykonaniu przedmiotu umowy</w:t>
      </w:r>
      <w:r w:rsidR="00781FE9" w:rsidRPr="00CD4C05">
        <w:rPr>
          <w:sz w:val="24"/>
          <w:szCs w:val="24"/>
        </w:rPr>
        <w:t>,</w:t>
      </w:r>
      <w:r w:rsidR="00E87EF8" w:rsidRPr="00CD4C05">
        <w:rPr>
          <w:sz w:val="24"/>
          <w:szCs w:val="24"/>
        </w:rPr>
        <w:t xml:space="preserve"> Wykonawcy nie będzie wypłacone wynagr</w:t>
      </w:r>
      <w:r w:rsidR="00D6502B" w:rsidRPr="00CD4C05">
        <w:rPr>
          <w:sz w:val="24"/>
          <w:szCs w:val="24"/>
        </w:rPr>
        <w:t>odzenie do czasu ich usunięcia.</w:t>
      </w:r>
    </w:p>
    <w:p w14:paraId="43157916" w14:textId="77777777" w:rsidR="003D024C" w:rsidRPr="00CD4C05" w:rsidRDefault="003D024C" w:rsidP="00060771">
      <w:pPr>
        <w:numPr>
          <w:ilvl w:val="6"/>
          <w:numId w:val="1"/>
        </w:numPr>
        <w:tabs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Od decyzji kontrolującego, który uznał robotę za wadliwą</w:t>
      </w:r>
      <w:r w:rsidR="00D61CA5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przysługuje Wykonawcy odwołanie do Dyrektora Regionalnej Dyrekcji Lasów Państwowych w</w:t>
      </w:r>
      <w:r w:rsidR="00D61CA5" w:rsidRPr="00CD4C05">
        <w:rPr>
          <w:sz w:val="24"/>
          <w:szCs w:val="24"/>
        </w:rPr>
        <w:t> </w:t>
      </w:r>
      <w:r w:rsidRPr="00CD4C05">
        <w:rPr>
          <w:sz w:val="24"/>
          <w:szCs w:val="24"/>
        </w:rPr>
        <w:t>Krośnie</w:t>
      </w:r>
      <w:r w:rsidR="00454A15" w:rsidRPr="00CD4C05">
        <w:rPr>
          <w:sz w:val="24"/>
          <w:szCs w:val="24"/>
        </w:rPr>
        <w:t>,</w:t>
      </w:r>
      <w:r w:rsidR="00CE2264" w:rsidRPr="00CD4C05">
        <w:rPr>
          <w:sz w:val="24"/>
          <w:szCs w:val="24"/>
        </w:rPr>
        <w:t xml:space="preserve"> zgłoszone w terminie 5</w:t>
      </w:r>
      <w:r w:rsidR="00D6502B" w:rsidRPr="00CD4C05">
        <w:rPr>
          <w:sz w:val="24"/>
          <w:szCs w:val="24"/>
        </w:rPr>
        <w:t xml:space="preserve"> dni od daty poinformowania go o wadach</w:t>
      </w:r>
      <w:r w:rsidRPr="00CD4C05">
        <w:rPr>
          <w:sz w:val="24"/>
          <w:szCs w:val="24"/>
        </w:rPr>
        <w:t>. Decyzja Dyrektora Regionalnej Dyrekcji Lasów Państwowy</w:t>
      </w:r>
      <w:r w:rsidR="00C80239" w:rsidRPr="00CD4C05">
        <w:rPr>
          <w:sz w:val="24"/>
          <w:szCs w:val="24"/>
        </w:rPr>
        <w:t>ch w </w:t>
      </w:r>
      <w:r w:rsidR="005D7E62" w:rsidRPr="00CD4C05">
        <w:rPr>
          <w:sz w:val="24"/>
          <w:szCs w:val="24"/>
        </w:rPr>
        <w:t>Krośnie, wyrażona w </w:t>
      </w:r>
      <w:r w:rsidRPr="00CD4C05">
        <w:rPr>
          <w:sz w:val="24"/>
          <w:szCs w:val="24"/>
        </w:rPr>
        <w:t>formie protokołu p</w:t>
      </w:r>
      <w:r w:rsidR="00C80239" w:rsidRPr="00CD4C05">
        <w:rPr>
          <w:sz w:val="24"/>
          <w:szCs w:val="24"/>
        </w:rPr>
        <w:t>okontrolnego, jest ostateczną w </w:t>
      </w:r>
      <w:r w:rsidRPr="00CD4C05">
        <w:rPr>
          <w:sz w:val="24"/>
          <w:szCs w:val="24"/>
        </w:rPr>
        <w:t xml:space="preserve">sprawie uznania </w:t>
      </w:r>
      <w:r w:rsidR="00D6502B" w:rsidRPr="00CD4C05">
        <w:rPr>
          <w:sz w:val="24"/>
          <w:szCs w:val="24"/>
        </w:rPr>
        <w:t xml:space="preserve">prac </w:t>
      </w:r>
      <w:r w:rsidRPr="00CD4C05">
        <w:rPr>
          <w:sz w:val="24"/>
          <w:szCs w:val="24"/>
        </w:rPr>
        <w:t>za wadliw</w:t>
      </w:r>
      <w:r w:rsidR="00D6502B" w:rsidRPr="00CD4C05">
        <w:rPr>
          <w:sz w:val="24"/>
          <w:szCs w:val="24"/>
        </w:rPr>
        <w:t>e</w:t>
      </w:r>
      <w:r w:rsidRPr="00CD4C05">
        <w:rPr>
          <w:sz w:val="24"/>
          <w:szCs w:val="24"/>
        </w:rPr>
        <w:t>.</w:t>
      </w:r>
    </w:p>
    <w:p w14:paraId="29D31570" w14:textId="77777777" w:rsidR="003D024C" w:rsidRPr="00CD4C05" w:rsidRDefault="003D024C" w:rsidP="00060771">
      <w:pPr>
        <w:numPr>
          <w:ilvl w:val="6"/>
          <w:numId w:val="1"/>
        </w:numPr>
        <w:tabs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Wykonawca zobowiązuje się do poprawienia zauważonych i z</w:t>
      </w:r>
      <w:r w:rsidR="00E87EF8" w:rsidRPr="00CD4C05">
        <w:rPr>
          <w:sz w:val="24"/>
          <w:szCs w:val="24"/>
        </w:rPr>
        <w:t>głoszonych przez Zamawiającego</w:t>
      </w:r>
      <w:r w:rsidR="00D6502B" w:rsidRPr="00CD4C05">
        <w:rPr>
          <w:sz w:val="24"/>
          <w:szCs w:val="24"/>
        </w:rPr>
        <w:t xml:space="preserve"> wad</w:t>
      </w:r>
      <w:r w:rsidR="00E87EF8" w:rsidRPr="00CD4C05">
        <w:rPr>
          <w:sz w:val="24"/>
          <w:szCs w:val="24"/>
        </w:rPr>
        <w:t xml:space="preserve"> </w:t>
      </w:r>
      <w:r w:rsidRPr="00CD4C05">
        <w:rPr>
          <w:sz w:val="24"/>
          <w:szCs w:val="24"/>
        </w:rPr>
        <w:t>w ustalonym przez strony terminie.</w:t>
      </w:r>
    </w:p>
    <w:p w14:paraId="21EA385D" w14:textId="77777777" w:rsidR="003D024C" w:rsidRPr="00CD4C05" w:rsidRDefault="003D024C" w:rsidP="00060771">
      <w:pPr>
        <w:numPr>
          <w:ilvl w:val="6"/>
          <w:numId w:val="1"/>
        </w:numPr>
        <w:tabs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 xml:space="preserve">Wykonawca zobowiązuje się do ponownego wykonania </w:t>
      </w:r>
      <w:r w:rsidR="00E87EF8" w:rsidRPr="00CD4C05">
        <w:rPr>
          <w:sz w:val="24"/>
          <w:szCs w:val="24"/>
        </w:rPr>
        <w:t>prac</w:t>
      </w:r>
      <w:r w:rsidRPr="00CD4C05">
        <w:rPr>
          <w:sz w:val="24"/>
          <w:szCs w:val="24"/>
        </w:rPr>
        <w:t xml:space="preserve"> uznanych za wadliwe bez dodatkowego wynagrodzenia.</w:t>
      </w:r>
    </w:p>
    <w:p w14:paraId="318116FC" w14:textId="77777777" w:rsidR="003D024C" w:rsidRPr="00CD4C05" w:rsidRDefault="003D024C" w:rsidP="00060771">
      <w:pPr>
        <w:numPr>
          <w:ilvl w:val="6"/>
          <w:numId w:val="1"/>
        </w:numPr>
        <w:tabs>
          <w:tab w:val="num" w:pos="709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Zamawiający może</w:t>
      </w:r>
      <w:r w:rsidR="00781FE9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po bezskutecznym upływie wyznaczonego na usunięcie </w:t>
      </w:r>
      <w:r w:rsidR="00E87EF8" w:rsidRPr="00CD4C05">
        <w:rPr>
          <w:sz w:val="24"/>
          <w:szCs w:val="24"/>
        </w:rPr>
        <w:t xml:space="preserve">wad </w:t>
      </w:r>
      <w:r w:rsidRPr="00CD4C05">
        <w:rPr>
          <w:sz w:val="24"/>
          <w:szCs w:val="24"/>
        </w:rPr>
        <w:t>terminu</w:t>
      </w:r>
      <w:r w:rsidR="00781FE9" w:rsidRPr="00CD4C05">
        <w:rPr>
          <w:sz w:val="24"/>
          <w:szCs w:val="24"/>
        </w:rPr>
        <w:t>,</w:t>
      </w:r>
      <w:r w:rsidRPr="00CD4C05">
        <w:rPr>
          <w:sz w:val="24"/>
          <w:szCs w:val="24"/>
        </w:rPr>
        <w:t xml:space="preserve"> powierzyć poprawienie prac innej firmie na koszt Wykonawcy</w:t>
      </w:r>
      <w:r w:rsidR="00D6502B" w:rsidRPr="00CD4C05">
        <w:rPr>
          <w:sz w:val="24"/>
          <w:szCs w:val="24"/>
        </w:rPr>
        <w:t xml:space="preserve"> lub odstąpić od umowy.</w:t>
      </w:r>
      <w:r w:rsidR="00781FE9" w:rsidRPr="00CD4C05">
        <w:rPr>
          <w:sz w:val="24"/>
          <w:szCs w:val="24"/>
        </w:rPr>
        <w:t xml:space="preserve"> Powierzenie usunięcia wad w ramach tzw. wykonawstwa zastępczego nie będzie wymagało konieczności uzyskania upoważnienia sądu, o którym mowa w art. 480 § 1 Kodeksu cywilnego. </w:t>
      </w:r>
    </w:p>
    <w:p w14:paraId="405B9B29" w14:textId="77777777" w:rsidR="003D024C" w:rsidRPr="00CD4C05" w:rsidRDefault="001456C0" w:rsidP="009A61B9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 xml:space="preserve">§ </w:t>
      </w:r>
      <w:r w:rsidR="00056630" w:rsidRPr="00CD4C05">
        <w:rPr>
          <w:b/>
          <w:sz w:val="24"/>
          <w:szCs w:val="24"/>
        </w:rPr>
        <w:t>10</w:t>
      </w:r>
      <w:r w:rsidRPr="00CD4C05">
        <w:rPr>
          <w:b/>
          <w:sz w:val="24"/>
          <w:szCs w:val="24"/>
        </w:rPr>
        <w:t>.</w:t>
      </w:r>
    </w:p>
    <w:p w14:paraId="155C5707" w14:textId="77777777" w:rsidR="003D024C" w:rsidRPr="00CD4C05" w:rsidRDefault="005E548C" w:rsidP="00571E2C">
      <w:pPr>
        <w:pStyle w:val="Akapitzlist"/>
        <w:numPr>
          <w:ilvl w:val="6"/>
          <w:numId w:val="14"/>
        </w:numPr>
        <w:tabs>
          <w:tab w:val="left" w:pos="360"/>
        </w:tabs>
        <w:spacing w:after="120" w:line="286" w:lineRule="auto"/>
        <w:ind w:left="754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 zastrzeżeniem przypadków wskazanych w ustawie PZP, </w:t>
      </w:r>
      <w:r w:rsidR="003D024C" w:rsidRPr="00CD4C05">
        <w:rPr>
          <w:sz w:val="24"/>
          <w:szCs w:val="24"/>
        </w:rPr>
        <w:t>Wykonawca nie może przenieść na osobę trzecią p</w:t>
      </w:r>
      <w:r w:rsidR="00D61CA5" w:rsidRPr="00CD4C05">
        <w:rPr>
          <w:sz w:val="24"/>
          <w:szCs w:val="24"/>
        </w:rPr>
        <w:t>raw i obowiązków wynikających z </w:t>
      </w:r>
      <w:r w:rsidR="003D024C" w:rsidRPr="00CD4C05">
        <w:rPr>
          <w:sz w:val="24"/>
          <w:szCs w:val="24"/>
        </w:rPr>
        <w:t>niniejszej umowy.</w:t>
      </w:r>
    </w:p>
    <w:p w14:paraId="128366EF" w14:textId="77777777" w:rsidR="00C1796D" w:rsidRPr="00CD4C05" w:rsidRDefault="00C1796D" w:rsidP="00571E2C">
      <w:pPr>
        <w:pStyle w:val="Akapitzlist"/>
        <w:numPr>
          <w:ilvl w:val="6"/>
          <w:numId w:val="14"/>
        </w:numPr>
        <w:tabs>
          <w:tab w:val="left" w:pos="360"/>
        </w:tabs>
        <w:spacing w:after="120" w:line="286" w:lineRule="auto"/>
        <w:ind w:left="754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Dopuszcza się jedynie cesję wymagalnej wierzytelności o zapłatę wynagrodzenia z tytułu prawidłowo wykonanych prac, za uprzednią, pisemną, zgodą Zamawiającego. </w:t>
      </w:r>
    </w:p>
    <w:p w14:paraId="5610ABED" w14:textId="77777777" w:rsidR="003025CC" w:rsidRPr="00CD4C05" w:rsidRDefault="003025CC" w:rsidP="00060771">
      <w:pPr>
        <w:tabs>
          <w:tab w:val="left" w:pos="360"/>
        </w:tabs>
        <w:spacing w:after="120" w:line="286" w:lineRule="auto"/>
        <w:jc w:val="both"/>
        <w:rPr>
          <w:sz w:val="24"/>
          <w:szCs w:val="24"/>
          <w:highlight w:val="yellow"/>
        </w:rPr>
      </w:pPr>
    </w:p>
    <w:p w14:paraId="58A0796A" w14:textId="77777777" w:rsidR="003D024C" w:rsidRPr="00CD4C05" w:rsidRDefault="001456C0" w:rsidP="009A61B9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 xml:space="preserve">§ </w:t>
      </w:r>
      <w:r w:rsidR="00056630" w:rsidRPr="00CD4C05">
        <w:rPr>
          <w:b/>
          <w:sz w:val="24"/>
          <w:szCs w:val="24"/>
        </w:rPr>
        <w:t>11</w:t>
      </w:r>
      <w:r w:rsidRPr="00CD4C05">
        <w:rPr>
          <w:b/>
          <w:sz w:val="24"/>
          <w:szCs w:val="24"/>
        </w:rPr>
        <w:t>.</w:t>
      </w:r>
    </w:p>
    <w:p w14:paraId="1F5EBAF1" w14:textId="77777777" w:rsidR="006D029E" w:rsidRPr="00CD4C05" w:rsidRDefault="00E96D85" w:rsidP="001F6D4F">
      <w:pPr>
        <w:numPr>
          <w:ilvl w:val="0"/>
          <w:numId w:val="2"/>
        </w:numPr>
        <w:tabs>
          <w:tab w:val="clear" w:pos="540"/>
          <w:tab w:val="num" w:pos="426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 zwłoki w wykonaniu </w:t>
      </w:r>
      <w:r w:rsidR="00197517" w:rsidRPr="00CD4C05">
        <w:rPr>
          <w:sz w:val="24"/>
          <w:szCs w:val="24"/>
        </w:rPr>
        <w:t xml:space="preserve">całości </w:t>
      </w:r>
      <w:r w:rsidR="00510E97" w:rsidRPr="00CD4C05">
        <w:rPr>
          <w:sz w:val="24"/>
          <w:szCs w:val="24"/>
        </w:rPr>
        <w:t xml:space="preserve">zakresu </w:t>
      </w:r>
      <w:r w:rsidRPr="00CD4C05">
        <w:rPr>
          <w:sz w:val="24"/>
          <w:szCs w:val="24"/>
        </w:rPr>
        <w:t xml:space="preserve">przedmiotu umowy, </w:t>
      </w:r>
      <w:r w:rsidR="00510E97" w:rsidRPr="00CD4C05">
        <w:rPr>
          <w:sz w:val="24"/>
          <w:szCs w:val="24"/>
        </w:rPr>
        <w:t xml:space="preserve">o którym mowa </w:t>
      </w:r>
      <w:r w:rsidR="00BB1DFF" w:rsidRPr="00CD4C05">
        <w:rPr>
          <w:sz w:val="24"/>
          <w:szCs w:val="24"/>
        </w:rPr>
        <w:t>w § 4</w:t>
      </w:r>
      <w:r w:rsidR="00510E97" w:rsidRPr="00CD4C05">
        <w:rPr>
          <w:sz w:val="24"/>
          <w:szCs w:val="24"/>
        </w:rPr>
        <w:t xml:space="preserve"> </w:t>
      </w:r>
      <w:r w:rsidR="00753766" w:rsidRPr="00CD4C05">
        <w:rPr>
          <w:sz w:val="24"/>
          <w:szCs w:val="24"/>
        </w:rPr>
        <w:t xml:space="preserve">ust. 1 </w:t>
      </w:r>
      <w:r w:rsidRPr="00CD4C05">
        <w:rPr>
          <w:sz w:val="24"/>
          <w:szCs w:val="24"/>
        </w:rPr>
        <w:t xml:space="preserve">ponad termin </w:t>
      </w:r>
      <w:r w:rsidR="00510E97" w:rsidRPr="00CD4C05">
        <w:rPr>
          <w:sz w:val="24"/>
          <w:szCs w:val="24"/>
        </w:rPr>
        <w:t xml:space="preserve">tam </w:t>
      </w:r>
      <w:r w:rsidRPr="00CD4C05">
        <w:rPr>
          <w:sz w:val="24"/>
          <w:szCs w:val="24"/>
        </w:rPr>
        <w:t>określon</w:t>
      </w:r>
      <w:r w:rsidR="00197517" w:rsidRPr="00CD4C05">
        <w:rPr>
          <w:sz w:val="24"/>
          <w:szCs w:val="24"/>
        </w:rPr>
        <w:t>y</w:t>
      </w:r>
      <w:r w:rsidR="00B84B9E" w:rsidRPr="00CD4C05">
        <w:rPr>
          <w:sz w:val="24"/>
          <w:szCs w:val="24"/>
        </w:rPr>
        <w:t xml:space="preserve"> </w:t>
      </w:r>
      <w:r w:rsidR="0048500C" w:rsidRPr="00CD4C05">
        <w:rPr>
          <w:sz w:val="24"/>
          <w:szCs w:val="24"/>
        </w:rPr>
        <w:t>(tj. 30 września</w:t>
      </w:r>
      <w:r w:rsidR="00C33350" w:rsidRPr="00CD4C05">
        <w:rPr>
          <w:sz w:val="24"/>
          <w:szCs w:val="24"/>
        </w:rPr>
        <w:t> </w:t>
      </w:r>
      <w:r w:rsidR="00E32E90" w:rsidRPr="00CD4C05">
        <w:rPr>
          <w:sz w:val="24"/>
          <w:szCs w:val="24"/>
        </w:rPr>
        <w:t>2026</w:t>
      </w:r>
      <w:r w:rsidR="00BC6F59" w:rsidRPr="00CD4C05">
        <w:rPr>
          <w:sz w:val="24"/>
          <w:szCs w:val="24"/>
        </w:rPr>
        <w:t> </w:t>
      </w:r>
      <w:r w:rsidR="00B84B9E" w:rsidRPr="00CD4C05">
        <w:rPr>
          <w:sz w:val="24"/>
          <w:szCs w:val="24"/>
        </w:rPr>
        <w:t>r</w:t>
      </w:r>
      <w:r w:rsidR="00FF66E1" w:rsidRPr="00CD4C05">
        <w:rPr>
          <w:sz w:val="24"/>
          <w:szCs w:val="24"/>
        </w:rPr>
        <w:t>.</w:t>
      </w:r>
      <w:r w:rsidR="000773B6" w:rsidRPr="00CD4C05">
        <w:rPr>
          <w:sz w:val="24"/>
          <w:szCs w:val="24"/>
        </w:rPr>
        <w:t>)</w:t>
      </w:r>
      <w:r w:rsidR="00197517" w:rsidRPr="00CD4C05">
        <w:rPr>
          <w:sz w:val="24"/>
          <w:szCs w:val="24"/>
        </w:rPr>
        <w:t>, Zamawiający ma prawo naliczyć Wykona</w:t>
      </w:r>
      <w:r w:rsidR="000773B6" w:rsidRPr="00CD4C05">
        <w:rPr>
          <w:sz w:val="24"/>
          <w:szCs w:val="24"/>
        </w:rPr>
        <w:t>wcy karę umowną w wysokości 0,2 </w:t>
      </w:r>
      <w:r w:rsidR="00197517" w:rsidRPr="00CD4C05">
        <w:rPr>
          <w:sz w:val="24"/>
          <w:szCs w:val="24"/>
        </w:rPr>
        <w:t xml:space="preserve">% </w:t>
      </w:r>
      <w:r w:rsidR="00410AF9" w:rsidRPr="00CD4C05">
        <w:rPr>
          <w:sz w:val="24"/>
          <w:szCs w:val="24"/>
        </w:rPr>
        <w:t>wartości wynagrodzenia brutto, o którym mowa w § 5 ust. 1</w:t>
      </w:r>
      <w:r w:rsidR="00510E97" w:rsidRPr="00CD4C05">
        <w:rPr>
          <w:sz w:val="24"/>
          <w:szCs w:val="24"/>
        </w:rPr>
        <w:t xml:space="preserve"> </w:t>
      </w:r>
      <w:r w:rsidR="00410AF9" w:rsidRPr="00CD4C05">
        <w:rPr>
          <w:sz w:val="24"/>
          <w:szCs w:val="24"/>
        </w:rPr>
        <w:t xml:space="preserve">należnego za </w:t>
      </w:r>
      <w:r w:rsidR="00861648" w:rsidRPr="00CD4C05">
        <w:rPr>
          <w:sz w:val="24"/>
          <w:szCs w:val="24"/>
        </w:rPr>
        <w:t>ten</w:t>
      </w:r>
      <w:r w:rsidR="00510E97" w:rsidRPr="00CD4C05">
        <w:rPr>
          <w:sz w:val="24"/>
          <w:szCs w:val="24"/>
        </w:rPr>
        <w:t xml:space="preserve"> zakres </w:t>
      </w:r>
      <w:r w:rsidR="00410AF9" w:rsidRPr="00CD4C05">
        <w:rPr>
          <w:sz w:val="24"/>
          <w:szCs w:val="24"/>
        </w:rPr>
        <w:t>przedmiotu umowy</w:t>
      </w:r>
      <w:r w:rsidR="00EE3F3F" w:rsidRPr="00CD4C05">
        <w:rPr>
          <w:sz w:val="24"/>
          <w:szCs w:val="24"/>
        </w:rPr>
        <w:t>, za każdy rozpoczęty dzień zwłoki</w:t>
      </w:r>
      <w:r w:rsidR="00753766" w:rsidRPr="00CD4C05">
        <w:rPr>
          <w:sz w:val="24"/>
          <w:szCs w:val="24"/>
        </w:rPr>
        <w:t xml:space="preserve">, z zastrzeżeniem ust. 2 </w:t>
      </w:r>
      <w:r w:rsidR="00371BA0" w:rsidRPr="00CD4C05">
        <w:rPr>
          <w:sz w:val="24"/>
          <w:szCs w:val="24"/>
        </w:rPr>
        <w:t xml:space="preserve">i ust. 3 </w:t>
      </w:r>
      <w:r w:rsidR="00753766" w:rsidRPr="00CD4C05">
        <w:rPr>
          <w:sz w:val="24"/>
          <w:szCs w:val="24"/>
        </w:rPr>
        <w:t>poniżej.</w:t>
      </w:r>
    </w:p>
    <w:p w14:paraId="10366474" w14:textId="77777777" w:rsidR="00E03B26" w:rsidRPr="00CD4C05" w:rsidRDefault="000D4AA4" w:rsidP="00384D29">
      <w:pPr>
        <w:numPr>
          <w:ilvl w:val="0"/>
          <w:numId w:val="2"/>
        </w:numPr>
        <w:tabs>
          <w:tab w:val="clear" w:pos="540"/>
          <w:tab w:val="num" w:pos="426"/>
        </w:tabs>
        <w:spacing w:after="120" w:line="286" w:lineRule="auto"/>
        <w:ind w:left="709" w:hanging="283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 zwłoki w wykonaniu </w:t>
      </w:r>
      <w:r w:rsidR="0050457D" w:rsidRPr="00CD4C05">
        <w:rPr>
          <w:sz w:val="24"/>
          <w:szCs w:val="24"/>
        </w:rPr>
        <w:t>etapów</w:t>
      </w:r>
      <w:r w:rsidR="00DB2568" w:rsidRPr="00CD4C05">
        <w:rPr>
          <w:sz w:val="24"/>
          <w:szCs w:val="24"/>
        </w:rPr>
        <w:t xml:space="preserve"> pośrednich</w:t>
      </w:r>
      <w:r w:rsidR="0050457D" w:rsidRPr="00CD4C05">
        <w:rPr>
          <w:sz w:val="24"/>
          <w:szCs w:val="24"/>
        </w:rPr>
        <w:t xml:space="preserve">, </w:t>
      </w:r>
      <w:r w:rsidR="00066588" w:rsidRPr="00CD4C05">
        <w:rPr>
          <w:sz w:val="24"/>
          <w:szCs w:val="24"/>
        </w:rPr>
        <w:t xml:space="preserve">wyszczególnionych </w:t>
      </w:r>
      <w:r w:rsidR="007D678F" w:rsidRPr="00CD4C05">
        <w:rPr>
          <w:sz w:val="24"/>
          <w:szCs w:val="24"/>
        </w:rPr>
        <w:t>w § </w:t>
      </w:r>
      <w:r w:rsidR="0050457D" w:rsidRPr="00CD4C05">
        <w:rPr>
          <w:sz w:val="24"/>
          <w:szCs w:val="24"/>
        </w:rPr>
        <w:t xml:space="preserve">4 ust. </w:t>
      </w:r>
      <w:r w:rsidR="00753766" w:rsidRPr="00CD4C05">
        <w:rPr>
          <w:sz w:val="24"/>
          <w:szCs w:val="24"/>
        </w:rPr>
        <w:t>2</w:t>
      </w:r>
      <w:r w:rsidR="00BB3427" w:rsidRPr="00CD4C05">
        <w:rPr>
          <w:sz w:val="24"/>
          <w:szCs w:val="24"/>
        </w:rPr>
        <w:t xml:space="preserve"> </w:t>
      </w:r>
      <w:r w:rsidR="00E03B26" w:rsidRPr="00CD4C05">
        <w:rPr>
          <w:sz w:val="24"/>
          <w:szCs w:val="24"/>
        </w:rPr>
        <w:t>–</w:t>
      </w:r>
      <w:r w:rsidR="00BB3427" w:rsidRPr="00CD4C05">
        <w:rPr>
          <w:sz w:val="24"/>
          <w:szCs w:val="24"/>
        </w:rPr>
        <w:t xml:space="preserve"> </w:t>
      </w:r>
      <w:r w:rsidR="00E03B26" w:rsidRPr="00CD4C05">
        <w:rPr>
          <w:sz w:val="24"/>
          <w:szCs w:val="24"/>
        </w:rPr>
        <w:t xml:space="preserve">ust. </w:t>
      </w:r>
      <w:r w:rsidR="00BB3427" w:rsidRPr="00CD4C05">
        <w:rPr>
          <w:sz w:val="24"/>
          <w:szCs w:val="24"/>
        </w:rPr>
        <w:t>6</w:t>
      </w:r>
      <w:r w:rsidR="00E34B15" w:rsidRPr="00CD4C05">
        <w:rPr>
          <w:sz w:val="24"/>
          <w:szCs w:val="24"/>
        </w:rPr>
        <w:t>,</w:t>
      </w:r>
      <w:r w:rsidR="0044212C" w:rsidRPr="00CD4C05">
        <w:rPr>
          <w:sz w:val="24"/>
          <w:szCs w:val="24"/>
        </w:rPr>
        <w:t xml:space="preserve"> ponad terminy tam określone,</w:t>
      </w:r>
      <w:r w:rsidR="00E34B15" w:rsidRPr="00CD4C05">
        <w:rPr>
          <w:sz w:val="24"/>
          <w:szCs w:val="24"/>
        </w:rPr>
        <w:t xml:space="preserve"> </w:t>
      </w:r>
      <w:r w:rsidR="0050457D" w:rsidRPr="00CD4C05">
        <w:rPr>
          <w:sz w:val="24"/>
          <w:szCs w:val="24"/>
        </w:rPr>
        <w:t>Zamawiający ma prawo naliczyć Wykonawcy karę umowną w wysokości 0,2 % wynagrodzenia brutto</w:t>
      </w:r>
      <w:r w:rsidR="00E34B15" w:rsidRPr="00CD4C05">
        <w:rPr>
          <w:sz w:val="24"/>
          <w:szCs w:val="24"/>
        </w:rPr>
        <w:t xml:space="preserve"> </w:t>
      </w:r>
      <w:r w:rsidR="00753766" w:rsidRPr="00CD4C05">
        <w:rPr>
          <w:sz w:val="24"/>
          <w:szCs w:val="24"/>
        </w:rPr>
        <w:t xml:space="preserve">ustalonego w oparciu o postanowienia § 5 ust. 2 </w:t>
      </w:r>
      <w:r w:rsidR="00E34B15" w:rsidRPr="00CD4C05">
        <w:rPr>
          <w:sz w:val="24"/>
          <w:szCs w:val="24"/>
        </w:rPr>
        <w:t>jako wartość prac do wykonania na ten rok, w którym upływał termin wykonania danego etapu</w:t>
      </w:r>
      <w:r w:rsidR="00066588" w:rsidRPr="00CD4C05">
        <w:rPr>
          <w:sz w:val="24"/>
          <w:szCs w:val="24"/>
        </w:rPr>
        <w:t xml:space="preserve"> pośredniego</w:t>
      </w:r>
      <w:r w:rsidR="00EE3F3F" w:rsidRPr="00CD4C05">
        <w:rPr>
          <w:sz w:val="24"/>
          <w:szCs w:val="24"/>
        </w:rPr>
        <w:t>, za każdy rozpoczęty dzień zwłoki</w:t>
      </w:r>
      <w:r w:rsidR="00E03B26" w:rsidRPr="00CD4C05">
        <w:rPr>
          <w:sz w:val="24"/>
          <w:szCs w:val="24"/>
        </w:rPr>
        <w:t>.</w:t>
      </w:r>
      <w:r w:rsidR="004874E6" w:rsidRPr="00CD4C05">
        <w:rPr>
          <w:sz w:val="24"/>
          <w:szCs w:val="24"/>
        </w:rPr>
        <w:t xml:space="preserve"> </w:t>
      </w:r>
    </w:p>
    <w:p w14:paraId="11B872C3" w14:textId="77777777" w:rsidR="003025CC" w:rsidRPr="00CD4C05" w:rsidRDefault="003D024C" w:rsidP="000773B6">
      <w:pPr>
        <w:numPr>
          <w:ilvl w:val="0"/>
          <w:numId w:val="2"/>
        </w:numPr>
        <w:tabs>
          <w:tab w:val="num" w:pos="426"/>
        </w:tabs>
        <w:spacing w:before="120"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 odstąpienia od umowy </w:t>
      </w:r>
      <w:r w:rsidR="003025CC" w:rsidRPr="00CD4C05">
        <w:rPr>
          <w:sz w:val="24"/>
          <w:szCs w:val="24"/>
        </w:rPr>
        <w:t xml:space="preserve">przez Zamawiającego </w:t>
      </w:r>
      <w:r w:rsidRPr="00CD4C05">
        <w:rPr>
          <w:sz w:val="24"/>
          <w:szCs w:val="24"/>
        </w:rPr>
        <w:t xml:space="preserve">z przyczyn </w:t>
      </w:r>
      <w:r w:rsidR="00F80DC8" w:rsidRPr="00CD4C05">
        <w:rPr>
          <w:sz w:val="24"/>
          <w:szCs w:val="24"/>
        </w:rPr>
        <w:t xml:space="preserve">leżących </w:t>
      </w:r>
      <w:r w:rsidR="00861648" w:rsidRPr="00CD4C05">
        <w:rPr>
          <w:sz w:val="24"/>
          <w:szCs w:val="24"/>
        </w:rPr>
        <w:t xml:space="preserve">wyłącznie </w:t>
      </w:r>
      <w:r w:rsidR="00F80DC8" w:rsidRPr="00CD4C05">
        <w:rPr>
          <w:sz w:val="24"/>
          <w:szCs w:val="24"/>
        </w:rPr>
        <w:t xml:space="preserve">po stronie </w:t>
      </w:r>
      <w:r w:rsidR="00CE2264" w:rsidRPr="00CD4C05">
        <w:rPr>
          <w:sz w:val="24"/>
          <w:szCs w:val="24"/>
        </w:rPr>
        <w:t>Wykonawcy</w:t>
      </w:r>
      <w:r w:rsidR="009405B1" w:rsidRPr="00CD4C05">
        <w:rPr>
          <w:sz w:val="24"/>
          <w:szCs w:val="24"/>
        </w:rPr>
        <w:t>, Wykonawca zapłaci Zamawiającemu</w:t>
      </w:r>
      <w:r w:rsidRPr="00CD4C05">
        <w:rPr>
          <w:sz w:val="24"/>
          <w:szCs w:val="24"/>
        </w:rPr>
        <w:t xml:space="preserve"> </w:t>
      </w:r>
      <w:r w:rsidR="00713FD8" w:rsidRPr="00CD4C05">
        <w:rPr>
          <w:sz w:val="24"/>
          <w:szCs w:val="24"/>
        </w:rPr>
        <w:t xml:space="preserve">karę umowną </w:t>
      </w:r>
      <w:r w:rsidRPr="00CD4C05">
        <w:rPr>
          <w:sz w:val="24"/>
          <w:szCs w:val="24"/>
        </w:rPr>
        <w:t>w wysokośc</w:t>
      </w:r>
      <w:r w:rsidR="00E931DF" w:rsidRPr="00CD4C05">
        <w:rPr>
          <w:sz w:val="24"/>
          <w:szCs w:val="24"/>
        </w:rPr>
        <w:t xml:space="preserve">i 3% </w:t>
      </w:r>
      <w:r w:rsidR="003025CC" w:rsidRPr="00CD4C05">
        <w:rPr>
          <w:sz w:val="24"/>
          <w:szCs w:val="24"/>
        </w:rPr>
        <w:t>wartości wynagrodzenia brutto, o którym mowa w §</w:t>
      </w:r>
      <w:r w:rsidR="007D678F" w:rsidRPr="00CD4C05">
        <w:rPr>
          <w:sz w:val="24"/>
          <w:szCs w:val="24"/>
        </w:rPr>
        <w:t> </w:t>
      </w:r>
      <w:r w:rsidR="006103A0" w:rsidRPr="00CD4C05">
        <w:rPr>
          <w:sz w:val="24"/>
          <w:szCs w:val="24"/>
        </w:rPr>
        <w:t>5</w:t>
      </w:r>
      <w:r w:rsidR="003025CC" w:rsidRPr="00CD4C05">
        <w:rPr>
          <w:sz w:val="24"/>
          <w:szCs w:val="24"/>
        </w:rPr>
        <w:t xml:space="preserve"> ust. 1</w:t>
      </w:r>
      <w:r w:rsidR="006103A0" w:rsidRPr="00CD4C05">
        <w:rPr>
          <w:sz w:val="24"/>
          <w:szCs w:val="24"/>
        </w:rPr>
        <w:t xml:space="preserve"> </w:t>
      </w:r>
      <w:r w:rsidR="003025CC" w:rsidRPr="00CD4C05">
        <w:rPr>
          <w:sz w:val="24"/>
          <w:szCs w:val="24"/>
        </w:rPr>
        <w:t xml:space="preserve">należnego za całość przedmiotu umowy. </w:t>
      </w:r>
    </w:p>
    <w:p w14:paraId="6C17544A" w14:textId="77777777" w:rsidR="00E25193" w:rsidRPr="00CD4C05" w:rsidRDefault="009405B1" w:rsidP="000773B6">
      <w:pPr>
        <w:numPr>
          <w:ilvl w:val="0"/>
          <w:numId w:val="2"/>
        </w:numPr>
        <w:tabs>
          <w:tab w:val="num" w:pos="426"/>
        </w:tabs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</w:t>
      </w:r>
      <w:r w:rsidR="00E25193" w:rsidRPr="00CD4C05">
        <w:rPr>
          <w:sz w:val="24"/>
          <w:szCs w:val="24"/>
        </w:rPr>
        <w:t xml:space="preserve"> razie odstąpienia od umowy </w:t>
      </w:r>
      <w:r w:rsidR="003025CC" w:rsidRPr="00CD4C05">
        <w:rPr>
          <w:sz w:val="24"/>
          <w:szCs w:val="24"/>
        </w:rPr>
        <w:t xml:space="preserve">przez Zamawiającego </w:t>
      </w:r>
      <w:r w:rsidR="00E25193" w:rsidRPr="00CD4C05">
        <w:rPr>
          <w:sz w:val="24"/>
          <w:szCs w:val="24"/>
        </w:rPr>
        <w:t xml:space="preserve">z przyczyn, za które Wykonawca nie odpowiada, </w:t>
      </w:r>
      <w:r w:rsidRPr="00CD4C05">
        <w:rPr>
          <w:sz w:val="24"/>
          <w:szCs w:val="24"/>
        </w:rPr>
        <w:t xml:space="preserve">Zamawiający </w:t>
      </w:r>
      <w:r w:rsidR="00E25193" w:rsidRPr="00CD4C05">
        <w:rPr>
          <w:sz w:val="24"/>
          <w:szCs w:val="24"/>
        </w:rPr>
        <w:t xml:space="preserve">zobowiązany jest do dokonania odbioru przerwanych prac oraz zapłaty wynagrodzenia za prace wykonane </w:t>
      </w:r>
      <w:r w:rsidR="008701AD" w:rsidRPr="00CD4C05">
        <w:rPr>
          <w:sz w:val="24"/>
          <w:szCs w:val="24"/>
        </w:rPr>
        <w:t xml:space="preserve">należycie </w:t>
      </w:r>
      <w:r w:rsidR="00E25193" w:rsidRPr="00CD4C05">
        <w:rPr>
          <w:sz w:val="24"/>
          <w:szCs w:val="24"/>
        </w:rPr>
        <w:t>do dnia odstąpienia.</w:t>
      </w:r>
      <w:r w:rsidR="00E03B26" w:rsidRPr="00CD4C05">
        <w:rPr>
          <w:sz w:val="24"/>
          <w:szCs w:val="24"/>
        </w:rPr>
        <w:t xml:space="preserve"> </w:t>
      </w:r>
    </w:p>
    <w:p w14:paraId="56099697" w14:textId="77777777" w:rsidR="009405B1" w:rsidRPr="00CD4C05" w:rsidRDefault="009405B1" w:rsidP="000773B6">
      <w:pPr>
        <w:numPr>
          <w:ilvl w:val="0"/>
          <w:numId w:val="2"/>
        </w:numPr>
        <w:tabs>
          <w:tab w:val="num" w:pos="426"/>
        </w:tabs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 przypadkach</w:t>
      </w:r>
      <w:r w:rsidR="007B02D9" w:rsidRPr="00CD4C05">
        <w:rPr>
          <w:sz w:val="24"/>
          <w:szCs w:val="24"/>
        </w:rPr>
        <w:t xml:space="preserve"> odstąpienia od umowy</w:t>
      </w:r>
      <w:r w:rsidRPr="00CD4C05">
        <w:rPr>
          <w:sz w:val="24"/>
          <w:szCs w:val="24"/>
        </w:rPr>
        <w:t xml:space="preserve">, </w:t>
      </w:r>
      <w:r w:rsidR="007B02D9" w:rsidRPr="00CD4C05">
        <w:rPr>
          <w:sz w:val="24"/>
          <w:szCs w:val="24"/>
        </w:rPr>
        <w:t xml:space="preserve">w szczególności z przyczyn </w:t>
      </w:r>
      <w:r w:rsidRPr="00CD4C05">
        <w:rPr>
          <w:sz w:val="24"/>
          <w:szCs w:val="24"/>
        </w:rPr>
        <w:t>o których mo</w:t>
      </w:r>
      <w:r w:rsidR="00BD2056" w:rsidRPr="00CD4C05">
        <w:rPr>
          <w:sz w:val="24"/>
          <w:szCs w:val="24"/>
        </w:rPr>
        <w:t>wa w ust</w:t>
      </w:r>
      <w:r w:rsidR="00630B9E" w:rsidRPr="00CD4C05">
        <w:rPr>
          <w:sz w:val="24"/>
          <w:szCs w:val="24"/>
        </w:rPr>
        <w:t>.</w:t>
      </w:r>
      <w:r w:rsidR="003025CC" w:rsidRPr="00CD4C05">
        <w:rPr>
          <w:sz w:val="24"/>
          <w:szCs w:val="24"/>
        </w:rPr>
        <w:t xml:space="preserve"> </w:t>
      </w:r>
      <w:r w:rsidR="00E32E90" w:rsidRPr="00CD4C05">
        <w:rPr>
          <w:sz w:val="24"/>
          <w:szCs w:val="24"/>
        </w:rPr>
        <w:t>3 i 4</w:t>
      </w:r>
      <w:r w:rsidR="007B02D9" w:rsidRPr="00CD4C05">
        <w:rPr>
          <w:sz w:val="24"/>
          <w:szCs w:val="24"/>
        </w:rPr>
        <w:t xml:space="preserve"> </w:t>
      </w:r>
      <w:r w:rsidR="003025CC" w:rsidRPr="00CD4C05">
        <w:rPr>
          <w:sz w:val="24"/>
          <w:szCs w:val="24"/>
        </w:rPr>
        <w:t xml:space="preserve">powyżej, </w:t>
      </w:r>
      <w:r w:rsidR="00BD2056" w:rsidRPr="00CD4C05">
        <w:rPr>
          <w:sz w:val="24"/>
          <w:szCs w:val="24"/>
        </w:rPr>
        <w:t>postanowienia § </w:t>
      </w:r>
      <w:r w:rsidRPr="00CD4C05">
        <w:rPr>
          <w:sz w:val="24"/>
          <w:szCs w:val="24"/>
        </w:rPr>
        <w:t>6 umowy stosuje się do części prac odebranych przez Zamawiającego.</w:t>
      </w:r>
      <w:r w:rsidR="007B1354" w:rsidRPr="00CD4C05">
        <w:rPr>
          <w:sz w:val="24"/>
          <w:szCs w:val="24"/>
        </w:rPr>
        <w:t xml:space="preserve"> Z chwilą zapłaty wynagrodzenia za należycie wykonane częściowo prace, Zamawiający nabywa prawa autorskie do opracowań, za które uiścił wynagrodzenie, na warunkach określonych w  § 6 umowy.</w:t>
      </w:r>
    </w:p>
    <w:p w14:paraId="48E2F480" w14:textId="77777777" w:rsidR="00E25193" w:rsidRPr="00CD4C05" w:rsidRDefault="00EE3F3F" w:rsidP="00EC7867">
      <w:pPr>
        <w:numPr>
          <w:ilvl w:val="0"/>
          <w:numId w:val="2"/>
        </w:numPr>
        <w:tabs>
          <w:tab w:val="clear" w:pos="540"/>
          <w:tab w:val="num" w:pos="709"/>
        </w:tabs>
        <w:spacing w:after="120" w:line="286" w:lineRule="auto"/>
        <w:ind w:left="709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 xml:space="preserve">Strony zastrzegają uprawnienie do żądania odszkodowania na zasadach ogólnych Kodeksu cywilnego do wysokości rzeczywiście poniesionej szkody </w:t>
      </w:r>
      <w:r w:rsidR="007B652C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>i utraconych korzyści, niezależnie od zastrzeżonych powyżej kar umownych.</w:t>
      </w:r>
    </w:p>
    <w:p w14:paraId="45CA9D94" w14:textId="77777777" w:rsidR="002418D8" w:rsidRPr="00CD4C05" w:rsidRDefault="00E25193" w:rsidP="002418D8">
      <w:pPr>
        <w:numPr>
          <w:ilvl w:val="0"/>
          <w:numId w:val="2"/>
        </w:numPr>
        <w:tabs>
          <w:tab w:val="num" w:pos="426"/>
        </w:tabs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Zamawiający zastrzega sobie prawo</w:t>
      </w:r>
      <w:r w:rsidR="004A201F" w:rsidRPr="00CD4C05">
        <w:rPr>
          <w:sz w:val="24"/>
          <w:szCs w:val="24"/>
        </w:rPr>
        <w:t xml:space="preserve"> do żądania w dowolnym czasie d</w:t>
      </w:r>
      <w:r w:rsidRPr="00CD4C05">
        <w:rPr>
          <w:sz w:val="24"/>
          <w:szCs w:val="24"/>
        </w:rPr>
        <w:t>o przedstawienia przez Wykonawcę ak</w:t>
      </w:r>
      <w:r w:rsidR="00D61CA5" w:rsidRPr="00CD4C05">
        <w:rPr>
          <w:sz w:val="24"/>
          <w:szCs w:val="24"/>
        </w:rPr>
        <w:t>tualnego wykazu osób będących w </w:t>
      </w:r>
      <w:r w:rsidRPr="00CD4C05">
        <w:rPr>
          <w:sz w:val="24"/>
          <w:szCs w:val="24"/>
        </w:rPr>
        <w:t>dyspozycji Wykonawcy. W przypadku stwierdzenia dysponowania mniejszą ilością osób o odpowiednich kwalifikacjach,</w:t>
      </w:r>
      <w:r w:rsidR="003025CC" w:rsidRPr="00CD4C05">
        <w:rPr>
          <w:sz w:val="24"/>
          <w:szCs w:val="24"/>
        </w:rPr>
        <w:t xml:space="preserve"> od liczby wskazanej w ofercie, </w:t>
      </w:r>
      <w:r w:rsidRPr="00CD4C05">
        <w:rPr>
          <w:sz w:val="24"/>
          <w:szCs w:val="24"/>
        </w:rPr>
        <w:t xml:space="preserve"> Zamawiający naliczy kar</w:t>
      </w:r>
      <w:r w:rsidR="00CE46D8" w:rsidRPr="00CD4C05">
        <w:rPr>
          <w:sz w:val="24"/>
          <w:szCs w:val="24"/>
        </w:rPr>
        <w:t>ę</w:t>
      </w:r>
      <w:r w:rsidRPr="00CD4C05">
        <w:rPr>
          <w:sz w:val="24"/>
          <w:szCs w:val="24"/>
        </w:rPr>
        <w:t xml:space="preserve"> umown</w:t>
      </w:r>
      <w:r w:rsidR="00CE46D8" w:rsidRPr="00CD4C05">
        <w:rPr>
          <w:sz w:val="24"/>
          <w:szCs w:val="24"/>
        </w:rPr>
        <w:t>ą</w:t>
      </w:r>
      <w:r w:rsidRPr="00CD4C05">
        <w:rPr>
          <w:sz w:val="24"/>
          <w:szCs w:val="24"/>
        </w:rPr>
        <w:t xml:space="preserve"> w wysokości </w:t>
      </w:r>
      <w:r w:rsidR="00CE46D8" w:rsidRPr="00CD4C05">
        <w:rPr>
          <w:sz w:val="24"/>
          <w:szCs w:val="24"/>
        </w:rPr>
        <w:t>5</w:t>
      </w:r>
      <w:r w:rsidR="00695BE3" w:rsidRPr="00CD4C05">
        <w:rPr>
          <w:sz w:val="24"/>
          <w:szCs w:val="24"/>
        </w:rPr>
        <w:t> </w:t>
      </w:r>
      <w:r w:rsidR="00CE46D8" w:rsidRPr="00CD4C05">
        <w:rPr>
          <w:sz w:val="24"/>
          <w:szCs w:val="24"/>
        </w:rPr>
        <w:t>000</w:t>
      </w:r>
      <w:r w:rsidRPr="00CD4C05">
        <w:rPr>
          <w:sz w:val="24"/>
          <w:szCs w:val="24"/>
        </w:rPr>
        <w:t xml:space="preserve"> zł za </w:t>
      </w:r>
      <w:r w:rsidR="00CE46D8" w:rsidRPr="00CD4C05">
        <w:rPr>
          <w:sz w:val="24"/>
          <w:szCs w:val="24"/>
        </w:rPr>
        <w:t>każdy</w:t>
      </w:r>
      <w:r w:rsidRPr="00CD4C05">
        <w:rPr>
          <w:sz w:val="24"/>
          <w:szCs w:val="24"/>
        </w:rPr>
        <w:t xml:space="preserve"> </w:t>
      </w:r>
      <w:r w:rsidR="00CE46D8" w:rsidRPr="00CD4C05">
        <w:rPr>
          <w:sz w:val="24"/>
          <w:szCs w:val="24"/>
        </w:rPr>
        <w:t>przypadek dysponowania mniejsz</w:t>
      </w:r>
      <w:r w:rsidR="0012656C" w:rsidRPr="00CD4C05">
        <w:rPr>
          <w:sz w:val="24"/>
          <w:szCs w:val="24"/>
        </w:rPr>
        <w:t>ą</w:t>
      </w:r>
      <w:r w:rsidR="00CE46D8" w:rsidRPr="00CD4C05">
        <w:rPr>
          <w:sz w:val="24"/>
          <w:szCs w:val="24"/>
        </w:rPr>
        <w:t xml:space="preserve"> ilością osób niż </w:t>
      </w:r>
      <w:r w:rsidRPr="00CD4C05">
        <w:rPr>
          <w:sz w:val="24"/>
          <w:szCs w:val="24"/>
        </w:rPr>
        <w:t>z</w:t>
      </w:r>
      <w:r w:rsidR="00CE46D8" w:rsidRPr="00CD4C05">
        <w:rPr>
          <w:sz w:val="24"/>
          <w:szCs w:val="24"/>
        </w:rPr>
        <w:t>a</w:t>
      </w:r>
      <w:r w:rsidRPr="00CD4C05">
        <w:rPr>
          <w:sz w:val="24"/>
          <w:szCs w:val="24"/>
        </w:rPr>
        <w:t>deklarowan</w:t>
      </w:r>
      <w:r w:rsidR="00CE46D8" w:rsidRPr="00CD4C05">
        <w:rPr>
          <w:sz w:val="24"/>
          <w:szCs w:val="24"/>
        </w:rPr>
        <w:t>a w ofercie. Po trzecim stwierdzonym przypadku dysponowania mniejszą ilością osób Zamawi</w:t>
      </w:r>
      <w:r w:rsidR="0012656C" w:rsidRPr="00CD4C05">
        <w:rPr>
          <w:sz w:val="24"/>
          <w:szCs w:val="24"/>
        </w:rPr>
        <w:t>a</w:t>
      </w:r>
      <w:r w:rsidR="00CE46D8" w:rsidRPr="00CD4C05">
        <w:rPr>
          <w:sz w:val="24"/>
          <w:szCs w:val="24"/>
        </w:rPr>
        <w:t>j</w:t>
      </w:r>
      <w:r w:rsidR="0012656C" w:rsidRPr="00CD4C05">
        <w:rPr>
          <w:sz w:val="24"/>
          <w:szCs w:val="24"/>
        </w:rPr>
        <w:t>ą</w:t>
      </w:r>
      <w:r w:rsidR="00CE46D8" w:rsidRPr="00CD4C05">
        <w:rPr>
          <w:sz w:val="24"/>
          <w:szCs w:val="24"/>
        </w:rPr>
        <w:t xml:space="preserve">cy </w:t>
      </w:r>
      <w:r w:rsidR="00BA4E65" w:rsidRPr="00CD4C05">
        <w:rPr>
          <w:sz w:val="24"/>
          <w:szCs w:val="24"/>
        </w:rPr>
        <w:t>ma prawo odstąpienia od Umowy z winy Wykonawcy.</w:t>
      </w:r>
    </w:p>
    <w:p w14:paraId="090C10C2" w14:textId="77777777" w:rsidR="002418D8" w:rsidRPr="00CD4C05" w:rsidRDefault="00630B9E" w:rsidP="002418D8">
      <w:pPr>
        <w:numPr>
          <w:ilvl w:val="0"/>
          <w:numId w:val="2"/>
        </w:numPr>
        <w:tabs>
          <w:tab w:val="num" w:pos="426"/>
        </w:tabs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Wykonawca</w:t>
      </w:r>
      <w:r w:rsidR="00B859C7" w:rsidRPr="00CD4C05">
        <w:rPr>
          <w:sz w:val="24"/>
          <w:szCs w:val="24"/>
        </w:rPr>
        <w:t xml:space="preserve"> zapłaci karę umowną</w:t>
      </w:r>
      <w:r w:rsidR="003D365F" w:rsidRPr="00CD4C05">
        <w:rPr>
          <w:sz w:val="24"/>
          <w:szCs w:val="24"/>
        </w:rPr>
        <w:t xml:space="preserve"> </w:t>
      </w:r>
      <w:r w:rsidR="00BD2056" w:rsidRPr="00CD4C05">
        <w:rPr>
          <w:sz w:val="24"/>
          <w:szCs w:val="24"/>
        </w:rPr>
        <w:t>w wysokości 5 000 </w:t>
      </w:r>
      <w:r w:rsidR="00B859C7" w:rsidRPr="00CD4C05">
        <w:rPr>
          <w:sz w:val="24"/>
          <w:szCs w:val="24"/>
        </w:rPr>
        <w:t xml:space="preserve">zł za każdy </w:t>
      </w:r>
      <w:r w:rsidR="003025CC" w:rsidRPr="00CD4C05">
        <w:rPr>
          <w:sz w:val="24"/>
          <w:szCs w:val="24"/>
        </w:rPr>
        <w:t xml:space="preserve">stwierdzony </w:t>
      </w:r>
      <w:r w:rsidR="00B859C7" w:rsidRPr="00CD4C05">
        <w:rPr>
          <w:sz w:val="24"/>
          <w:szCs w:val="24"/>
        </w:rPr>
        <w:t>przypadek naruszenia obowiązku zatrudnienia na umowę o pracę osób wykonujących czynności wchodzące w skład przedmiotu zamówienia polegające na wykonywaniu inwentaryzacji stanu lasu, inwentaryzacji zasobów drzewnych oraz prac planistycznych wynikających z przeprowadzonych inwentaryzacji, jeżeli wykonanie tych czynności polega na wykonywaniu pracy w sposób okr</w:t>
      </w:r>
      <w:r w:rsidR="00BD2056" w:rsidRPr="00CD4C05">
        <w:rPr>
          <w:sz w:val="24"/>
          <w:szCs w:val="24"/>
        </w:rPr>
        <w:t>eślony w art. 22 § 1 ustawy z dnia 26 czerwca 1974 </w:t>
      </w:r>
      <w:r w:rsidR="00B859C7" w:rsidRPr="00CD4C05">
        <w:rPr>
          <w:sz w:val="24"/>
          <w:szCs w:val="24"/>
        </w:rPr>
        <w:t>r. - Kodeks p</w:t>
      </w:r>
      <w:r w:rsidR="002418D8" w:rsidRPr="00CD4C05">
        <w:rPr>
          <w:sz w:val="24"/>
          <w:szCs w:val="24"/>
        </w:rPr>
        <w:t>racy</w:t>
      </w:r>
      <w:r w:rsidR="00E32E90" w:rsidRPr="00CD4C05">
        <w:rPr>
          <w:sz w:val="24"/>
          <w:szCs w:val="24"/>
        </w:rPr>
        <w:t xml:space="preserve"> (tekst jednolity: Dz. U. z 2023</w:t>
      </w:r>
      <w:r w:rsidR="007D678F" w:rsidRPr="00CD4C05">
        <w:rPr>
          <w:sz w:val="24"/>
          <w:szCs w:val="24"/>
        </w:rPr>
        <w:t> </w:t>
      </w:r>
      <w:r w:rsidR="002418D8" w:rsidRPr="00CD4C05">
        <w:rPr>
          <w:sz w:val="24"/>
          <w:szCs w:val="24"/>
        </w:rPr>
        <w:t xml:space="preserve">r. poz. </w:t>
      </w:r>
      <w:r w:rsidR="00E32E90" w:rsidRPr="00CD4C05">
        <w:rPr>
          <w:sz w:val="24"/>
          <w:szCs w:val="24"/>
        </w:rPr>
        <w:t>1465</w:t>
      </w:r>
      <w:r w:rsidR="00B859C7" w:rsidRPr="00CD4C05">
        <w:rPr>
          <w:sz w:val="24"/>
          <w:szCs w:val="24"/>
        </w:rPr>
        <w:t>).</w:t>
      </w:r>
    </w:p>
    <w:p w14:paraId="2EEB9BB9" w14:textId="77777777" w:rsidR="0000665F" w:rsidRPr="00CD4C05" w:rsidRDefault="0000665F" w:rsidP="00F42FCC">
      <w:pPr>
        <w:numPr>
          <w:ilvl w:val="0"/>
          <w:numId w:val="2"/>
        </w:numPr>
        <w:tabs>
          <w:tab w:val="num" w:pos="426"/>
        </w:tabs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Wykonawca zapłaci </w:t>
      </w:r>
      <w:r w:rsidR="00F42FCC" w:rsidRPr="00CD4C05">
        <w:rPr>
          <w:sz w:val="24"/>
          <w:szCs w:val="24"/>
        </w:rPr>
        <w:t xml:space="preserve">Zamawiającemu </w:t>
      </w:r>
      <w:r w:rsidRPr="00CD4C05">
        <w:rPr>
          <w:sz w:val="24"/>
          <w:szCs w:val="24"/>
        </w:rPr>
        <w:t xml:space="preserve">karę umowną w wysokości </w:t>
      </w:r>
      <w:r w:rsidR="00F42FCC" w:rsidRPr="00CD4C05">
        <w:rPr>
          <w:sz w:val="24"/>
          <w:szCs w:val="24"/>
        </w:rPr>
        <w:t>1</w:t>
      </w:r>
      <w:r w:rsidR="0011284C" w:rsidRPr="00CD4C05">
        <w:rPr>
          <w:sz w:val="24"/>
          <w:szCs w:val="24"/>
        </w:rPr>
        <w:t> </w:t>
      </w:r>
      <w:r w:rsidR="00F42FCC" w:rsidRPr="00CD4C05">
        <w:rPr>
          <w:sz w:val="24"/>
          <w:szCs w:val="24"/>
        </w:rPr>
        <w:t>000</w:t>
      </w:r>
      <w:r w:rsidR="0011284C" w:rsidRPr="00CD4C05">
        <w:rPr>
          <w:sz w:val="24"/>
          <w:szCs w:val="24"/>
        </w:rPr>
        <w:t>,00 </w:t>
      </w:r>
      <w:r w:rsidRPr="00CD4C05">
        <w:rPr>
          <w:sz w:val="24"/>
          <w:szCs w:val="24"/>
        </w:rPr>
        <w:t xml:space="preserve">zł za każdy stwierdzony przypadek, </w:t>
      </w:r>
      <w:r w:rsidR="00F42FCC" w:rsidRPr="00CD4C05">
        <w:rPr>
          <w:sz w:val="24"/>
          <w:szCs w:val="24"/>
        </w:rPr>
        <w:t>braku zapłaty lub nieterminowej zapłaty podwyższonego wynagrodzenia na rzecz podwykonawcy, w sytuacji gdy wynagrodzenie Wykonawcy zos</w:t>
      </w:r>
      <w:r w:rsidR="0011284C" w:rsidRPr="00CD4C05">
        <w:rPr>
          <w:sz w:val="24"/>
          <w:szCs w:val="24"/>
        </w:rPr>
        <w:t>tanie podwyższone na warunkach,</w:t>
      </w:r>
      <w:r w:rsidR="00F42FCC" w:rsidRPr="00CD4C05">
        <w:rPr>
          <w:sz w:val="24"/>
          <w:szCs w:val="24"/>
        </w:rPr>
        <w:t xml:space="preserve"> o których mowa w</w:t>
      </w:r>
      <w:r w:rsidR="002F1A2A" w:rsidRPr="00CD4C05">
        <w:rPr>
          <w:sz w:val="24"/>
          <w:szCs w:val="24"/>
        </w:rPr>
        <w:t xml:space="preserve"> § 14</w:t>
      </w:r>
      <w:r w:rsidR="00F42FCC" w:rsidRPr="00CD4C05">
        <w:rPr>
          <w:sz w:val="24"/>
          <w:szCs w:val="24"/>
        </w:rPr>
        <w:t xml:space="preserve"> ust. </w:t>
      </w:r>
      <w:r w:rsidR="00C51E6D" w:rsidRPr="00CD4C05">
        <w:rPr>
          <w:sz w:val="24"/>
          <w:szCs w:val="24"/>
        </w:rPr>
        <w:t>4-</w:t>
      </w:r>
      <w:r w:rsidR="00E67F99" w:rsidRPr="00CD4C05">
        <w:rPr>
          <w:sz w:val="24"/>
          <w:szCs w:val="24"/>
        </w:rPr>
        <w:t>1</w:t>
      </w:r>
      <w:r w:rsidR="00287153">
        <w:rPr>
          <w:sz w:val="24"/>
          <w:szCs w:val="24"/>
        </w:rPr>
        <w:t>1</w:t>
      </w:r>
      <w:r w:rsidR="00F42FCC" w:rsidRPr="00CD4C05">
        <w:rPr>
          <w:sz w:val="24"/>
          <w:szCs w:val="24"/>
        </w:rPr>
        <w:t xml:space="preserve"> umowy. </w:t>
      </w:r>
    </w:p>
    <w:p w14:paraId="1FC1D95B" w14:textId="77777777" w:rsidR="00EE3F3F" w:rsidRPr="00CD4C05" w:rsidRDefault="000046D9" w:rsidP="00EE3F3F">
      <w:pPr>
        <w:numPr>
          <w:ilvl w:val="0"/>
          <w:numId w:val="2"/>
        </w:numPr>
        <w:tabs>
          <w:tab w:val="num" w:pos="426"/>
        </w:tabs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 zaistnienia podstawy </w:t>
      </w:r>
      <w:r w:rsidR="00EE3F3F" w:rsidRPr="00CD4C05">
        <w:rPr>
          <w:sz w:val="24"/>
          <w:szCs w:val="24"/>
        </w:rPr>
        <w:t>do naliczenia kary umownej określonej w ust. 1- 5, ust. 9 i ust. 10 i ust. 11 Zamawiający może dochodzić tych kar łącznie ze wszystkich tych tytułów, z tym zastrzeżeniem, że:</w:t>
      </w:r>
    </w:p>
    <w:p w14:paraId="6ABC4708" w14:textId="77777777" w:rsidR="00EE3F3F" w:rsidRPr="00CD4C05" w:rsidRDefault="00892F80" w:rsidP="00892F80">
      <w:pPr>
        <w:pStyle w:val="Akapitzlist"/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1)</w:t>
      </w:r>
      <w:r w:rsidRPr="00CD4C05">
        <w:rPr>
          <w:sz w:val="24"/>
          <w:szCs w:val="24"/>
        </w:rPr>
        <w:tab/>
      </w:r>
      <w:r w:rsidR="00EE3F3F" w:rsidRPr="00CD4C05">
        <w:rPr>
          <w:sz w:val="24"/>
          <w:szCs w:val="24"/>
        </w:rPr>
        <w:t xml:space="preserve">kary umowne za zwłokę naliczane z osobna za każdy z tytułów wymienionych w postanowieniach § 11 ust. 1 – ust. 4 powyżej, nie mogą przekraczać 5 % kwoty wynagrodzenia powołanego w każdym z tych ustępów;  </w:t>
      </w:r>
    </w:p>
    <w:p w14:paraId="53FDE8FA" w14:textId="77777777" w:rsidR="000046D9" w:rsidRPr="00CD4C05" w:rsidRDefault="00892F80" w:rsidP="00892F80">
      <w:pPr>
        <w:pStyle w:val="Akapitzlist"/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2)</w:t>
      </w:r>
      <w:r w:rsidRPr="00CD4C05">
        <w:rPr>
          <w:sz w:val="24"/>
          <w:szCs w:val="24"/>
        </w:rPr>
        <w:tab/>
      </w:r>
      <w:r w:rsidR="00EE3F3F" w:rsidRPr="00CD4C05">
        <w:rPr>
          <w:sz w:val="24"/>
          <w:szCs w:val="24"/>
        </w:rPr>
        <w:t>łącznie kary umowne ze wszystkich tytułów wymienionych ust. 1- 5, ust. 9 i ust. 10 i ust. 11 powyżej w nie mogą one przekroczyć 20 % wartości wynagrodzenia brutto, o którym mowa w § 5 ust. 1 należnego za całość przedmiotu umowy.</w:t>
      </w:r>
    </w:p>
    <w:p w14:paraId="4EDFAE50" w14:textId="77777777" w:rsidR="00235329" w:rsidRPr="00CD4C05" w:rsidRDefault="003025CC" w:rsidP="00EE3F3F">
      <w:pPr>
        <w:pStyle w:val="Akapitzlist"/>
        <w:numPr>
          <w:ilvl w:val="0"/>
          <w:numId w:val="2"/>
        </w:numPr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Kary umowne mogą być naliczane</w:t>
      </w:r>
      <w:r w:rsidR="00CF3784" w:rsidRPr="00CD4C05">
        <w:rPr>
          <w:sz w:val="24"/>
          <w:szCs w:val="24"/>
        </w:rPr>
        <w:t xml:space="preserve"> </w:t>
      </w:r>
      <w:r w:rsidR="00235329" w:rsidRPr="00CD4C05">
        <w:rPr>
          <w:sz w:val="24"/>
          <w:szCs w:val="24"/>
        </w:rPr>
        <w:t>w ogólnych terminach przedawnienia roszczeń.</w:t>
      </w:r>
    </w:p>
    <w:p w14:paraId="762F17B0" w14:textId="77777777" w:rsidR="003025CC" w:rsidRPr="00CD4C05" w:rsidRDefault="00CF3784" w:rsidP="00EE3F3F">
      <w:pPr>
        <w:pStyle w:val="Akapitzlist"/>
        <w:numPr>
          <w:ilvl w:val="0"/>
          <w:numId w:val="2"/>
        </w:numPr>
        <w:spacing w:after="120" w:line="286" w:lineRule="auto"/>
        <w:ind w:left="709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Przez naliczenie kary umownej rozumie się wystawienie noty księgowej, noty obciążeniowej lub innego dokumentu spełniającego wymogi do uznania, go za dowód księgowy w rozumieniu przepisów o rachunkowości oraz nadanie takiego dokumentu przesyłką rejestrowaną (poleconą) na adres drugiej strony</w:t>
      </w:r>
      <w:r w:rsidR="00235329" w:rsidRPr="00CD4C05">
        <w:rPr>
          <w:sz w:val="24"/>
          <w:szCs w:val="24"/>
        </w:rPr>
        <w:t>.</w:t>
      </w:r>
    </w:p>
    <w:p w14:paraId="07ACB8F8" w14:textId="77777777" w:rsidR="00831A76" w:rsidRPr="00CD4C05" w:rsidRDefault="00831A76" w:rsidP="00060771">
      <w:pPr>
        <w:spacing w:after="120" w:line="286" w:lineRule="auto"/>
        <w:jc w:val="both"/>
        <w:rPr>
          <w:sz w:val="2"/>
          <w:szCs w:val="24"/>
          <w:highlight w:val="yellow"/>
        </w:rPr>
      </w:pPr>
    </w:p>
    <w:p w14:paraId="0840C9A7" w14:textId="77777777" w:rsidR="003D024C" w:rsidRPr="00CD4C05" w:rsidRDefault="00F87148" w:rsidP="0095298A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1</w:t>
      </w:r>
      <w:r w:rsidR="00056630" w:rsidRPr="00CD4C05">
        <w:rPr>
          <w:b/>
          <w:sz w:val="24"/>
          <w:szCs w:val="24"/>
        </w:rPr>
        <w:t>2</w:t>
      </w:r>
      <w:r w:rsidRPr="00CD4C05">
        <w:rPr>
          <w:b/>
          <w:sz w:val="24"/>
          <w:szCs w:val="24"/>
        </w:rPr>
        <w:t>.</w:t>
      </w:r>
    </w:p>
    <w:p w14:paraId="3884D10D" w14:textId="77777777" w:rsidR="00B63347" w:rsidRPr="00CD4C05" w:rsidRDefault="003D024C" w:rsidP="00571E2C">
      <w:pPr>
        <w:pStyle w:val="Tekstpodstawowy3"/>
        <w:numPr>
          <w:ilvl w:val="0"/>
          <w:numId w:val="15"/>
        </w:numPr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Wykonawca zobowiązany jest, pod rygorem odstąpienia przez Zamawiającego </w:t>
      </w:r>
      <w:r w:rsidRPr="00CD4C05">
        <w:rPr>
          <w:rFonts w:ascii="Arial" w:hAnsi="Arial" w:cs="Arial"/>
        </w:rPr>
        <w:lastRenderedPageBreak/>
        <w:t xml:space="preserve">od umowy z </w:t>
      </w:r>
      <w:r w:rsidR="00713FD8" w:rsidRPr="00CD4C05">
        <w:rPr>
          <w:rFonts w:ascii="Arial" w:hAnsi="Arial" w:cs="Arial"/>
        </w:rPr>
        <w:t xml:space="preserve">przyczyn leżących wyłącznie po stronie </w:t>
      </w:r>
      <w:r w:rsidRPr="00CD4C05">
        <w:rPr>
          <w:rFonts w:ascii="Arial" w:hAnsi="Arial" w:cs="Arial"/>
        </w:rPr>
        <w:t>Wykonawcy, do przestrzegania przepisów bhp i przeciwpożarowych obowiązujących w Lasach Państwowych</w:t>
      </w:r>
      <w:r w:rsidR="00B63347" w:rsidRPr="00CD4C05">
        <w:rPr>
          <w:rFonts w:ascii="Arial" w:hAnsi="Arial" w:cs="Arial"/>
        </w:rPr>
        <w:t>.</w:t>
      </w:r>
    </w:p>
    <w:p w14:paraId="5A54C134" w14:textId="77777777" w:rsidR="00B63347" w:rsidRDefault="00B63347" w:rsidP="00571E2C">
      <w:pPr>
        <w:pStyle w:val="Tekstpodstawowy3"/>
        <w:numPr>
          <w:ilvl w:val="0"/>
          <w:numId w:val="15"/>
        </w:numPr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Zamawiający zastrzega na swoją rzecz prawo do odstąpienia od umowy w całości lub w części, w razie stwierdzenia że pracownicy lub inne osoby działające w imieniu Wykonawcy dopuściły się działania na szkodę Zamawiającego lub na szkodę Nadleśnictw, o których mowa w </w:t>
      </w:r>
      <w:r w:rsidR="003F2B87" w:rsidRPr="00CD4C05">
        <w:rPr>
          <w:rFonts w:ascii="Arial" w:hAnsi="Arial" w:cs="Arial"/>
        </w:rPr>
        <w:t>§ 1 niniejszej umowy.</w:t>
      </w:r>
    </w:p>
    <w:p w14:paraId="0084CDCC" w14:textId="77777777" w:rsidR="0056226E" w:rsidRPr="00C47BDF" w:rsidRDefault="0056226E" w:rsidP="00571E2C">
      <w:pPr>
        <w:pStyle w:val="Tekstpodstawowy3"/>
        <w:numPr>
          <w:ilvl w:val="0"/>
          <w:numId w:val="15"/>
        </w:numPr>
        <w:spacing w:before="0" w:after="120" w:line="286" w:lineRule="auto"/>
        <w:rPr>
          <w:rFonts w:ascii="Arial" w:hAnsi="Arial" w:cs="Arial"/>
        </w:rPr>
      </w:pPr>
      <w:r w:rsidRPr="00C47BDF">
        <w:rPr>
          <w:rFonts w:ascii="Arial" w:hAnsi="Arial" w:cs="Arial"/>
        </w:rPr>
        <w:t xml:space="preserve">W przypadku </w:t>
      </w:r>
      <w:r w:rsidR="00F81B92" w:rsidRPr="00C47BDF">
        <w:rPr>
          <w:rFonts w:ascii="Arial" w:hAnsi="Arial" w:cs="Arial"/>
        </w:rPr>
        <w:t xml:space="preserve">przeprowadzenia odbioru części zakresu rzeczowego prac zrealizowanych należycie przez Wykonawcę, odstąpienie od umowy może nastąpić w odniesieniu do pozostałej części prac, niewykonanych i nieodebranych do dnia odstąpienia. W wypadku, o którym mowa w zdaniu poprzedzającym Strony nie są obowiązane do zwrotu świadczeń spełnionych przed dniem odstąpienia od umowy. </w:t>
      </w:r>
      <w:r w:rsidR="000D46DF" w:rsidRPr="00C47BDF">
        <w:rPr>
          <w:rFonts w:ascii="Arial" w:hAnsi="Arial" w:cs="Arial"/>
        </w:rPr>
        <w:t xml:space="preserve">Jeżeli odstąpienie nastąpiło z przyczyn leżących wyłącznie po stronie Wykonawcy, to w razie odstąpienia częściowego Wykonawca nie może domagać się zapłaty wynagrodzenia za te części prac, które nie zostały odebrane do dnia odstąpienia. </w:t>
      </w:r>
    </w:p>
    <w:p w14:paraId="01D7BFCA" w14:textId="77777777" w:rsidR="00831A76" w:rsidRPr="00CD4C05" w:rsidRDefault="00831A76" w:rsidP="00060771">
      <w:pPr>
        <w:spacing w:after="120" w:line="286" w:lineRule="auto"/>
        <w:jc w:val="both"/>
        <w:rPr>
          <w:sz w:val="2"/>
          <w:szCs w:val="24"/>
        </w:rPr>
      </w:pPr>
    </w:p>
    <w:p w14:paraId="4CE55018" w14:textId="77777777" w:rsidR="00831A76" w:rsidRPr="00CD4C05" w:rsidRDefault="00831A76" w:rsidP="00060771">
      <w:pPr>
        <w:spacing w:after="120" w:line="286" w:lineRule="auto"/>
        <w:jc w:val="both"/>
        <w:rPr>
          <w:sz w:val="2"/>
          <w:szCs w:val="24"/>
        </w:rPr>
      </w:pPr>
    </w:p>
    <w:p w14:paraId="143E9866" w14:textId="77777777" w:rsidR="00E87EF8" w:rsidRPr="00CD4C05" w:rsidRDefault="00F87148" w:rsidP="0095298A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1</w:t>
      </w:r>
      <w:r w:rsidR="00056630" w:rsidRPr="00CD4C05">
        <w:rPr>
          <w:b/>
          <w:sz w:val="24"/>
          <w:szCs w:val="24"/>
        </w:rPr>
        <w:t>3</w:t>
      </w:r>
      <w:r w:rsidRPr="00CD4C05">
        <w:rPr>
          <w:b/>
          <w:sz w:val="24"/>
          <w:szCs w:val="24"/>
        </w:rPr>
        <w:t>.</w:t>
      </w:r>
    </w:p>
    <w:p w14:paraId="40694CF5" w14:textId="77777777" w:rsidR="00051A3B" w:rsidRPr="00CD4C05" w:rsidRDefault="003D024C" w:rsidP="00060771">
      <w:pPr>
        <w:numPr>
          <w:ilvl w:val="0"/>
          <w:numId w:val="3"/>
        </w:numPr>
        <w:spacing w:after="120" w:line="286" w:lineRule="auto"/>
        <w:ind w:left="538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 razie zaistnienia istotnej zmiany okoliczności powodującej, że wykonanie umowy nie leży w interesie publicznym, cze</w:t>
      </w:r>
      <w:r w:rsidR="00E931DF" w:rsidRPr="00CD4C05">
        <w:rPr>
          <w:sz w:val="24"/>
          <w:szCs w:val="24"/>
        </w:rPr>
        <w:t>go nie można było przewidzieć w </w:t>
      </w:r>
      <w:r w:rsidRPr="00CD4C05">
        <w:rPr>
          <w:sz w:val="24"/>
          <w:szCs w:val="24"/>
        </w:rPr>
        <w:t>chwili zawarcia niniejszej umowy</w:t>
      </w:r>
      <w:r w:rsidR="00E11B9F" w:rsidRPr="00CD4C05">
        <w:rPr>
          <w:sz w:val="24"/>
          <w:szCs w:val="24"/>
        </w:rPr>
        <w:t xml:space="preserve"> lub w razie gdy dalsze wykonywanie umowy może zagrozić podstawowemu interesowi bezpieczeństwa państwa lub bezpieczeństwu publicznemu</w:t>
      </w:r>
      <w:r w:rsidRPr="00CD4C05">
        <w:rPr>
          <w:sz w:val="24"/>
          <w:szCs w:val="24"/>
        </w:rPr>
        <w:t>, Zamaw</w:t>
      </w:r>
      <w:r w:rsidR="00E931DF" w:rsidRPr="00CD4C05">
        <w:rPr>
          <w:sz w:val="24"/>
          <w:szCs w:val="24"/>
        </w:rPr>
        <w:t>iający może odstąpić od umowy w </w:t>
      </w:r>
      <w:r w:rsidRPr="00CD4C05">
        <w:rPr>
          <w:sz w:val="24"/>
          <w:szCs w:val="24"/>
        </w:rPr>
        <w:t>terminie 30 dni od powzięcia wia</w:t>
      </w:r>
      <w:r w:rsidR="00E931DF" w:rsidRPr="00CD4C05">
        <w:rPr>
          <w:sz w:val="24"/>
          <w:szCs w:val="24"/>
        </w:rPr>
        <w:t>domości o tych okolicznościach.</w:t>
      </w:r>
    </w:p>
    <w:p w14:paraId="22BA2CEC" w14:textId="77777777" w:rsidR="003D024C" w:rsidRPr="00CD4C05" w:rsidRDefault="003D024C" w:rsidP="00060771">
      <w:pPr>
        <w:numPr>
          <w:ilvl w:val="0"/>
          <w:numId w:val="3"/>
        </w:numPr>
        <w:spacing w:after="120" w:line="286" w:lineRule="auto"/>
        <w:ind w:left="538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przypadku, o którym mowa w ust. 1, </w:t>
      </w:r>
      <w:r w:rsidR="00D6502B" w:rsidRPr="00CD4C05">
        <w:rPr>
          <w:sz w:val="24"/>
          <w:szCs w:val="24"/>
        </w:rPr>
        <w:t>W</w:t>
      </w:r>
      <w:r w:rsidRPr="00CD4C05">
        <w:rPr>
          <w:sz w:val="24"/>
          <w:szCs w:val="24"/>
        </w:rPr>
        <w:t xml:space="preserve">ykonawca może żądać wyłącznie wynagrodzenia należnego z tytułu </w:t>
      </w:r>
      <w:r w:rsidR="002842EC" w:rsidRPr="00CD4C05">
        <w:rPr>
          <w:sz w:val="24"/>
          <w:szCs w:val="24"/>
        </w:rPr>
        <w:t xml:space="preserve">należytego </w:t>
      </w:r>
      <w:r w:rsidRPr="00CD4C05">
        <w:rPr>
          <w:sz w:val="24"/>
          <w:szCs w:val="24"/>
        </w:rPr>
        <w:t>wykonania części umowy.</w:t>
      </w:r>
    </w:p>
    <w:p w14:paraId="5B5A0C03" w14:textId="77777777" w:rsidR="00B63347" w:rsidRPr="00CD4C05" w:rsidRDefault="00B63347" w:rsidP="00060771">
      <w:pPr>
        <w:numPr>
          <w:ilvl w:val="0"/>
          <w:numId w:val="3"/>
        </w:numPr>
        <w:spacing w:after="120" w:line="286" w:lineRule="auto"/>
        <w:ind w:left="538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przypadku, o którym mowa w ust. 1 Zamawiający nie będzie naliczał Wykonawcy kary umownej z tytułu odstąpienia od umowy. </w:t>
      </w:r>
    </w:p>
    <w:p w14:paraId="288BA45C" w14:textId="77777777" w:rsidR="00831A76" w:rsidRPr="00CD4C05" w:rsidRDefault="00831A76" w:rsidP="00060771">
      <w:pPr>
        <w:spacing w:after="120" w:line="286" w:lineRule="auto"/>
        <w:jc w:val="both"/>
        <w:rPr>
          <w:sz w:val="2"/>
          <w:szCs w:val="24"/>
        </w:rPr>
      </w:pPr>
    </w:p>
    <w:p w14:paraId="102D2C06" w14:textId="77777777" w:rsidR="003D024C" w:rsidRPr="00CD4C05" w:rsidRDefault="00E87EF8" w:rsidP="0095298A">
      <w:pPr>
        <w:spacing w:after="120" w:line="286" w:lineRule="auto"/>
        <w:jc w:val="center"/>
        <w:rPr>
          <w:b/>
          <w:sz w:val="24"/>
          <w:szCs w:val="24"/>
        </w:rPr>
      </w:pPr>
      <w:bookmarkStart w:id="1" w:name="_Hlk158985054"/>
      <w:r w:rsidRPr="00CD4C05">
        <w:rPr>
          <w:b/>
          <w:sz w:val="24"/>
          <w:szCs w:val="24"/>
        </w:rPr>
        <w:t>§ 1</w:t>
      </w:r>
      <w:r w:rsidR="00056630" w:rsidRPr="00CD4C05">
        <w:rPr>
          <w:b/>
          <w:sz w:val="24"/>
          <w:szCs w:val="24"/>
        </w:rPr>
        <w:t>4</w:t>
      </w:r>
      <w:bookmarkEnd w:id="1"/>
      <w:r w:rsidRPr="00CD4C05">
        <w:rPr>
          <w:b/>
          <w:sz w:val="24"/>
          <w:szCs w:val="24"/>
        </w:rPr>
        <w:t>.</w:t>
      </w:r>
    </w:p>
    <w:p w14:paraId="2FFEAA69" w14:textId="77777777" w:rsidR="003D024C" w:rsidRPr="00CD4C05" w:rsidRDefault="003B70E1" w:rsidP="00060771">
      <w:pPr>
        <w:spacing w:after="120" w:line="286" w:lineRule="auto"/>
        <w:ind w:left="538"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1. </w:t>
      </w:r>
      <w:r w:rsidR="003D024C" w:rsidRPr="00CD4C05">
        <w:rPr>
          <w:sz w:val="24"/>
          <w:szCs w:val="24"/>
        </w:rPr>
        <w:t xml:space="preserve">Wszelkie zmiany niniejszej umowy wymagają </w:t>
      </w:r>
      <w:r w:rsidR="00090A9C" w:rsidRPr="00CD4C05">
        <w:rPr>
          <w:sz w:val="24"/>
          <w:szCs w:val="24"/>
        </w:rPr>
        <w:t xml:space="preserve">zachowania </w:t>
      </w:r>
      <w:r w:rsidR="003D024C" w:rsidRPr="00CD4C05">
        <w:rPr>
          <w:sz w:val="24"/>
          <w:szCs w:val="24"/>
        </w:rPr>
        <w:t>formy pisemnej pod rygorem nieważności.</w:t>
      </w:r>
      <w:r w:rsidR="001456C0" w:rsidRPr="00CD4C05">
        <w:rPr>
          <w:sz w:val="24"/>
          <w:szCs w:val="24"/>
        </w:rPr>
        <w:t xml:space="preserve"> </w:t>
      </w:r>
    </w:p>
    <w:p w14:paraId="57DC5BE1" w14:textId="77777777" w:rsidR="003B70E1" w:rsidRPr="00CD4C05" w:rsidRDefault="003B70E1" w:rsidP="00060771">
      <w:pPr>
        <w:pStyle w:val="Nagwek2"/>
        <w:keepNext w:val="0"/>
        <w:widowControl/>
        <w:numPr>
          <w:ilvl w:val="1"/>
          <w:numId w:val="0"/>
        </w:numPr>
        <w:tabs>
          <w:tab w:val="num" w:pos="360"/>
        </w:tabs>
        <w:autoSpaceDE/>
        <w:autoSpaceDN/>
        <w:adjustRightInd/>
        <w:spacing w:before="0" w:after="120" w:line="286" w:lineRule="auto"/>
        <w:ind w:left="538" w:hanging="357"/>
        <w:rPr>
          <w:rFonts w:ascii="Arial" w:hAnsi="Arial" w:cs="Arial"/>
        </w:rPr>
      </w:pPr>
      <w:r w:rsidRPr="00CD4C05">
        <w:rPr>
          <w:rFonts w:ascii="Arial" w:hAnsi="Arial" w:cs="Arial"/>
        </w:rPr>
        <w:t>2.</w:t>
      </w:r>
      <w:r w:rsidR="006640B6" w:rsidRPr="00CD4C05">
        <w:rPr>
          <w:rFonts w:ascii="Arial" w:hAnsi="Arial" w:cs="Arial"/>
        </w:rPr>
        <w:t xml:space="preserve"> </w:t>
      </w:r>
      <w:r w:rsidRPr="00CD4C05">
        <w:rPr>
          <w:rFonts w:ascii="Arial" w:hAnsi="Arial" w:cs="Arial"/>
        </w:rPr>
        <w:t xml:space="preserve">Zamawiający przewiduje możliwość zmian postanowień zawartej umowy </w:t>
      </w:r>
      <w:r w:rsidRPr="00CD4C05">
        <w:rPr>
          <w:rFonts w:ascii="Arial" w:hAnsi="Arial" w:cs="Arial"/>
        </w:rPr>
        <w:br/>
        <w:t xml:space="preserve">w stosunku do treści oferty, na podstawie której dokonano wyboru Wykonawcy, </w:t>
      </w:r>
      <w:r w:rsidRPr="00CD4C05">
        <w:rPr>
          <w:rFonts w:ascii="Arial" w:hAnsi="Arial" w:cs="Arial"/>
        </w:rPr>
        <w:br/>
        <w:t>w formie pisemnej pod rygorem nieważności, w następujących okolicznościach:</w:t>
      </w:r>
    </w:p>
    <w:p w14:paraId="3BBDA97F" w14:textId="77777777" w:rsidR="00051A3B" w:rsidRPr="00CD4C05" w:rsidRDefault="00892F80" w:rsidP="00892F80">
      <w:pPr>
        <w:shd w:val="clear" w:color="auto" w:fill="FFFFFF"/>
        <w:suppressAutoHyphens/>
        <w:autoSpaceDN/>
        <w:adjustRightInd/>
        <w:spacing w:after="120" w:line="286" w:lineRule="auto"/>
        <w:ind w:left="896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1)</w:t>
      </w:r>
      <w:r w:rsidRPr="00CD4C05">
        <w:rPr>
          <w:sz w:val="24"/>
          <w:szCs w:val="24"/>
        </w:rPr>
        <w:tab/>
      </w:r>
      <w:r w:rsidR="003B70E1" w:rsidRPr="00CD4C05">
        <w:rPr>
          <w:sz w:val="24"/>
          <w:szCs w:val="24"/>
        </w:rPr>
        <w:t>potrzeby wprowadzenia zmian w sposobie wykonania przedmiotu niniejszego postępowania, wynikających ze zmian technologicznych, osobowych, w organizacji spełnienia świadczenia, spowodowanych zmianami w przepisach prawa, norm i standardów lub zmianami w wiedzy technicznej, zmianami uwarunkowań środowiskowych, technicznych lub innymi okolicznościami;</w:t>
      </w:r>
    </w:p>
    <w:p w14:paraId="761C300B" w14:textId="77777777" w:rsidR="00051A3B" w:rsidRPr="00CD4C05" w:rsidRDefault="00892F80" w:rsidP="00892F80">
      <w:pPr>
        <w:shd w:val="clear" w:color="auto" w:fill="FFFFFF"/>
        <w:suppressAutoHyphens/>
        <w:autoSpaceDN/>
        <w:adjustRightInd/>
        <w:spacing w:after="120" w:line="286" w:lineRule="auto"/>
        <w:ind w:left="900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2)</w:t>
      </w:r>
      <w:r w:rsidRPr="00CD4C05">
        <w:rPr>
          <w:sz w:val="24"/>
          <w:szCs w:val="24"/>
        </w:rPr>
        <w:tab/>
      </w:r>
      <w:r w:rsidR="003B70E1" w:rsidRPr="00CD4C05">
        <w:rPr>
          <w:sz w:val="24"/>
          <w:szCs w:val="24"/>
        </w:rPr>
        <w:t>konieczności zmiany terminu realizacji spowodowanej:</w:t>
      </w:r>
    </w:p>
    <w:p w14:paraId="326C1E11" w14:textId="77777777" w:rsidR="00051A3B" w:rsidRPr="00CD4C05" w:rsidRDefault="00892F80" w:rsidP="00892F80">
      <w:pPr>
        <w:pStyle w:val="Lista3"/>
        <w:numPr>
          <w:ilvl w:val="0"/>
          <w:numId w:val="0"/>
        </w:numPr>
        <w:spacing w:after="120" w:line="286" w:lineRule="auto"/>
        <w:ind w:left="1276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2.1.)</w:t>
      </w:r>
      <w:r w:rsidRPr="00CD4C05">
        <w:rPr>
          <w:sz w:val="24"/>
          <w:szCs w:val="24"/>
        </w:rPr>
        <w:tab/>
      </w:r>
      <w:r w:rsidR="003B70E1" w:rsidRPr="00CD4C05">
        <w:rPr>
          <w:sz w:val="24"/>
          <w:szCs w:val="24"/>
        </w:rPr>
        <w:t xml:space="preserve">okolicznościami, których nie można było przewidzieć w chwili </w:t>
      </w:r>
      <w:r w:rsidR="003B70E1" w:rsidRPr="00CD4C05">
        <w:rPr>
          <w:sz w:val="24"/>
          <w:szCs w:val="24"/>
        </w:rPr>
        <w:lastRenderedPageBreak/>
        <w:t>zawarcia umowy;</w:t>
      </w:r>
    </w:p>
    <w:p w14:paraId="78CA469E" w14:textId="77777777" w:rsidR="00051A3B" w:rsidRPr="00CD4C05" w:rsidRDefault="00892F80" w:rsidP="00892F80">
      <w:pPr>
        <w:pStyle w:val="Lista3"/>
        <w:numPr>
          <w:ilvl w:val="0"/>
          <w:numId w:val="0"/>
        </w:numPr>
        <w:spacing w:after="120" w:line="286" w:lineRule="auto"/>
        <w:ind w:left="1276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2.2.)</w:t>
      </w:r>
      <w:r w:rsidRPr="00CD4C05">
        <w:rPr>
          <w:sz w:val="24"/>
          <w:szCs w:val="24"/>
        </w:rPr>
        <w:tab/>
      </w:r>
      <w:r w:rsidR="003B70E1" w:rsidRPr="00CD4C05">
        <w:rPr>
          <w:sz w:val="24"/>
          <w:szCs w:val="24"/>
        </w:rPr>
        <w:t>zmianami spowodowanymi zmianami przepisów prawa, norm, wiedzy technicznej;</w:t>
      </w:r>
    </w:p>
    <w:p w14:paraId="03041071" w14:textId="77777777" w:rsidR="00051A3B" w:rsidRPr="00CD4C05" w:rsidRDefault="00892F80" w:rsidP="00892F80">
      <w:pPr>
        <w:pStyle w:val="Lista3"/>
        <w:numPr>
          <w:ilvl w:val="0"/>
          <w:numId w:val="0"/>
        </w:numPr>
        <w:spacing w:after="120" w:line="286" w:lineRule="auto"/>
        <w:ind w:left="1276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2.3.)</w:t>
      </w:r>
      <w:r w:rsidRPr="00CD4C05">
        <w:rPr>
          <w:sz w:val="24"/>
          <w:szCs w:val="24"/>
        </w:rPr>
        <w:tab/>
      </w:r>
      <w:r w:rsidR="003B70E1" w:rsidRPr="00CD4C05">
        <w:rPr>
          <w:sz w:val="24"/>
          <w:szCs w:val="24"/>
        </w:rPr>
        <w:t>innymi okolicznościami nie leżącymi po stronie Zamawiającego</w:t>
      </w:r>
      <w:r w:rsidR="00543986" w:rsidRPr="00CD4C05">
        <w:rPr>
          <w:sz w:val="24"/>
          <w:szCs w:val="24"/>
        </w:rPr>
        <w:t xml:space="preserve"> ani po stronie Wykonawcy i niezależnymi od Stron</w:t>
      </w:r>
      <w:r w:rsidR="003B70E1" w:rsidRPr="00CD4C05">
        <w:rPr>
          <w:sz w:val="24"/>
          <w:szCs w:val="24"/>
        </w:rPr>
        <w:t>;</w:t>
      </w:r>
    </w:p>
    <w:p w14:paraId="4DF76809" w14:textId="77777777" w:rsidR="00051A3B" w:rsidRPr="00CD4C05" w:rsidRDefault="00892F80" w:rsidP="00892F80">
      <w:pPr>
        <w:pStyle w:val="Lista3"/>
        <w:numPr>
          <w:ilvl w:val="0"/>
          <w:numId w:val="0"/>
        </w:numPr>
        <w:spacing w:after="120" w:line="286" w:lineRule="auto"/>
        <w:ind w:left="1276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2.4.)</w:t>
      </w:r>
      <w:r w:rsidRPr="00CD4C05">
        <w:rPr>
          <w:sz w:val="24"/>
          <w:szCs w:val="24"/>
        </w:rPr>
        <w:tab/>
      </w:r>
      <w:r w:rsidR="003B70E1" w:rsidRPr="00CD4C05">
        <w:rPr>
          <w:sz w:val="24"/>
          <w:szCs w:val="24"/>
        </w:rPr>
        <w:t xml:space="preserve">okolicznościami będącymi następstwem działania organów </w:t>
      </w:r>
      <w:r w:rsidR="00CA5F16" w:rsidRPr="00CD4C05">
        <w:rPr>
          <w:sz w:val="24"/>
          <w:szCs w:val="24"/>
        </w:rPr>
        <w:t xml:space="preserve">władzy państwowej, </w:t>
      </w:r>
      <w:r w:rsidR="003B70E1" w:rsidRPr="00CD4C05">
        <w:rPr>
          <w:sz w:val="24"/>
          <w:szCs w:val="24"/>
        </w:rPr>
        <w:t>administracji</w:t>
      </w:r>
      <w:r w:rsidR="00CA5F16" w:rsidRPr="00CD4C05">
        <w:rPr>
          <w:sz w:val="24"/>
          <w:szCs w:val="24"/>
        </w:rPr>
        <w:t xml:space="preserve"> publicznej</w:t>
      </w:r>
      <w:r w:rsidR="00A9380B" w:rsidRPr="00CD4C05">
        <w:rPr>
          <w:sz w:val="24"/>
          <w:szCs w:val="24"/>
        </w:rPr>
        <w:t xml:space="preserve"> i innych podmiotów trzecich, </w:t>
      </w:r>
    </w:p>
    <w:p w14:paraId="275F08D3" w14:textId="77777777" w:rsidR="00FA2B0B" w:rsidRPr="00CD4C05" w:rsidRDefault="00892F80" w:rsidP="00892F80">
      <w:pPr>
        <w:shd w:val="clear" w:color="auto" w:fill="FFFFFF"/>
        <w:suppressAutoHyphens/>
        <w:autoSpaceDN/>
        <w:adjustRightInd/>
        <w:spacing w:after="120" w:line="286" w:lineRule="auto"/>
        <w:ind w:left="714"/>
        <w:jc w:val="both"/>
        <w:rPr>
          <w:sz w:val="24"/>
          <w:szCs w:val="24"/>
          <w:highlight w:val="yellow"/>
        </w:rPr>
      </w:pPr>
      <w:r w:rsidRPr="00CD4C05">
        <w:rPr>
          <w:sz w:val="24"/>
          <w:szCs w:val="24"/>
        </w:rPr>
        <w:t>3)</w:t>
      </w:r>
      <w:r w:rsidRPr="00CD4C05">
        <w:rPr>
          <w:sz w:val="24"/>
          <w:szCs w:val="24"/>
        </w:rPr>
        <w:tab/>
      </w:r>
      <w:r w:rsidR="00FA2B0B" w:rsidRPr="00CD4C05">
        <w:rPr>
          <w:sz w:val="24"/>
          <w:szCs w:val="24"/>
        </w:rPr>
        <w:t>z</w:t>
      </w:r>
      <w:r w:rsidR="00C32389" w:rsidRPr="00CD4C05">
        <w:rPr>
          <w:sz w:val="24"/>
          <w:szCs w:val="24"/>
        </w:rPr>
        <w:t>mian</w:t>
      </w:r>
      <w:r w:rsidR="00FA2B0B" w:rsidRPr="00CD4C05">
        <w:rPr>
          <w:sz w:val="24"/>
          <w:szCs w:val="24"/>
        </w:rPr>
        <w:t>a osób, przy pomocy których W</w:t>
      </w:r>
      <w:r w:rsidR="00C32389" w:rsidRPr="00CD4C05">
        <w:rPr>
          <w:sz w:val="24"/>
          <w:szCs w:val="24"/>
        </w:rPr>
        <w:t>y</w:t>
      </w:r>
      <w:r w:rsidR="00FA2B0B" w:rsidRPr="00CD4C05">
        <w:rPr>
          <w:sz w:val="24"/>
          <w:szCs w:val="24"/>
        </w:rPr>
        <w:t>konawca będzie realizował przedmiot umowy na osoby o kwalifikacjach, doświadczeniu i uprawnieniach nie gorszych niż określone przez Wykonawcę w ofercie. Powyższa zmiana musi być umotywowana i przedstawiona w formie pisemnej do akceptacji Zamawiającego.</w:t>
      </w:r>
    </w:p>
    <w:p w14:paraId="03E2522F" w14:textId="77777777" w:rsidR="00C650A9" w:rsidRPr="00CD4C05" w:rsidRDefault="00C650A9" w:rsidP="00571E2C">
      <w:pPr>
        <w:numPr>
          <w:ilvl w:val="0"/>
          <w:numId w:val="15"/>
        </w:numPr>
        <w:shd w:val="clear" w:color="auto" w:fill="FFFFFF"/>
        <w:suppressAutoHyphens/>
        <w:autoSpaceDN/>
        <w:adjustRightInd/>
        <w:spacing w:after="120" w:line="286" w:lineRule="auto"/>
        <w:ind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Strony przewidują możliwość zmiany wysokości wynagrodzenia należnego wykonawcy w przypadku:</w:t>
      </w:r>
    </w:p>
    <w:p w14:paraId="1C778C26" w14:textId="77777777" w:rsidR="00067812" w:rsidRPr="00CD4C05" w:rsidRDefault="00067812" w:rsidP="00067812">
      <w:pPr>
        <w:pStyle w:val="Nagwek2"/>
        <w:keepNext w:val="0"/>
        <w:widowControl/>
        <w:numPr>
          <w:ilvl w:val="1"/>
          <w:numId w:val="2"/>
        </w:numPr>
        <w:autoSpaceDE/>
        <w:autoSpaceDN/>
        <w:adjustRightInd/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>ograniczenia zakresu przedmiotowego umowy oraz z powodu przyczyn zewnętrznych niezależnych od zamawiającego oraz Wykonawcy skutkujących niemożliwością prowadzenia działań w celu wykonania umowy;</w:t>
      </w:r>
    </w:p>
    <w:p w14:paraId="314854B0" w14:textId="77777777" w:rsidR="00067812" w:rsidRPr="00CD4C05" w:rsidRDefault="00067812" w:rsidP="00067812">
      <w:pPr>
        <w:pStyle w:val="Akapitzlist"/>
        <w:numPr>
          <w:ilvl w:val="1"/>
          <w:numId w:val="2"/>
        </w:numPr>
        <w:rPr>
          <w:sz w:val="24"/>
          <w:szCs w:val="24"/>
        </w:rPr>
      </w:pPr>
      <w:r w:rsidRPr="00CD4C05">
        <w:rPr>
          <w:sz w:val="24"/>
          <w:szCs w:val="24"/>
        </w:rPr>
        <w:t>zmiany stawki podatku VAT oraz podatku akcyzowego;</w:t>
      </w:r>
    </w:p>
    <w:p w14:paraId="3EE5B755" w14:textId="77777777" w:rsidR="00067812" w:rsidRPr="00CD4C05" w:rsidRDefault="00067812" w:rsidP="00067812">
      <w:pPr>
        <w:ind w:left="900"/>
        <w:rPr>
          <w:sz w:val="24"/>
          <w:szCs w:val="24"/>
        </w:rPr>
      </w:pPr>
    </w:p>
    <w:p w14:paraId="0DB71817" w14:textId="77777777" w:rsidR="00067812" w:rsidRPr="00CD4C05" w:rsidRDefault="00067812" w:rsidP="007B652C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zmiany wysokości minimalnego wynagrodzenia za pracę ustalonego na podstawie art. 2 ust. 3-5 ustawy z dnia 10 października 2002 r. </w:t>
      </w:r>
      <w:r w:rsidR="007B652C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>o minimalnym wynagrodzeniu za pracę (t.j.: Dz. U. z 2020 r. poz. 2207);</w:t>
      </w:r>
    </w:p>
    <w:p w14:paraId="4423E686" w14:textId="77777777" w:rsidR="00067812" w:rsidRPr="00CD4C05" w:rsidRDefault="00067812" w:rsidP="00067812">
      <w:pPr>
        <w:rPr>
          <w:sz w:val="24"/>
          <w:szCs w:val="24"/>
        </w:rPr>
      </w:pPr>
    </w:p>
    <w:p w14:paraId="304F770D" w14:textId="77777777" w:rsidR="00067812" w:rsidRPr="00CD4C05" w:rsidRDefault="00067812" w:rsidP="007B652C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zmiany zasad podlegani</w:t>
      </w:r>
      <w:r w:rsidR="007B652C" w:rsidRPr="00CD4C05">
        <w:rPr>
          <w:sz w:val="24"/>
          <w:szCs w:val="24"/>
        </w:rPr>
        <w:t xml:space="preserve">u ubezpieczeniom społecznym lub </w:t>
      </w:r>
      <w:r w:rsidRPr="00CD4C05">
        <w:rPr>
          <w:sz w:val="24"/>
          <w:szCs w:val="24"/>
        </w:rPr>
        <w:t>ubezpieczeniu zdrowotnemu lub wysokości stawki składki na ubezpieczenia społeczne lub zdrowotne;</w:t>
      </w:r>
    </w:p>
    <w:p w14:paraId="7396F56D" w14:textId="77777777" w:rsidR="00067812" w:rsidRPr="00CD4C05" w:rsidRDefault="00067812" w:rsidP="00067812">
      <w:pPr>
        <w:rPr>
          <w:sz w:val="24"/>
          <w:szCs w:val="24"/>
        </w:rPr>
      </w:pPr>
    </w:p>
    <w:p w14:paraId="01525049" w14:textId="77777777" w:rsidR="00067812" w:rsidRPr="00CD4C05" w:rsidRDefault="00067812" w:rsidP="007B652C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zasad gromadzenia i wysokośc</w:t>
      </w:r>
      <w:r w:rsidR="007B652C" w:rsidRPr="00CD4C05">
        <w:rPr>
          <w:sz w:val="24"/>
          <w:szCs w:val="24"/>
        </w:rPr>
        <w:t xml:space="preserve">i wpłat do pracowniczych planów </w:t>
      </w:r>
      <w:r w:rsidRPr="00CD4C05">
        <w:rPr>
          <w:sz w:val="24"/>
          <w:szCs w:val="24"/>
        </w:rPr>
        <w:t xml:space="preserve">kapitałowych, o których mowa w ustawie z dnia 4 października 2018 r. </w:t>
      </w:r>
      <w:r w:rsidR="007B652C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>o pracowniczych planach kapitałowych (t.j.: Dz. U. z 2023 r. poz 46 ze zm.).</w:t>
      </w:r>
    </w:p>
    <w:p w14:paraId="4DDEB365" w14:textId="77777777" w:rsidR="00067812" w:rsidRPr="00CD4C05" w:rsidRDefault="00067812" w:rsidP="00067812">
      <w:pPr>
        <w:pStyle w:val="Akapitzlist"/>
        <w:ind w:left="1260"/>
      </w:pPr>
    </w:p>
    <w:p w14:paraId="73951057" w14:textId="77777777" w:rsidR="00067812" w:rsidRPr="00CD4C05" w:rsidRDefault="005F02FA" w:rsidP="005F02FA">
      <w:pPr>
        <w:pStyle w:val="Akapitzlist"/>
        <w:spacing w:after="120" w:line="286" w:lineRule="auto"/>
        <w:ind w:left="540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- </w:t>
      </w:r>
      <w:r w:rsidR="00067812" w:rsidRPr="00CD4C05">
        <w:rPr>
          <w:sz w:val="24"/>
          <w:szCs w:val="24"/>
        </w:rPr>
        <w:t xml:space="preserve">jeżeli zmiany te będą miały wpływ na koszty wykonania zamówienia przez Wykonawcę, przy czym w sytuacjach opisanych w ust. 3 pkt 3 i pkt 4 Wykonawca zobowiązany jest wykazać Zamawiającemu, że zmiany te mają wpływ na koszty wykonania zamówienia i przedstawić stosowne dokumenty, w celu udowodnienia Zamawiającemu istnienia realnego wpływu na koszt wykonania zamówienia. </w:t>
      </w:r>
    </w:p>
    <w:p w14:paraId="38A0DF6E" w14:textId="77777777" w:rsidR="00067812" w:rsidRPr="00CD4C05" w:rsidRDefault="00067812" w:rsidP="00571E2C">
      <w:pPr>
        <w:numPr>
          <w:ilvl w:val="0"/>
          <w:numId w:val="15"/>
        </w:numPr>
        <w:shd w:val="clear" w:color="auto" w:fill="FFFFFF"/>
        <w:suppressAutoHyphens/>
        <w:autoSpaceDN/>
        <w:adjustRightInd/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Zmiana wysokości wynagrodzenia obowiązywać będzie od dnia wejścia w życie </w:t>
      </w:r>
    </w:p>
    <w:p w14:paraId="0EA84253" w14:textId="4A2505EB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 zmian, o których mowa w ust. </w:t>
      </w:r>
      <w:r w:rsidR="00BB3BFB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pkt 1 do 5;</w:t>
      </w:r>
    </w:p>
    <w:p w14:paraId="680528F1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  <w:highlight w:val="yellow"/>
        </w:rPr>
      </w:pPr>
    </w:p>
    <w:p w14:paraId="290087A2" w14:textId="676545AC" w:rsidR="00067812" w:rsidRPr="00CD4C05" w:rsidRDefault="00067812" w:rsidP="00571E2C">
      <w:pPr>
        <w:pStyle w:val="Akapitzlist"/>
        <w:numPr>
          <w:ilvl w:val="0"/>
          <w:numId w:val="15"/>
        </w:num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wypadku zmiany, o której mowa w ust. </w:t>
      </w:r>
      <w:r w:rsidR="00BB3BFB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pkt 2 powyżej wartość netto</w:t>
      </w:r>
      <w:r w:rsidR="00EC7867" w:rsidRPr="00CD4C05">
        <w:rPr>
          <w:sz w:val="24"/>
          <w:szCs w:val="24"/>
        </w:rPr>
        <w:t xml:space="preserve"> </w:t>
      </w:r>
      <w:r w:rsidRPr="00CD4C05">
        <w:rPr>
          <w:sz w:val="24"/>
          <w:szCs w:val="24"/>
        </w:rPr>
        <w:t xml:space="preserve">wynagrodzenia Wykonawcy nie zmieni się, a określona w aneksie wartość brutto </w:t>
      </w:r>
    </w:p>
    <w:p w14:paraId="146022C7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 wynagrodzenia zostanie wyliczona na podstawie nowych przepisów  </w:t>
      </w:r>
    </w:p>
    <w:p w14:paraId="4722E65D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 określających nową stawkę podatku od towarów i usług;</w:t>
      </w:r>
    </w:p>
    <w:p w14:paraId="20EC4EDC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</w:p>
    <w:p w14:paraId="249A15EE" w14:textId="23919517" w:rsidR="00067812" w:rsidRPr="00CD4C05" w:rsidRDefault="00067812" w:rsidP="00571E2C">
      <w:pPr>
        <w:pStyle w:val="Akapitzlist"/>
        <w:numPr>
          <w:ilvl w:val="0"/>
          <w:numId w:val="15"/>
        </w:numPr>
        <w:tabs>
          <w:tab w:val="clear" w:pos="540"/>
          <w:tab w:val="num" w:pos="709"/>
        </w:tabs>
        <w:spacing w:line="286" w:lineRule="auto"/>
        <w:ind w:left="567" w:hanging="425"/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 xml:space="preserve">W przypadku zmiany, o której mowa w ust. </w:t>
      </w:r>
      <w:r w:rsidR="00BB3BFB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pkt </w:t>
      </w:r>
      <w:r w:rsidR="00EC7867" w:rsidRPr="00CD4C05">
        <w:rPr>
          <w:sz w:val="24"/>
          <w:szCs w:val="24"/>
        </w:rPr>
        <w:t xml:space="preserve">3 powyżej wynagrodzenie </w:t>
      </w:r>
      <w:r w:rsidRPr="00CD4C05">
        <w:rPr>
          <w:sz w:val="24"/>
          <w:szCs w:val="24"/>
        </w:rPr>
        <w:t>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wynagrodzenia;</w:t>
      </w:r>
    </w:p>
    <w:p w14:paraId="4648144B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</w:p>
    <w:p w14:paraId="563F4A00" w14:textId="6C5AE292" w:rsidR="00067812" w:rsidRPr="00CD4C05" w:rsidRDefault="00067812" w:rsidP="00571E2C">
      <w:pPr>
        <w:pStyle w:val="Akapitzlist"/>
        <w:numPr>
          <w:ilvl w:val="0"/>
          <w:numId w:val="15"/>
        </w:num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 zmian, o których mowa w ust. 2 pkt 4 i ust. </w:t>
      </w:r>
      <w:r w:rsidR="00BB3BFB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pkt 5 wynagrodzenie </w:t>
      </w:r>
    </w:p>
    <w:p w14:paraId="5506CA26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Wykonawcy ulegnie zmianie o wartość wzrostu całkowitego kosztu Wykonawcy, </w:t>
      </w:r>
    </w:p>
    <w:p w14:paraId="00860015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jaką będzie on zobowiązany dodatkowo ponieść w celu uwzględnienia tej zmiany, </w:t>
      </w:r>
    </w:p>
    <w:p w14:paraId="2FBDC4CD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przy zachowaniu dotychczasowej kwoty netto wynagrodzenia osób bezpośrednio </w:t>
      </w:r>
    </w:p>
    <w:p w14:paraId="1E33B588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       wykonujących zamówienie na rzecz Zamawiającego;</w:t>
      </w:r>
    </w:p>
    <w:p w14:paraId="40C7E535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</w:p>
    <w:p w14:paraId="4FB0E653" w14:textId="6AB71560" w:rsidR="00067812" w:rsidRPr="00CD4C05" w:rsidRDefault="00067812" w:rsidP="00571E2C">
      <w:pPr>
        <w:pStyle w:val="Akapitzlist"/>
        <w:numPr>
          <w:ilvl w:val="0"/>
          <w:numId w:val="15"/>
        </w:num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przypadku zmian określonych w ust. </w:t>
      </w:r>
      <w:r w:rsidR="00BB3BFB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pkt 3, pkt 4 i pkt 5 Wykonawca może wystąpić do Zamawiającego z wnioskiem o zmianę wynagrodzenia, przedkładając odpowiednie oświadczenia lub dokumenty potwierdzające zasadność złożenia takiego wniosku, a w szczególności kalkulacje dotyczące wzrostu kosztów. Wykonawca winien wykazać ponad wszelką wątpliwość, że zaistniała zmiana ma bezpośredni wpływ na koszty wykonania zamówienia oraz określić stopień, w jakim wpłynie ona na wysokość wynagrodzenia;</w:t>
      </w:r>
    </w:p>
    <w:p w14:paraId="5080EBFF" w14:textId="77777777" w:rsidR="00067812" w:rsidRPr="00CD4C05" w:rsidRDefault="00067812" w:rsidP="00067812">
      <w:pPr>
        <w:spacing w:line="286" w:lineRule="auto"/>
        <w:jc w:val="both"/>
        <w:rPr>
          <w:sz w:val="24"/>
          <w:szCs w:val="24"/>
        </w:rPr>
      </w:pPr>
    </w:p>
    <w:p w14:paraId="7CEA7A69" w14:textId="68C1E586" w:rsidR="00067812" w:rsidRPr="00CD4C05" w:rsidRDefault="00067812" w:rsidP="00571E2C">
      <w:pPr>
        <w:pStyle w:val="Akapitzlist"/>
        <w:numPr>
          <w:ilvl w:val="0"/>
          <w:numId w:val="15"/>
        </w:numPr>
        <w:spacing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Wykonawca złoż</w:t>
      </w:r>
      <w:r w:rsidR="002F1A2A" w:rsidRPr="00CD4C05">
        <w:rPr>
          <w:sz w:val="24"/>
          <w:szCs w:val="24"/>
        </w:rPr>
        <w:t xml:space="preserve">y wniosek, o którym mowa w </w:t>
      </w:r>
      <w:r w:rsidR="00BB3BFB">
        <w:rPr>
          <w:sz w:val="24"/>
          <w:szCs w:val="24"/>
        </w:rPr>
        <w:t>ust. 9</w:t>
      </w:r>
      <w:r w:rsidRPr="00CD4C05">
        <w:rPr>
          <w:sz w:val="24"/>
          <w:szCs w:val="24"/>
        </w:rPr>
        <w:t xml:space="preserve"> powyżej, z co najmniej 30 - dniowym wyprzedzeniem wobec postulowanej daty obowiązywania nowej ceny  zwiększonego wynagrodzenia.</w:t>
      </w:r>
    </w:p>
    <w:p w14:paraId="4A671A1C" w14:textId="77777777" w:rsidR="00067812" w:rsidRPr="00CD4C05" w:rsidRDefault="00067812" w:rsidP="00067812">
      <w:pPr>
        <w:pStyle w:val="Akapitzlist"/>
        <w:spacing w:line="286" w:lineRule="auto"/>
        <w:ind w:left="540"/>
        <w:jc w:val="both"/>
        <w:rPr>
          <w:sz w:val="24"/>
          <w:szCs w:val="24"/>
        </w:rPr>
      </w:pPr>
    </w:p>
    <w:p w14:paraId="706189B2" w14:textId="77777777" w:rsidR="00B95B53" w:rsidRPr="00CD4C05" w:rsidRDefault="00B95B53" w:rsidP="00571E2C">
      <w:pPr>
        <w:numPr>
          <w:ilvl w:val="0"/>
          <w:numId w:val="15"/>
        </w:numPr>
        <w:shd w:val="clear" w:color="auto" w:fill="FFFFFF"/>
        <w:suppressAutoHyphens/>
        <w:autoSpaceDN/>
        <w:adjustRightInd/>
        <w:spacing w:after="120" w:line="286" w:lineRule="auto"/>
        <w:ind w:hanging="357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Ustala się następujące zasady wprowadzania zmian wysokości wynagrodzenia należnego </w:t>
      </w:r>
      <w:r w:rsidR="005F1ED6" w:rsidRPr="00CD4C05">
        <w:rPr>
          <w:sz w:val="24"/>
          <w:szCs w:val="24"/>
        </w:rPr>
        <w:t>W</w:t>
      </w:r>
      <w:r w:rsidRPr="00CD4C05">
        <w:rPr>
          <w:sz w:val="24"/>
          <w:szCs w:val="24"/>
        </w:rPr>
        <w:t>ykonawcy, w przypadku zmiany ceny materiałów lub kosztów związanych z realizacją zamówienia</w:t>
      </w:r>
      <w:r w:rsidR="005F02FA" w:rsidRPr="00CD4C05">
        <w:rPr>
          <w:sz w:val="24"/>
          <w:szCs w:val="24"/>
        </w:rPr>
        <w:t>:</w:t>
      </w:r>
    </w:p>
    <w:p w14:paraId="68EC7696" w14:textId="77777777" w:rsidR="005F1ED6" w:rsidRPr="00CD4C05" w:rsidRDefault="005F1ED6" w:rsidP="005F1ED6">
      <w:pPr>
        <w:jc w:val="both"/>
        <w:rPr>
          <w:sz w:val="24"/>
          <w:szCs w:val="24"/>
        </w:rPr>
      </w:pPr>
    </w:p>
    <w:p w14:paraId="528E3B52" w14:textId="77777777" w:rsidR="00804DB5" w:rsidRPr="00CD4C05" w:rsidRDefault="00E216B9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Zamawiający na podstawie art 439 ust. 1 i 2 PZP przewiduje możliwość dokonania zmiany wynagrodzenia </w:t>
      </w:r>
      <w:r w:rsidR="00976A2E" w:rsidRPr="00CD4C05">
        <w:rPr>
          <w:sz w:val="24"/>
          <w:szCs w:val="24"/>
        </w:rPr>
        <w:t xml:space="preserve">Wykonawcy </w:t>
      </w:r>
      <w:r w:rsidRPr="00CD4C05">
        <w:rPr>
          <w:sz w:val="24"/>
          <w:szCs w:val="24"/>
        </w:rPr>
        <w:t xml:space="preserve">w przypadku zmiany (zwiększenia lub obniżenia) </w:t>
      </w:r>
      <w:r w:rsidR="00804DB5" w:rsidRPr="00CD4C05">
        <w:rPr>
          <w:sz w:val="24"/>
          <w:szCs w:val="24"/>
        </w:rPr>
        <w:t>średniorocznego wskaźnika cen</w:t>
      </w:r>
      <w:r w:rsidR="002E5046" w:rsidRPr="00CD4C05">
        <w:rPr>
          <w:sz w:val="24"/>
          <w:szCs w:val="24"/>
        </w:rPr>
        <w:t xml:space="preserve"> towarów i usług konsumpcyjnych</w:t>
      </w:r>
      <w:r w:rsidR="00804DB5" w:rsidRPr="00CD4C05">
        <w:rPr>
          <w:sz w:val="24"/>
          <w:szCs w:val="24"/>
        </w:rPr>
        <w:t xml:space="preserve"> ogółem, publikowanego </w:t>
      </w:r>
      <w:r w:rsidRPr="00CD4C05">
        <w:rPr>
          <w:sz w:val="24"/>
          <w:szCs w:val="24"/>
        </w:rPr>
        <w:t>w Monitorze Polskim</w:t>
      </w:r>
      <w:r w:rsidR="00804DB5" w:rsidRPr="00CD4C05">
        <w:rPr>
          <w:sz w:val="24"/>
          <w:szCs w:val="24"/>
        </w:rPr>
        <w:t xml:space="preserve"> jako komunikat</w:t>
      </w:r>
      <w:r w:rsidRPr="00CD4C05">
        <w:rPr>
          <w:sz w:val="24"/>
          <w:szCs w:val="24"/>
        </w:rPr>
        <w:t xml:space="preserve"> Prezesa Głównego Urzędu Statystycznego</w:t>
      </w:r>
      <w:r w:rsidR="00804DB5" w:rsidRPr="00CD4C05">
        <w:rPr>
          <w:sz w:val="24"/>
          <w:szCs w:val="24"/>
        </w:rPr>
        <w:t xml:space="preserve"> </w:t>
      </w:r>
      <w:r w:rsidR="00F26FFB" w:rsidRPr="00CD4C05">
        <w:rPr>
          <w:sz w:val="24"/>
          <w:szCs w:val="24"/>
        </w:rPr>
        <w:t xml:space="preserve">na podstawie przepisu </w:t>
      </w:r>
      <w:r w:rsidR="00BC3372" w:rsidRPr="00CD4C05">
        <w:rPr>
          <w:sz w:val="24"/>
          <w:szCs w:val="24"/>
        </w:rPr>
        <w:t xml:space="preserve"> </w:t>
      </w:r>
      <w:r w:rsidR="00F26FFB" w:rsidRPr="00CD4C05">
        <w:rPr>
          <w:sz w:val="24"/>
          <w:szCs w:val="24"/>
        </w:rPr>
        <w:t>art. 94 ust. 1 pkt 1 lit. a ustawy z dnia 17 grudnia 1998 r. o emeryturach i rentach z Funduszu Ubezpi</w:t>
      </w:r>
      <w:r w:rsidR="002F1A2A" w:rsidRPr="00CD4C05">
        <w:rPr>
          <w:sz w:val="24"/>
          <w:szCs w:val="24"/>
        </w:rPr>
        <w:t>eczeń Społecznych (Dz. U. z 2023</w:t>
      </w:r>
      <w:r w:rsidR="00BA2BFA" w:rsidRPr="00CD4C05">
        <w:rPr>
          <w:sz w:val="24"/>
          <w:szCs w:val="24"/>
        </w:rPr>
        <w:t xml:space="preserve"> r. poz. </w:t>
      </w:r>
      <w:r w:rsidR="002F1A2A" w:rsidRPr="00CD4C05">
        <w:rPr>
          <w:sz w:val="24"/>
          <w:szCs w:val="24"/>
        </w:rPr>
        <w:t>1251</w:t>
      </w:r>
      <w:r w:rsidR="00F26FFB" w:rsidRPr="00CD4C05">
        <w:rPr>
          <w:sz w:val="24"/>
          <w:szCs w:val="24"/>
        </w:rPr>
        <w:t>).</w:t>
      </w:r>
    </w:p>
    <w:p w14:paraId="3586A908" w14:textId="77777777" w:rsidR="005F1ED6" w:rsidRPr="00CD4C05" w:rsidRDefault="005F1ED6" w:rsidP="005F1ED6">
      <w:pPr>
        <w:pStyle w:val="Akapitzlist"/>
        <w:ind w:left="720"/>
        <w:jc w:val="both"/>
        <w:rPr>
          <w:sz w:val="24"/>
          <w:szCs w:val="24"/>
        </w:rPr>
      </w:pPr>
    </w:p>
    <w:p w14:paraId="0A0F757F" w14:textId="77777777" w:rsidR="00976A2E" w:rsidRPr="00CD4C05" w:rsidRDefault="00976A2E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Zmiany wynagrodzenia Wykonawcy będą dokonywane każdego roku począwszy od roku 202</w:t>
      </w:r>
      <w:r w:rsidR="002F1A2A" w:rsidRPr="00CD4C05">
        <w:rPr>
          <w:sz w:val="24"/>
          <w:szCs w:val="24"/>
        </w:rPr>
        <w:t>5</w:t>
      </w:r>
      <w:r w:rsidR="00F26FFB" w:rsidRPr="00CD4C05">
        <w:rPr>
          <w:sz w:val="24"/>
          <w:szCs w:val="24"/>
        </w:rPr>
        <w:t xml:space="preserve"> (Rok Waloryzacji)</w:t>
      </w:r>
      <w:r w:rsidRPr="00CD4C05">
        <w:rPr>
          <w:sz w:val="24"/>
          <w:szCs w:val="24"/>
        </w:rPr>
        <w:t>.</w:t>
      </w:r>
      <w:r w:rsidR="00795DF9" w:rsidRPr="00CD4C05">
        <w:rPr>
          <w:sz w:val="24"/>
          <w:szCs w:val="24"/>
        </w:rPr>
        <w:t xml:space="preserve"> Waloryzacja wynagrodzenia Wykonawcy może nastąpić dwukrotnie w ciąg</w:t>
      </w:r>
      <w:r w:rsidR="002F1A2A" w:rsidRPr="00CD4C05">
        <w:rPr>
          <w:sz w:val="24"/>
          <w:szCs w:val="24"/>
        </w:rPr>
        <w:t xml:space="preserve">u obowiązywania umowy tj. </w:t>
      </w:r>
      <w:r w:rsidR="00EC7867" w:rsidRPr="00CD4C05">
        <w:rPr>
          <w:sz w:val="24"/>
          <w:szCs w:val="24"/>
        </w:rPr>
        <w:br/>
      </w:r>
      <w:r w:rsidR="002F1A2A" w:rsidRPr="00CD4C05">
        <w:rPr>
          <w:sz w:val="24"/>
          <w:szCs w:val="24"/>
        </w:rPr>
        <w:t>w 2025 r. i w 2026</w:t>
      </w:r>
      <w:r w:rsidR="00795DF9" w:rsidRPr="00CD4C05">
        <w:rPr>
          <w:sz w:val="24"/>
          <w:szCs w:val="24"/>
        </w:rPr>
        <w:t xml:space="preserve"> r.</w:t>
      </w:r>
    </w:p>
    <w:p w14:paraId="0E1B3798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45308D5F" w14:textId="77777777" w:rsidR="00976A2E" w:rsidRPr="00CD4C05" w:rsidRDefault="00976A2E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Strony dokonają zmiany wynagrodzenia w danym Roku Waloryzacji pod warunkiem, że </w:t>
      </w:r>
      <w:r w:rsidR="00165A52" w:rsidRPr="00CD4C05">
        <w:rPr>
          <w:sz w:val="24"/>
          <w:szCs w:val="24"/>
        </w:rPr>
        <w:t>średnioroczny wskaźnik cen</w:t>
      </w:r>
      <w:r w:rsidR="00F26FFB" w:rsidRPr="00CD4C05">
        <w:rPr>
          <w:sz w:val="24"/>
          <w:szCs w:val="24"/>
        </w:rPr>
        <w:t xml:space="preserve"> towarów i usług konsumpcyjnych ogółem </w:t>
      </w:r>
      <w:r w:rsidRPr="00CD4C05">
        <w:rPr>
          <w:sz w:val="24"/>
          <w:szCs w:val="24"/>
        </w:rPr>
        <w:t>ogłaszan</w:t>
      </w:r>
      <w:r w:rsidR="00F26FFB" w:rsidRPr="00CD4C05">
        <w:rPr>
          <w:sz w:val="24"/>
          <w:szCs w:val="24"/>
        </w:rPr>
        <w:t>y</w:t>
      </w:r>
      <w:r w:rsidRPr="00CD4C05">
        <w:rPr>
          <w:sz w:val="24"/>
          <w:szCs w:val="24"/>
        </w:rPr>
        <w:t xml:space="preserve"> w Monitorze Polskim </w:t>
      </w:r>
      <w:r w:rsidR="00F26FFB" w:rsidRPr="00CD4C05">
        <w:rPr>
          <w:sz w:val="24"/>
          <w:szCs w:val="24"/>
        </w:rPr>
        <w:t xml:space="preserve">jako komunikat </w:t>
      </w:r>
      <w:r w:rsidRPr="00CD4C05">
        <w:rPr>
          <w:sz w:val="24"/>
          <w:szCs w:val="24"/>
        </w:rPr>
        <w:t>Prezesa Głównego Urzędu Statystycznego za rok poprzedni („</w:t>
      </w:r>
      <w:r w:rsidR="00F26FFB" w:rsidRPr="00CD4C05">
        <w:rPr>
          <w:sz w:val="24"/>
          <w:szCs w:val="24"/>
        </w:rPr>
        <w:t>Komunikat</w:t>
      </w:r>
      <w:r w:rsidRPr="00CD4C05">
        <w:rPr>
          <w:sz w:val="24"/>
          <w:szCs w:val="24"/>
        </w:rPr>
        <w:t xml:space="preserve"> Prezesa GUS”) zmieni się o więcej niż </w:t>
      </w:r>
      <w:r w:rsidR="002F1A2A" w:rsidRPr="00CD4C05">
        <w:rPr>
          <w:sz w:val="24"/>
          <w:szCs w:val="24"/>
        </w:rPr>
        <w:t>1</w:t>
      </w:r>
      <w:r w:rsidR="001C4788" w:rsidRPr="00CD4C05">
        <w:rPr>
          <w:sz w:val="24"/>
          <w:szCs w:val="24"/>
        </w:rPr>
        <w:t>0</w:t>
      </w:r>
      <w:r w:rsidR="0011284C" w:rsidRPr="00CD4C05">
        <w:rPr>
          <w:sz w:val="24"/>
          <w:szCs w:val="24"/>
        </w:rPr>
        <w:t> </w:t>
      </w:r>
      <w:r w:rsidRPr="00CD4C05">
        <w:rPr>
          <w:sz w:val="24"/>
          <w:szCs w:val="24"/>
        </w:rPr>
        <w:t xml:space="preserve">% </w:t>
      </w:r>
      <w:r w:rsidR="005F02FA" w:rsidRPr="00CD4C05">
        <w:rPr>
          <w:sz w:val="24"/>
          <w:szCs w:val="24"/>
        </w:rPr>
        <w:t>(</w:t>
      </w:r>
      <w:r w:rsidR="005F02FA" w:rsidRPr="00CD4C05">
        <w:rPr>
          <w:i/>
          <w:iCs/>
          <w:sz w:val="24"/>
          <w:szCs w:val="24"/>
        </w:rPr>
        <w:t>in plus</w:t>
      </w:r>
      <w:r w:rsidR="005F02FA" w:rsidRPr="00CD4C05">
        <w:rPr>
          <w:sz w:val="24"/>
          <w:szCs w:val="24"/>
        </w:rPr>
        <w:t xml:space="preserve"> lub </w:t>
      </w:r>
      <w:r w:rsidR="005F02FA" w:rsidRPr="00CD4C05">
        <w:rPr>
          <w:i/>
          <w:iCs/>
          <w:sz w:val="24"/>
          <w:szCs w:val="24"/>
        </w:rPr>
        <w:t>in minus</w:t>
      </w:r>
      <w:r w:rsidR="005F02FA" w:rsidRPr="00CD4C05">
        <w:rPr>
          <w:sz w:val="24"/>
          <w:szCs w:val="24"/>
        </w:rPr>
        <w:t xml:space="preserve">) </w:t>
      </w:r>
      <w:r w:rsidRPr="00CD4C05">
        <w:rPr>
          <w:sz w:val="24"/>
          <w:szCs w:val="24"/>
        </w:rPr>
        <w:t>licząc w stosunku do jego wartości w roku poprzednim.</w:t>
      </w:r>
    </w:p>
    <w:p w14:paraId="72AC5677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587E1514" w14:textId="77777777" w:rsidR="00976A2E" w:rsidRPr="00CD4C05" w:rsidRDefault="00B83DAE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lastRenderedPageBreak/>
        <w:t xml:space="preserve">Strona wnioskująca o dokonanie zmiany wynagrodzenia powinna wystąpić z wnioskiem do drugiej Strony o zmianę wynagrodzenia w terminie 30 dni od opublikowania </w:t>
      </w:r>
      <w:r w:rsidR="00165A52" w:rsidRPr="00CD4C05">
        <w:rPr>
          <w:sz w:val="24"/>
          <w:szCs w:val="24"/>
        </w:rPr>
        <w:t>Komunikatu</w:t>
      </w:r>
      <w:r w:rsidRPr="00CD4C05">
        <w:rPr>
          <w:sz w:val="24"/>
          <w:szCs w:val="24"/>
        </w:rPr>
        <w:t xml:space="preserve"> Prezesa GUS. Jeżeli w terminie, </w:t>
      </w:r>
      <w:r w:rsidR="00EC7867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o którym mowa w zdaniu poprzednim Strona nie wystąpi do drugiej Strony </w:t>
      </w:r>
      <w:r w:rsidR="00EC7867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>z wnioskiem o dokonanie zmian wynagrodzenia, to wówczas Strony przyjmować będą, że zrzeka się roszczenia o zmianę wynagrodzenia;</w:t>
      </w:r>
    </w:p>
    <w:p w14:paraId="77FB9839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0A0BBB7F" w14:textId="77777777" w:rsidR="00B83DAE" w:rsidRPr="00CD4C05" w:rsidRDefault="00B83DAE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Jeżeli w danym </w:t>
      </w:r>
      <w:r w:rsidR="000E1856" w:rsidRPr="00CD4C05">
        <w:rPr>
          <w:sz w:val="24"/>
          <w:szCs w:val="24"/>
        </w:rPr>
        <w:t>Roku Waloryzacji</w:t>
      </w:r>
      <w:r w:rsidRPr="00CD4C05">
        <w:rPr>
          <w:sz w:val="24"/>
          <w:szCs w:val="24"/>
        </w:rPr>
        <w:t xml:space="preserve"> zaistnieje warunek, o którym mowa </w:t>
      </w:r>
      <w:r w:rsidR="00EC7867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w pkt </w:t>
      </w:r>
      <w:r w:rsidR="005F02FA" w:rsidRPr="00CD4C05">
        <w:rPr>
          <w:sz w:val="24"/>
          <w:szCs w:val="24"/>
        </w:rPr>
        <w:t>3)</w:t>
      </w:r>
      <w:r w:rsidRPr="00CD4C05">
        <w:rPr>
          <w:sz w:val="24"/>
          <w:szCs w:val="24"/>
        </w:rPr>
        <w:t xml:space="preserve"> powyżej to ta część wynagrodzenia należnego Wykonawcy, której zapłata przypadać będzie począwszy od miesiąca następującego po miesiącu publikacji obwieszczenia Prezesa GUS będzie podlegała Waloryzacji.</w:t>
      </w:r>
      <w:r w:rsidR="00614278" w:rsidRPr="00CD4C05">
        <w:rPr>
          <w:sz w:val="24"/>
          <w:szCs w:val="24"/>
        </w:rPr>
        <w:t xml:space="preserve"> Nie dopuszcza się możliwości waloryzacji wynagrodzenia wstecz, tj. tej części wynagrodzenie której zapłata będzie przypadała </w:t>
      </w:r>
      <w:r w:rsidR="00EC7867" w:rsidRPr="00CD4C05">
        <w:rPr>
          <w:sz w:val="24"/>
          <w:szCs w:val="24"/>
        </w:rPr>
        <w:br/>
      </w:r>
      <w:r w:rsidR="00614278" w:rsidRPr="00CD4C05">
        <w:rPr>
          <w:sz w:val="24"/>
          <w:szCs w:val="24"/>
        </w:rPr>
        <w:t>w terminie do końca tego miesiąca, w którym ukazało się obwieszczenie Prezesa GUS.</w:t>
      </w:r>
    </w:p>
    <w:p w14:paraId="7F24A31E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3B92A7A4" w14:textId="77777777" w:rsidR="00B83DAE" w:rsidRPr="00CD4C05" w:rsidRDefault="003D4364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Wskaźnik Waloryzacji wynagrodzenia Wykonawcy będzie</w:t>
      </w:r>
      <w:r w:rsidR="000B2939" w:rsidRPr="00CD4C05">
        <w:rPr>
          <w:sz w:val="24"/>
          <w:szCs w:val="24"/>
        </w:rPr>
        <w:t xml:space="preserve"> wyrażony </w:t>
      </w:r>
      <w:r w:rsidR="00EC7867" w:rsidRPr="00CD4C05">
        <w:rPr>
          <w:sz w:val="24"/>
          <w:szCs w:val="24"/>
        </w:rPr>
        <w:br/>
      </w:r>
      <w:r w:rsidR="000B2939" w:rsidRPr="00CD4C05">
        <w:rPr>
          <w:sz w:val="24"/>
          <w:szCs w:val="24"/>
        </w:rPr>
        <w:t>w procentach</w:t>
      </w:r>
      <w:r w:rsidR="000E1856" w:rsidRPr="00CD4C05">
        <w:rPr>
          <w:sz w:val="24"/>
          <w:szCs w:val="24"/>
        </w:rPr>
        <w:t xml:space="preserve"> (%) i będzie</w:t>
      </w:r>
      <w:r w:rsidR="00BE6255" w:rsidRPr="00CD4C05">
        <w:rPr>
          <w:sz w:val="24"/>
          <w:szCs w:val="24"/>
        </w:rPr>
        <w:t xml:space="preserve"> stanowił j</w:t>
      </w:r>
      <w:r w:rsidR="000E1856" w:rsidRPr="00CD4C05">
        <w:rPr>
          <w:sz w:val="24"/>
          <w:szCs w:val="24"/>
        </w:rPr>
        <w:t>ednokrotność</w:t>
      </w:r>
      <w:r w:rsidRPr="00CD4C05">
        <w:rPr>
          <w:sz w:val="24"/>
          <w:szCs w:val="24"/>
        </w:rPr>
        <w:t xml:space="preserve"> </w:t>
      </w:r>
      <w:r w:rsidR="000E1856" w:rsidRPr="00CD4C05">
        <w:rPr>
          <w:sz w:val="24"/>
          <w:szCs w:val="24"/>
        </w:rPr>
        <w:t>średniorocznego wskaźnika</w:t>
      </w:r>
      <w:r w:rsidR="000B2939" w:rsidRPr="00CD4C05">
        <w:rPr>
          <w:sz w:val="24"/>
          <w:szCs w:val="24"/>
        </w:rPr>
        <w:t xml:space="preserve"> cen</w:t>
      </w:r>
      <w:r w:rsidR="000E1856" w:rsidRPr="00CD4C05">
        <w:rPr>
          <w:sz w:val="24"/>
          <w:szCs w:val="24"/>
        </w:rPr>
        <w:t xml:space="preserve"> towarów i usług konsumpcyjnych ogółem ogłaszanego na dany Rok Waloryzacji w Monitorze Polskim jako komunikat Prezesa Głównego Urzędu Statystycznego</w:t>
      </w:r>
      <w:r w:rsidR="009C3E17" w:rsidRPr="00CD4C05">
        <w:rPr>
          <w:sz w:val="24"/>
          <w:szCs w:val="24"/>
        </w:rPr>
        <w:t xml:space="preserve">, </w:t>
      </w:r>
      <w:r w:rsidR="00795DF9" w:rsidRPr="00CD4C05">
        <w:rPr>
          <w:sz w:val="24"/>
          <w:szCs w:val="24"/>
        </w:rPr>
        <w:t xml:space="preserve"> jednak</w:t>
      </w:r>
      <w:r w:rsidR="00321E36" w:rsidRPr="00CD4C05">
        <w:rPr>
          <w:sz w:val="24"/>
          <w:szCs w:val="24"/>
        </w:rPr>
        <w:t xml:space="preserve">że </w:t>
      </w:r>
      <w:r w:rsidR="00795DF9" w:rsidRPr="00CD4C05">
        <w:rPr>
          <w:sz w:val="24"/>
          <w:szCs w:val="24"/>
        </w:rPr>
        <w:t xml:space="preserve"> jednorazowo nie więcej niż 5 % wynagrodzenia netto wskazanego w § 5 ust. 1, </w:t>
      </w:r>
      <w:r w:rsidR="00AF49E4" w:rsidRPr="00CD4C05">
        <w:rPr>
          <w:sz w:val="24"/>
          <w:szCs w:val="24"/>
        </w:rPr>
        <w:t>z zastrzeżeniem pkt 7 poniżej</w:t>
      </w:r>
      <w:r w:rsidRPr="00CD4C05">
        <w:rPr>
          <w:sz w:val="24"/>
          <w:szCs w:val="24"/>
        </w:rPr>
        <w:t>.</w:t>
      </w:r>
    </w:p>
    <w:p w14:paraId="04360E3B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28CCA422" w14:textId="77777777" w:rsidR="00AF49E4" w:rsidRPr="00CD4C05" w:rsidRDefault="00AF49E4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Łączna wysokość zmian wynagrodzenia Wykonawcy</w:t>
      </w:r>
      <w:r w:rsidR="000242B4" w:rsidRPr="00CD4C05">
        <w:rPr>
          <w:sz w:val="24"/>
          <w:szCs w:val="24"/>
        </w:rPr>
        <w:t xml:space="preserve"> wprowadzanych na mocy </w:t>
      </w:r>
      <w:r w:rsidR="001028B9" w:rsidRPr="00CD4C05">
        <w:rPr>
          <w:sz w:val="24"/>
          <w:szCs w:val="24"/>
        </w:rPr>
        <w:t xml:space="preserve">postanowień </w:t>
      </w:r>
      <w:r w:rsidR="000242B4" w:rsidRPr="00CD4C05">
        <w:rPr>
          <w:sz w:val="24"/>
          <w:szCs w:val="24"/>
        </w:rPr>
        <w:t xml:space="preserve">§ 14 ust. </w:t>
      </w:r>
      <w:r w:rsidR="005F02FA" w:rsidRPr="00CD4C05">
        <w:rPr>
          <w:sz w:val="24"/>
          <w:szCs w:val="24"/>
        </w:rPr>
        <w:t>10</w:t>
      </w:r>
      <w:r w:rsidR="000242B4" w:rsidRPr="00CD4C05">
        <w:rPr>
          <w:sz w:val="24"/>
          <w:szCs w:val="24"/>
        </w:rPr>
        <w:t xml:space="preserve"> pkt 1</w:t>
      </w:r>
      <w:r w:rsidR="005F02FA" w:rsidRPr="00CD4C05">
        <w:rPr>
          <w:sz w:val="24"/>
          <w:szCs w:val="24"/>
        </w:rPr>
        <w:t xml:space="preserve"> – pkt </w:t>
      </w:r>
      <w:r w:rsidR="00795DF9" w:rsidRPr="00CD4C05">
        <w:rPr>
          <w:sz w:val="24"/>
          <w:szCs w:val="24"/>
        </w:rPr>
        <w:t>6</w:t>
      </w:r>
      <w:r w:rsidR="000242B4" w:rsidRPr="00CD4C05">
        <w:rPr>
          <w:sz w:val="24"/>
          <w:szCs w:val="24"/>
        </w:rPr>
        <w:t xml:space="preserve"> niniejszej Umowy</w:t>
      </w:r>
      <w:r w:rsidRPr="00CD4C05">
        <w:rPr>
          <w:sz w:val="24"/>
          <w:szCs w:val="24"/>
        </w:rPr>
        <w:t>, nie może przekroczyć 1</w:t>
      </w:r>
      <w:r w:rsidR="00BE6255" w:rsidRPr="00CD4C05">
        <w:rPr>
          <w:sz w:val="24"/>
          <w:szCs w:val="24"/>
        </w:rPr>
        <w:t>0</w:t>
      </w:r>
      <w:r w:rsidRPr="00CD4C05">
        <w:rPr>
          <w:sz w:val="24"/>
          <w:szCs w:val="24"/>
        </w:rPr>
        <w:t xml:space="preserve"> % kwoty wynagrodzenia netto, wskazanej w </w:t>
      </w:r>
      <w:r w:rsidR="000242B4" w:rsidRPr="00CD4C05">
        <w:rPr>
          <w:sz w:val="24"/>
          <w:szCs w:val="24"/>
        </w:rPr>
        <w:t>§ 5 ust. 1 niniejszej Umowy.</w:t>
      </w:r>
      <w:r w:rsidR="00795DF9" w:rsidRPr="00CD4C05">
        <w:rPr>
          <w:sz w:val="24"/>
          <w:szCs w:val="24"/>
        </w:rPr>
        <w:t xml:space="preserve"> </w:t>
      </w:r>
    </w:p>
    <w:p w14:paraId="4DC176C1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11F5B21E" w14:textId="77777777" w:rsidR="003D4364" w:rsidRPr="00CD4C05" w:rsidRDefault="002D37C9" w:rsidP="00571E2C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Zmian</w:t>
      </w:r>
      <w:r w:rsidR="00AE4E20" w:rsidRPr="00CD4C05">
        <w:rPr>
          <w:sz w:val="24"/>
          <w:szCs w:val="24"/>
        </w:rPr>
        <w:t>y</w:t>
      </w:r>
      <w:r w:rsidRPr="00CD4C05">
        <w:rPr>
          <w:sz w:val="24"/>
          <w:szCs w:val="24"/>
        </w:rPr>
        <w:t xml:space="preserve"> wysokości wynagrodzenia dokonan</w:t>
      </w:r>
      <w:r w:rsidR="00AE4E20" w:rsidRPr="00CD4C05">
        <w:rPr>
          <w:sz w:val="24"/>
          <w:szCs w:val="24"/>
        </w:rPr>
        <w:t>e</w:t>
      </w:r>
      <w:r w:rsidRPr="00CD4C05">
        <w:rPr>
          <w:sz w:val="24"/>
          <w:szCs w:val="24"/>
        </w:rPr>
        <w:t xml:space="preserve"> zgodnie postanowieniami </w:t>
      </w:r>
      <w:r w:rsidR="005F02FA" w:rsidRPr="00CD4C05">
        <w:rPr>
          <w:sz w:val="24"/>
          <w:szCs w:val="24"/>
        </w:rPr>
        <w:t xml:space="preserve">§ 14 ust. 10 </w:t>
      </w:r>
      <w:r w:rsidRPr="00CD4C05">
        <w:rPr>
          <w:sz w:val="24"/>
          <w:szCs w:val="24"/>
        </w:rPr>
        <w:t>pkt</w:t>
      </w:r>
      <w:r w:rsidR="008173C5" w:rsidRPr="00CD4C05">
        <w:rPr>
          <w:sz w:val="24"/>
          <w:szCs w:val="24"/>
        </w:rPr>
        <w:t xml:space="preserve"> 1 –</w:t>
      </w:r>
      <w:r w:rsidR="005F02FA" w:rsidRPr="00CD4C05">
        <w:rPr>
          <w:sz w:val="24"/>
          <w:szCs w:val="24"/>
        </w:rPr>
        <w:t xml:space="preserve"> pkt </w:t>
      </w:r>
      <w:r w:rsidR="00AE4E20" w:rsidRPr="00CD4C05">
        <w:rPr>
          <w:sz w:val="24"/>
          <w:szCs w:val="24"/>
        </w:rPr>
        <w:t>9</w:t>
      </w:r>
      <w:r w:rsidR="008173C5" w:rsidRPr="00CD4C05">
        <w:rPr>
          <w:sz w:val="24"/>
          <w:szCs w:val="24"/>
        </w:rPr>
        <w:t xml:space="preserve"> </w:t>
      </w:r>
      <w:r w:rsidRPr="00CD4C05">
        <w:rPr>
          <w:sz w:val="24"/>
          <w:szCs w:val="24"/>
        </w:rPr>
        <w:t xml:space="preserve"> zostaną potwierdzone przez Strony poprzez zawarcie aneksu do Umowy.</w:t>
      </w:r>
      <w:r w:rsidR="00482017" w:rsidRPr="00CD4C05">
        <w:rPr>
          <w:sz w:val="24"/>
          <w:szCs w:val="24"/>
        </w:rPr>
        <w:t xml:space="preserve"> W celu usunięcia wątpliwości ustala się, że zasady określone w </w:t>
      </w:r>
      <w:r w:rsidR="005F02FA" w:rsidRPr="00CD4C05">
        <w:rPr>
          <w:sz w:val="24"/>
          <w:szCs w:val="24"/>
        </w:rPr>
        <w:t xml:space="preserve">§ 14 </w:t>
      </w:r>
      <w:r w:rsidR="00482017" w:rsidRPr="00CD4C05">
        <w:rPr>
          <w:sz w:val="24"/>
          <w:szCs w:val="24"/>
        </w:rPr>
        <w:t xml:space="preserve">ust. </w:t>
      </w:r>
      <w:r w:rsidR="005F02FA" w:rsidRPr="00CD4C05">
        <w:rPr>
          <w:sz w:val="24"/>
          <w:szCs w:val="24"/>
        </w:rPr>
        <w:t>10</w:t>
      </w:r>
      <w:r w:rsidR="00482017" w:rsidRPr="00CD4C05">
        <w:rPr>
          <w:sz w:val="24"/>
          <w:szCs w:val="24"/>
        </w:rPr>
        <w:t xml:space="preserve"> pkt </w:t>
      </w:r>
      <w:r w:rsidR="005F02FA" w:rsidRPr="00CD4C05">
        <w:rPr>
          <w:sz w:val="24"/>
          <w:szCs w:val="24"/>
        </w:rPr>
        <w:t xml:space="preserve"> </w:t>
      </w:r>
      <w:r w:rsidR="00482017" w:rsidRPr="00CD4C05">
        <w:rPr>
          <w:sz w:val="24"/>
          <w:szCs w:val="24"/>
        </w:rPr>
        <w:t>1-</w:t>
      </w:r>
      <w:r w:rsidR="005F02FA" w:rsidRPr="00CD4C05">
        <w:rPr>
          <w:sz w:val="24"/>
          <w:szCs w:val="24"/>
        </w:rPr>
        <w:t xml:space="preserve"> pkt </w:t>
      </w:r>
      <w:r w:rsidR="00AE4E20" w:rsidRPr="00CD4C05">
        <w:rPr>
          <w:sz w:val="24"/>
          <w:szCs w:val="24"/>
        </w:rPr>
        <w:t>9</w:t>
      </w:r>
      <w:r w:rsidR="00482017" w:rsidRPr="00CD4C05">
        <w:rPr>
          <w:sz w:val="24"/>
          <w:szCs w:val="24"/>
        </w:rPr>
        <w:t xml:space="preserve"> niniejszej umowy dotyczą tak samo podwyższenia wynagrodzenia Wykonawcy jak i jego obniżenia.</w:t>
      </w:r>
      <w:r w:rsidR="00AE4E20" w:rsidRPr="00CD4C05">
        <w:rPr>
          <w:sz w:val="24"/>
          <w:szCs w:val="24"/>
        </w:rPr>
        <w:t xml:space="preserve"> </w:t>
      </w:r>
    </w:p>
    <w:p w14:paraId="19BEE0DF" w14:textId="77777777" w:rsidR="005F1ED6" w:rsidRPr="00CD4C05" w:rsidRDefault="005F1ED6" w:rsidP="005F1ED6">
      <w:pPr>
        <w:pStyle w:val="Akapitzlist"/>
        <w:rPr>
          <w:sz w:val="24"/>
          <w:szCs w:val="24"/>
        </w:rPr>
      </w:pPr>
    </w:p>
    <w:p w14:paraId="4AC598C9" w14:textId="77777777" w:rsidR="006E55CB" w:rsidRPr="006E55CB" w:rsidRDefault="00585426" w:rsidP="006E55CB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Zmiana wysokości wynagrodzenia zgodnie z </w:t>
      </w:r>
      <w:r w:rsidR="000B2939" w:rsidRPr="00CD4C05">
        <w:rPr>
          <w:sz w:val="24"/>
          <w:szCs w:val="24"/>
        </w:rPr>
        <w:t>postanowieniami</w:t>
      </w:r>
      <w:r w:rsidR="005F02FA" w:rsidRPr="00CD4C05">
        <w:rPr>
          <w:sz w:val="24"/>
          <w:szCs w:val="24"/>
        </w:rPr>
        <w:t xml:space="preserve"> ust. 10 pkt 1</w:t>
      </w:r>
      <w:r w:rsidR="000B2939" w:rsidRPr="00CD4C05">
        <w:rPr>
          <w:sz w:val="24"/>
          <w:szCs w:val="24"/>
        </w:rPr>
        <w:t xml:space="preserve"> – </w:t>
      </w:r>
      <w:r w:rsidR="005F02FA" w:rsidRPr="00CD4C05">
        <w:rPr>
          <w:sz w:val="24"/>
          <w:szCs w:val="24"/>
        </w:rPr>
        <w:t xml:space="preserve">pkt </w:t>
      </w:r>
      <w:r w:rsidR="000B2939" w:rsidRPr="00CD4C05">
        <w:rPr>
          <w:sz w:val="24"/>
          <w:szCs w:val="24"/>
        </w:rPr>
        <w:t>7</w:t>
      </w:r>
      <w:r w:rsidRPr="00CD4C05">
        <w:rPr>
          <w:sz w:val="24"/>
          <w:szCs w:val="24"/>
        </w:rPr>
        <w:t xml:space="preserve"> powyżej może nastąpić niezależnie od pozostałych zmian wynagrodzenia Wykonawcy, dopuszczalnych n</w:t>
      </w:r>
      <w:r w:rsidR="007B2851" w:rsidRPr="00CD4C05">
        <w:rPr>
          <w:sz w:val="24"/>
          <w:szCs w:val="24"/>
        </w:rPr>
        <w:t>a podstawie przepisów ustawy PZP</w:t>
      </w:r>
      <w:r w:rsidRPr="00CD4C05">
        <w:rPr>
          <w:sz w:val="24"/>
          <w:szCs w:val="24"/>
        </w:rPr>
        <w:t xml:space="preserve"> lub dopuszczalnych na mocy postanowień § 14 ust. 2 i ust. 3 Umowy</w:t>
      </w:r>
      <w:r w:rsidR="006E55CB">
        <w:rPr>
          <w:sz w:val="24"/>
          <w:szCs w:val="24"/>
        </w:rPr>
        <w:t>.</w:t>
      </w:r>
    </w:p>
    <w:p w14:paraId="198345B1" w14:textId="77777777" w:rsidR="005F1ED6" w:rsidRPr="00CD4C05" w:rsidRDefault="005F1ED6" w:rsidP="00386659">
      <w:pPr>
        <w:pStyle w:val="Akapitzlist"/>
        <w:ind w:left="1004"/>
        <w:jc w:val="both"/>
        <w:rPr>
          <w:sz w:val="24"/>
          <w:szCs w:val="24"/>
        </w:rPr>
      </w:pPr>
    </w:p>
    <w:p w14:paraId="5C1555A4" w14:textId="77777777" w:rsidR="00EE74FC" w:rsidRPr="0009626F" w:rsidRDefault="00EE74FC" w:rsidP="005F1ED6">
      <w:pPr>
        <w:jc w:val="both"/>
        <w:rPr>
          <w:sz w:val="24"/>
          <w:szCs w:val="24"/>
        </w:rPr>
      </w:pPr>
    </w:p>
    <w:p w14:paraId="39835337" w14:textId="6C84FCBC" w:rsidR="0009626F" w:rsidRPr="00F27BE5" w:rsidRDefault="0009626F" w:rsidP="0009626F">
      <w:pPr>
        <w:pStyle w:val="Nagwek2"/>
        <w:keepNext w:val="0"/>
        <w:widowControl/>
        <w:numPr>
          <w:ilvl w:val="0"/>
          <w:numId w:val="15"/>
        </w:numPr>
        <w:autoSpaceDE/>
        <w:autoSpaceDN/>
        <w:adjustRightInd/>
        <w:spacing w:before="0" w:after="120" w:line="286" w:lineRule="auto"/>
        <w:rPr>
          <w:rFonts w:ascii="Arial" w:hAnsi="Arial" w:cs="Arial"/>
          <w:bCs w:val="0"/>
        </w:rPr>
      </w:pPr>
      <w:r w:rsidRPr="00F27BE5">
        <w:rPr>
          <w:rFonts w:ascii="Arial" w:hAnsi="Arial" w:cs="Arial"/>
          <w:bCs w:val="0"/>
        </w:rPr>
        <w:t xml:space="preserve">Niezależnie od możliwości wprowadzenia zmian w wysokości wynagrodzenia Wykonawcy, określonych w ust. 3 – ust. </w:t>
      </w:r>
      <w:r w:rsidR="00BB3BFB" w:rsidRPr="00F27BE5">
        <w:rPr>
          <w:rFonts w:ascii="Arial" w:hAnsi="Arial" w:cs="Arial"/>
          <w:bCs w:val="0"/>
        </w:rPr>
        <w:t xml:space="preserve">11 </w:t>
      </w:r>
      <w:r w:rsidRPr="00F27BE5">
        <w:rPr>
          <w:rFonts w:ascii="Arial" w:hAnsi="Arial" w:cs="Arial"/>
          <w:bCs w:val="0"/>
        </w:rPr>
        <w:t xml:space="preserve">powyżej, przewiduje się również możliwość zmiany Wynagrodzenia Wykonawcy w przypadku </w:t>
      </w:r>
      <w:r w:rsidR="00562E28" w:rsidRPr="00F27BE5">
        <w:rPr>
          <w:rFonts w:ascii="Arial" w:hAnsi="Arial" w:cs="Arial"/>
          <w:bCs w:val="0"/>
        </w:rPr>
        <w:t xml:space="preserve">konieczności wprowadzenia zmian odnośnie </w:t>
      </w:r>
      <w:r w:rsidRPr="00F27BE5">
        <w:rPr>
          <w:rFonts w:ascii="Arial" w:hAnsi="Arial" w:cs="Arial"/>
          <w:bCs w:val="0"/>
        </w:rPr>
        <w:t>zakresu ilościowego prac do wykonania spowodowan</w:t>
      </w:r>
      <w:r w:rsidR="00562E28" w:rsidRPr="00F27BE5">
        <w:rPr>
          <w:rFonts w:ascii="Arial" w:hAnsi="Arial" w:cs="Arial"/>
          <w:bCs w:val="0"/>
        </w:rPr>
        <w:t>ych</w:t>
      </w:r>
      <w:r w:rsidRPr="00F27BE5">
        <w:rPr>
          <w:rFonts w:ascii="Arial" w:hAnsi="Arial" w:cs="Arial"/>
          <w:bCs w:val="0"/>
        </w:rPr>
        <w:t xml:space="preserve"> zmianami w powierzchni</w:t>
      </w:r>
      <w:r w:rsidR="00562E28" w:rsidRPr="00F27BE5">
        <w:rPr>
          <w:rFonts w:ascii="Arial" w:hAnsi="Arial" w:cs="Arial"/>
          <w:bCs w:val="0"/>
        </w:rPr>
        <w:t xml:space="preserve"> obszarów, których mają dotyczyć opracowania stanowiące przedmiot zamówienia, </w:t>
      </w:r>
      <w:r w:rsidRPr="00F27BE5">
        <w:rPr>
          <w:rFonts w:ascii="Arial" w:hAnsi="Arial" w:cs="Arial"/>
          <w:bCs w:val="0"/>
        </w:rPr>
        <w:t xml:space="preserve"> przekraczającymi +/- 100 ha</w:t>
      </w:r>
      <w:r w:rsidR="00EF643A" w:rsidRPr="00F27BE5">
        <w:rPr>
          <w:rFonts w:ascii="Arial" w:hAnsi="Arial" w:cs="Arial"/>
          <w:bCs w:val="0"/>
        </w:rPr>
        <w:t xml:space="preserve"> w odniesieniu do każdego z Nadleśnictw z osobna</w:t>
      </w:r>
      <w:r w:rsidRPr="00F27BE5">
        <w:rPr>
          <w:rFonts w:ascii="Arial" w:hAnsi="Arial" w:cs="Arial"/>
          <w:bCs w:val="0"/>
        </w:rPr>
        <w:t>.</w:t>
      </w:r>
      <w:r w:rsidR="00EF643A" w:rsidRPr="00F27BE5">
        <w:rPr>
          <w:rFonts w:ascii="Arial" w:hAnsi="Arial" w:cs="Arial"/>
          <w:bCs w:val="0"/>
        </w:rPr>
        <w:t xml:space="preserve"> Poniżej określa się zasady wprowadzania zmian w wysokości wynag</w:t>
      </w:r>
      <w:r w:rsidR="00EB33E0" w:rsidRPr="00F27BE5">
        <w:rPr>
          <w:rFonts w:ascii="Arial" w:hAnsi="Arial" w:cs="Arial"/>
          <w:bCs w:val="0"/>
        </w:rPr>
        <w:t>r</w:t>
      </w:r>
      <w:r w:rsidR="00EF643A" w:rsidRPr="00F27BE5">
        <w:rPr>
          <w:rFonts w:ascii="Arial" w:hAnsi="Arial" w:cs="Arial"/>
          <w:bCs w:val="0"/>
        </w:rPr>
        <w:t>odzenia:</w:t>
      </w:r>
    </w:p>
    <w:p w14:paraId="7E1C2843" w14:textId="77777777" w:rsidR="0009626F" w:rsidRPr="00F27BE5" w:rsidRDefault="0009626F" w:rsidP="0009626F">
      <w:pPr>
        <w:pStyle w:val="Nagwek2"/>
        <w:keepNext w:val="0"/>
        <w:widowControl/>
        <w:autoSpaceDE/>
        <w:autoSpaceDN/>
        <w:adjustRightInd/>
        <w:spacing w:before="0" w:after="120" w:line="286" w:lineRule="auto"/>
        <w:ind w:left="540" w:firstLine="0"/>
        <w:rPr>
          <w:rFonts w:ascii="Arial" w:hAnsi="Arial" w:cs="Arial"/>
          <w:bCs w:val="0"/>
        </w:rPr>
      </w:pPr>
    </w:p>
    <w:p w14:paraId="194196E4" w14:textId="77777777" w:rsidR="00562E28" w:rsidRPr="00F27BE5" w:rsidRDefault="00562E28" w:rsidP="004C4304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W przypadku zaistnienia zmian </w:t>
      </w:r>
      <w:r w:rsidR="00ED60DE" w:rsidRPr="00F27BE5">
        <w:rPr>
          <w:sz w:val="24"/>
          <w:szCs w:val="24"/>
        </w:rPr>
        <w:t xml:space="preserve">przekraczających  +/- 100 ha, </w:t>
      </w:r>
      <w:r w:rsidRPr="00F27BE5">
        <w:rPr>
          <w:sz w:val="24"/>
          <w:szCs w:val="24"/>
        </w:rPr>
        <w:t xml:space="preserve">w powierzchniach obszarów, które to powierzchnie zostały podane </w:t>
      </w:r>
      <w:r w:rsidR="00ED60DE" w:rsidRPr="00F27BE5">
        <w:rPr>
          <w:sz w:val="24"/>
          <w:szCs w:val="24"/>
        </w:rPr>
        <w:t xml:space="preserve">odpowiednio </w:t>
      </w:r>
      <w:r w:rsidRPr="00F27BE5">
        <w:rPr>
          <w:sz w:val="24"/>
          <w:szCs w:val="24"/>
        </w:rPr>
        <w:t>w Rozdziale 3 ust. 3.1.1. – ust. 3.1.1</w:t>
      </w:r>
      <w:r w:rsidR="002D0172" w:rsidRPr="00F27BE5">
        <w:rPr>
          <w:sz w:val="24"/>
          <w:szCs w:val="24"/>
        </w:rPr>
        <w:t>0</w:t>
      </w:r>
      <w:r w:rsidRPr="00F27BE5">
        <w:rPr>
          <w:sz w:val="24"/>
          <w:szCs w:val="24"/>
        </w:rPr>
        <w:t xml:space="preserve"> Specyfikacji Warunków Zamówienia</w:t>
      </w:r>
      <w:r w:rsidR="00ED60DE" w:rsidRPr="00F27BE5">
        <w:rPr>
          <w:sz w:val="24"/>
          <w:szCs w:val="24"/>
        </w:rPr>
        <w:t xml:space="preserve"> (SWZ),</w:t>
      </w:r>
      <w:r w:rsidRPr="00F27BE5">
        <w:rPr>
          <w:sz w:val="24"/>
          <w:szCs w:val="24"/>
        </w:rPr>
        <w:t xml:space="preserve">  wysokość wynagrodzenia Wykonawcy zostanie odpowiednio obniżona lub zwiększona</w:t>
      </w:r>
      <w:r w:rsidRPr="00ED60DE">
        <w:rPr>
          <w:color w:val="00B050"/>
          <w:sz w:val="24"/>
          <w:szCs w:val="24"/>
        </w:rPr>
        <w:t xml:space="preserve"> </w:t>
      </w:r>
      <w:r w:rsidRPr="00F27BE5">
        <w:rPr>
          <w:sz w:val="24"/>
          <w:szCs w:val="24"/>
        </w:rPr>
        <w:lastRenderedPageBreak/>
        <w:t xml:space="preserve">proporcjonalnie w odniesieniu do </w:t>
      </w:r>
      <w:r w:rsidR="00ED60DE" w:rsidRPr="00F27BE5">
        <w:rPr>
          <w:sz w:val="24"/>
          <w:szCs w:val="24"/>
        </w:rPr>
        <w:t xml:space="preserve">wyrażonej w hektarach (ha), </w:t>
      </w:r>
      <w:r w:rsidRPr="00F27BE5">
        <w:rPr>
          <w:sz w:val="24"/>
          <w:szCs w:val="24"/>
        </w:rPr>
        <w:t>powierzchni</w:t>
      </w:r>
      <w:r w:rsidR="00ED60DE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>gruntów któ</w:t>
      </w:r>
      <w:r w:rsidR="00ED60DE" w:rsidRPr="00F27BE5">
        <w:rPr>
          <w:sz w:val="24"/>
          <w:szCs w:val="24"/>
        </w:rPr>
        <w:t>ra uległa zmniejszeniu lub zwiększeniu;</w:t>
      </w:r>
    </w:p>
    <w:p w14:paraId="044668BF" w14:textId="77777777" w:rsidR="00ED60DE" w:rsidRPr="0051096C" w:rsidRDefault="00ED60DE" w:rsidP="0051096C">
      <w:pPr>
        <w:spacing w:line="276" w:lineRule="auto"/>
        <w:jc w:val="both"/>
        <w:rPr>
          <w:bCs/>
          <w:color w:val="00B050"/>
          <w:sz w:val="24"/>
          <w:szCs w:val="24"/>
        </w:rPr>
      </w:pPr>
    </w:p>
    <w:p w14:paraId="1C2D188B" w14:textId="77777777" w:rsidR="00ED60DE" w:rsidRPr="00F27BE5" w:rsidRDefault="00C24436" w:rsidP="004C4304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Zmiany, o których mowa w niniejszym </w:t>
      </w:r>
      <w:r w:rsidR="00162F90" w:rsidRPr="00F27BE5">
        <w:rPr>
          <w:sz w:val="24"/>
          <w:szCs w:val="24"/>
        </w:rPr>
        <w:t xml:space="preserve">§ 14 </w:t>
      </w:r>
      <w:r w:rsidRPr="00F27BE5">
        <w:rPr>
          <w:sz w:val="24"/>
          <w:szCs w:val="24"/>
        </w:rPr>
        <w:t>ust. 1</w:t>
      </w:r>
      <w:r w:rsidR="00C47BDF" w:rsidRPr="00F27BE5">
        <w:rPr>
          <w:sz w:val="24"/>
          <w:szCs w:val="24"/>
        </w:rPr>
        <w:t>2</w:t>
      </w:r>
      <w:r w:rsidRPr="00F27BE5">
        <w:rPr>
          <w:sz w:val="24"/>
          <w:szCs w:val="24"/>
        </w:rPr>
        <w:t xml:space="preserve"> mogą zostać wprowadzone od momentu wejścia w życie odpowiedniego aktu, decyzji lub innego środka prawnego (np.</w:t>
      </w:r>
      <w:r w:rsidR="002D0172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>akt, notarialny, akt prawn</w:t>
      </w:r>
      <w:r w:rsidR="002D0172" w:rsidRPr="00F27BE5">
        <w:rPr>
          <w:sz w:val="24"/>
          <w:szCs w:val="24"/>
        </w:rPr>
        <w:t>y</w:t>
      </w:r>
      <w:r w:rsidRPr="00F27BE5">
        <w:rPr>
          <w:sz w:val="24"/>
          <w:szCs w:val="24"/>
        </w:rPr>
        <w:t>, akt administracyjny itp.) skutkującego zmianami w powierzchniach obszarów, których mają dotyczyć opracowania stanowiące przedmiot zamówienia</w:t>
      </w:r>
      <w:r w:rsidR="002D0172" w:rsidRPr="00F27BE5">
        <w:rPr>
          <w:sz w:val="24"/>
          <w:szCs w:val="24"/>
        </w:rPr>
        <w:t>, przekraczającymi +/- 100 ha tych powierzchni w odniesieniu do każdego z Nadleśnictw z osobna</w:t>
      </w:r>
      <w:r w:rsidRPr="00F27BE5">
        <w:rPr>
          <w:sz w:val="24"/>
          <w:szCs w:val="24"/>
        </w:rPr>
        <w:t>;</w:t>
      </w:r>
    </w:p>
    <w:p w14:paraId="091345F8" w14:textId="77777777" w:rsidR="0051096C" w:rsidRPr="00F27BE5" w:rsidRDefault="0051096C" w:rsidP="0051096C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436FFAC8" w14:textId="77777777" w:rsidR="0051096C" w:rsidRPr="00F27BE5" w:rsidRDefault="0051096C" w:rsidP="004C4304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W przypadku zaistnienia przesłanek, o których mowa w pkt 1 i pkt 2 powyżej, stanowiących podstawy do wprowadzenia zmian wysokości wynagrodzenia Wykonawcy,  wysokość tego wynagrodzenia nie będzie </w:t>
      </w:r>
      <w:r w:rsidR="00683725" w:rsidRPr="00F27BE5">
        <w:rPr>
          <w:sz w:val="24"/>
          <w:szCs w:val="24"/>
        </w:rPr>
        <w:t>zmieniana</w:t>
      </w:r>
      <w:r w:rsidRPr="00F27BE5">
        <w:rPr>
          <w:sz w:val="24"/>
          <w:szCs w:val="24"/>
        </w:rPr>
        <w:t xml:space="preserve"> w odniesieniu do zakresu prac przewidzianych w Rozdziale 3 ust. 3.1.11. – 3.1.13 SWZ</w:t>
      </w:r>
      <w:r w:rsidR="00273FDE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>(opracowania hydrologiczne dla Nadleśnictw Baligród, Cisna, Komańcza);</w:t>
      </w:r>
    </w:p>
    <w:p w14:paraId="39F4B3A2" w14:textId="77777777" w:rsidR="00ED60DE" w:rsidRPr="00F27BE5" w:rsidRDefault="00ED60DE" w:rsidP="004C4304">
      <w:pPr>
        <w:pStyle w:val="Akapitzlist"/>
        <w:spacing w:line="276" w:lineRule="auto"/>
        <w:rPr>
          <w:sz w:val="24"/>
          <w:szCs w:val="24"/>
        </w:rPr>
      </w:pPr>
    </w:p>
    <w:p w14:paraId="7B9C13AE" w14:textId="77777777" w:rsidR="00ED60DE" w:rsidRPr="00F27BE5" w:rsidRDefault="00ED60DE" w:rsidP="004C4304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W przypadku zmniejszenia </w:t>
      </w:r>
      <w:r w:rsidR="001F30F6" w:rsidRPr="00F27BE5">
        <w:rPr>
          <w:sz w:val="24"/>
          <w:szCs w:val="24"/>
        </w:rPr>
        <w:t>obszaru</w:t>
      </w:r>
      <w:r w:rsidR="004C4304" w:rsidRPr="00F27BE5">
        <w:rPr>
          <w:sz w:val="24"/>
          <w:szCs w:val="24"/>
        </w:rPr>
        <w:t xml:space="preserve">, którego mają dotyczyć opracowania stanowiące przedmiot zamówienia, </w:t>
      </w:r>
      <w:r w:rsidR="001F30F6" w:rsidRPr="00F27BE5">
        <w:rPr>
          <w:sz w:val="24"/>
          <w:szCs w:val="24"/>
        </w:rPr>
        <w:t xml:space="preserve"> </w:t>
      </w:r>
      <w:r w:rsidR="00F47951" w:rsidRPr="00F27BE5">
        <w:rPr>
          <w:sz w:val="24"/>
          <w:szCs w:val="24"/>
        </w:rPr>
        <w:t xml:space="preserve">przekraczającego 100 ha </w:t>
      </w:r>
      <w:r w:rsidRPr="00F27BE5">
        <w:rPr>
          <w:sz w:val="24"/>
          <w:szCs w:val="24"/>
        </w:rPr>
        <w:t>powierzchni gruntów podanych w odpowiednio w Rozdziale 3 ust. 3.1.1. – ust. 3.1.10 Specyfikacji Warunków Zamówienia, Wynagrodzenie Wykonawcy ulegnie obniżeniu o kwotę wyliczoną w następujący sposób:</w:t>
      </w:r>
    </w:p>
    <w:p w14:paraId="2DAC0581" w14:textId="77777777" w:rsidR="00ED60DE" w:rsidRPr="00F27BE5" w:rsidRDefault="00ED60DE" w:rsidP="004C4304">
      <w:pPr>
        <w:pStyle w:val="Akapitzlist"/>
        <w:spacing w:line="276" w:lineRule="auto"/>
        <w:rPr>
          <w:sz w:val="24"/>
          <w:szCs w:val="24"/>
        </w:rPr>
      </w:pPr>
    </w:p>
    <w:p w14:paraId="3B5BF31D" w14:textId="77777777" w:rsidR="00ED60DE" w:rsidRPr="00F27BE5" w:rsidRDefault="00ED60DE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W1 - [(W1 : Pg1) x Pg2] = W2</w:t>
      </w:r>
    </w:p>
    <w:p w14:paraId="518A83CA" w14:textId="77777777" w:rsidR="00ED60DE" w:rsidRPr="00F27BE5" w:rsidRDefault="00ED60DE" w:rsidP="00ED60DE">
      <w:pPr>
        <w:rPr>
          <w:sz w:val="24"/>
          <w:szCs w:val="24"/>
        </w:rPr>
      </w:pPr>
    </w:p>
    <w:p w14:paraId="49EEB792" w14:textId="77777777" w:rsidR="00ED60DE" w:rsidRPr="00F27BE5" w:rsidRDefault="00ED60DE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gdzie:</w:t>
      </w:r>
    </w:p>
    <w:p w14:paraId="6605380D" w14:textId="77777777" w:rsidR="00ED60DE" w:rsidRPr="00F27BE5" w:rsidRDefault="00ED60DE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</w:t>
      </w:r>
    </w:p>
    <w:p w14:paraId="714426A8" w14:textId="77777777" w:rsidR="0055128F" w:rsidRPr="00F27BE5" w:rsidRDefault="00ED60DE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W</w:t>
      </w:r>
      <w:r w:rsidRPr="008F4271">
        <w:rPr>
          <w:sz w:val="24"/>
          <w:szCs w:val="24"/>
        </w:rPr>
        <w:t>1</w:t>
      </w:r>
      <w:r w:rsidRPr="00F27BE5">
        <w:rPr>
          <w:sz w:val="24"/>
          <w:szCs w:val="24"/>
        </w:rPr>
        <w:t xml:space="preserve">   -   </w:t>
      </w:r>
      <w:r w:rsidR="00127971" w:rsidRPr="00F27BE5">
        <w:rPr>
          <w:sz w:val="24"/>
          <w:szCs w:val="24"/>
        </w:rPr>
        <w:t xml:space="preserve"> </w:t>
      </w:r>
      <w:r w:rsidR="0055128F" w:rsidRPr="00F27BE5">
        <w:rPr>
          <w:sz w:val="24"/>
          <w:szCs w:val="24"/>
        </w:rPr>
        <w:t xml:space="preserve">to </w:t>
      </w:r>
      <w:bookmarkStart w:id="2" w:name="_Hlk158985203"/>
      <w:r w:rsidR="00127971" w:rsidRPr="00F27BE5">
        <w:rPr>
          <w:sz w:val="24"/>
          <w:szCs w:val="24"/>
        </w:rPr>
        <w:t>kwota stanowiąca różnicę pomiędzy wynagrodzeniem</w:t>
      </w:r>
      <w:r w:rsidR="0055128F" w:rsidRPr="00F27BE5">
        <w:rPr>
          <w:sz w:val="24"/>
          <w:szCs w:val="24"/>
        </w:rPr>
        <w:t xml:space="preserve">    </w:t>
      </w:r>
    </w:p>
    <w:p w14:paraId="5E8BF65D" w14:textId="77777777" w:rsidR="0055128F" w:rsidRPr="00F27BE5" w:rsidRDefault="0055128F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</w:t>
      </w:r>
      <w:r w:rsidR="00127971" w:rsidRPr="00F27BE5">
        <w:rPr>
          <w:sz w:val="24"/>
          <w:szCs w:val="24"/>
        </w:rPr>
        <w:t>Wykonawcy brutto, wynikającym ze złożonej oferty</w:t>
      </w:r>
      <w:r w:rsidR="00683725" w:rsidRPr="00F27BE5">
        <w:rPr>
          <w:sz w:val="24"/>
          <w:szCs w:val="24"/>
        </w:rPr>
        <w:t xml:space="preserve"> oraz</w:t>
      </w:r>
      <w:r w:rsidR="00127971" w:rsidRPr="00F27BE5">
        <w:rPr>
          <w:sz w:val="24"/>
          <w:szCs w:val="24"/>
        </w:rPr>
        <w:t xml:space="preserve"> </w:t>
      </w:r>
    </w:p>
    <w:p w14:paraId="3A772707" w14:textId="77777777" w:rsidR="0055128F" w:rsidRPr="00F27BE5" w:rsidRDefault="0055128F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</w:t>
      </w:r>
      <w:r w:rsidR="00127971" w:rsidRPr="00F27BE5">
        <w:rPr>
          <w:sz w:val="24"/>
          <w:szCs w:val="24"/>
        </w:rPr>
        <w:t xml:space="preserve">uwzględniającym wszystkie dokonane waloryzacje, a kwotą </w:t>
      </w:r>
    </w:p>
    <w:p w14:paraId="0820F7D6" w14:textId="77777777" w:rsidR="00683725" w:rsidRPr="00F27BE5" w:rsidRDefault="0055128F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</w:t>
      </w:r>
      <w:r w:rsidR="00127971" w:rsidRPr="00F27BE5">
        <w:rPr>
          <w:sz w:val="24"/>
          <w:szCs w:val="24"/>
        </w:rPr>
        <w:t>wynagrodzenia faktycznie</w:t>
      </w:r>
      <w:r w:rsidRPr="00F27BE5">
        <w:rPr>
          <w:sz w:val="24"/>
          <w:szCs w:val="24"/>
        </w:rPr>
        <w:t xml:space="preserve"> </w:t>
      </w:r>
      <w:r w:rsidR="00127971" w:rsidRPr="00F27BE5">
        <w:rPr>
          <w:sz w:val="24"/>
          <w:szCs w:val="24"/>
        </w:rPr>
        <w:t>wypłaconego</w:t>
      </w:r>
      <w:r w:rsidR="00683725" w:rsidRPr="00F27BE5">
        <w:rPr>
          <w:sz w:val="24"/>
          <w:szCs w:val="24"/>
        </w:rPr>
        <w:t xml:space="preserve"> Wykonawcy</w:t>
      </w:r>
      <w:r w:rsidR="00127971" w:rsidRPr="00F27BE5">
        <w:rPr>
          <w:sz w:val="24"/>
          <w:szCs w:val="24"/>
        </w:rPr>
        <w:t xml:space="preserve"> przed dniem</w:t>
      </w:r>
      <w:bookmarkEnd w:id="2"/>
      <w:r w:rsidR="00127971" w:rsidRPr="00F27BE5">
        <w:rPr>
          <w:sz w:val="24"/>
          <w:szCs w:val="24"/>
        </w:rPr>
        <w:t xml:space="preserve">, o </w:t>
      </w:r>
    </w:p>
    <w:p w14:paraId="73D07A5F" w14:textId="77777777" w:rsidR="00127971" w:rsidRPr="00F27BE5" w:rsidRDefault="00683725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</w:t>
      </w:r>
      <w:r w:rsidR="00127971" w:rsidRPr="00F27BE5">
        <w:rPr>
          <w:sz w:val="24"/>
          <w:szCs w:val="24"/>
        </w:rPr>
        <w:t>którym mowa w pkt 2) powyżej</w:t>
      </w:r>
    </w:p>
    <w:p w14:paraId="1FF3801B" w14:textId="77777777" w:rsidR="00127971" w:rsidRPr="00F27BE5" w:rsidRDefault="00127971" w:rsidP="00ED60DE">
      <w:pPr>
        <w:rPr>
          <w:sz w:val="24"/>
          <w:szCs w:val="24"/>
        </w:rPr>
      </w:pPr>
    </w:p>
    <w:p w14:paraId="5B864D5F" w14:textId="77777777" w:rsidR="00683725" w:rsidRPr="00F27BE5" w:rsidRDefault="00ED60DE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W2      - </w:t>
      </w:r>
      <w:r w:rsidR="001F30F6" w:rsidRPr="00F27BE5">
        <w:rPr>
          <w:sz w:val="24"/>
          <w:szCs w:val="24"/>
        </w:rPr>
        <w:t xml:space="preserve"> </w:t>
      </w:r>
      <w:r w:rsidR="00EB33E0" w:rsidRPr="00F27BE5">
        <w:rPr>
          <w:sz w:val="24"/>
          <w:szCs w:val="24"/>
        </w:rPr>
        <w:t xml:space="preserve">to </w:t>
      </w:r>
      <w:r w:rsidRPr="00F27BE5">
        <w:rPr>
          <w:sz w:val="24"/>
          <w:szCs w:val="24"/>
        </w:rPr>
        <w:t>kwota zmniejszająca wysokość wynagrodzenia</w:t>
      </w:r>
      <w:r w:rsidR="00683725" w:rsidRPr="00F27BE5">
        <w:rPr>
          <w:sz w:val="24"/>
          <w:szCs w:val="24"/>
        </w:rPr>
        <w:t xml:space="preserve"> Wykonawcy</w:t>
      </w:r>
      <w:r w:rsidRPr="00F27BE5">
        <w:rPr>
          <w:sz w:val="24"/>
          <w:szCs w:val="24"/>
        </w:rPr>
        <w:t xml:space="preserve">, </w:t>
      </w:r>
    </w:p>
    <w:p w14:paraId="4A530CE1" w14:textId="77777777" w:rsidR="00683725" w:rsidRPr="00F27BE5" w:rsidRDefault="00683725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</w:t>
      </w:r>
      <w:r w:rsidR="00ED60DE" w:rsidRPr="00F27BE5">
        <w:rPr>
          <w:sz w:val="24"/>
          <w:szCs w:val="24"/>
        </w:rPr>
        <w:t xml:space="preserve">wskutek ograniczenia przez Zamawiającego zakresu ilościowego </w:t>
      </w:r>
    </w:p>
    <w:p w14:paraId="6F21E5A2" w14:textId="77777777" w:rsidR="00ED60DE" w:rsidRPr="00F27BE5" w:rsidRDefault="00683725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</w:t>
      </w:r>
      <w:r w:rsidR="00ED60DE" w:rsidRPr="00F27BE5">
        <w:rPr>
          <w:sz w:val="24"/>
          <w:szCs w:val="24"/>
        </w:rPr>
        <w:t>prac do wykonania</w:t>
      </w:r>
    </w:p>
    <w:p w14:paraId="02736626" w14:textId="77777777" w:rsidR="00ED60DE" w:rsidRPr="00F27BE5" w:rsidRDefault="001F30F6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</w:t>
      </w:r>
    </w:p>
    <w:p w14:paraId="1BB0242C" w14:textId="77777777" w:rsidR="008F4271" w:rsidRDefault="00ED60DE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Pg1    -  </w:t>
      </w:r>
      <w:r w:rsidR="001F30F6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 xml:space="preserve">wyrażona w hektarach powierzchnia gruntów wskazana </w:t>
      </w:r>
    </w:p>
    <w:p w14:paraId="001C4E8C" w14:textId="77777777" w:rsidR="008F4271" w:rsidRDefault="008F4271" w:rsidP="00ED60D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ED60DE" w:rsidRPr="00F27BE5">
        <w:rPr>
          <w:sz w:val="24"/>
          <w:szCs w:val="24"/>
        </w:rPr>
        <w:t xml:space="preserve">odpowiednio w treści zapisów Rozdziału 3 ust. 3.1. pkt 3.1.1. –  pkt </w:t>
      </w:r>
    </w:p>
    <w:p w14:paraId="1F84BA6B" w14:textId="0D5A8849" w:rsidR="00ED60DE" w:rsidRPr="00F27BE5" w:rsidRDefault="008F4271" w:rsidP="00ED60D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ED60DE" w:rsidRPr="00F27BE5">
        <w:rPr>
          <w:sz w:val="24"/>
          <w:szCs w:val="24"/>
        </w:rPr>
        <w:t>3.1.10  Specyfikacji Warunków Zamówienia</w:t>
      </w:r>
    </w:p>
    <w:p w14:paraId="41F05B3C" w14:textId="77777777" w:rsidR="00ED60DE" w:rsidRPr="00F27BE5" w:rsidRDefault="001F30F6" w:rsidP="00ED60DE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</w:t>
      </w:r>
    </w:p>
    <w:p w14:paraId="3CE8E7C3" w14:textId="77777777" w:rsidR="00683725" w:rsidRPr="00F27BE5" w:rsidRDefault="00ED60DE" w:rsidP="00683725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Pg2   -  </w:t>
      </w:r>
      <w:r w:rsidR="001F30F6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>wyrażona w hektarach powierzchnia gruntów</w:t>
      </w:r>
      <w:r w:rsidR="00683725" w:rsidRPr="00F27BE5">
        <w:rPr>
          <w:sz w:val="24"/>
          <w:szCs w:val="24"/>
        </w:rPr>
        <w:t>,</w:t>
      </w:r>
      <w:r w:rsidRPr="00F27BE5">
        <w:rPr>
          <w:sz w:val="24"/>
          <w:szCs w:val="24"/>
        </w:rPr>
        <w:t xml:space="preserve"> </w:t>
      </w:r>
      <w:r w:rsidR="00683725" w:rsidRPr="00F27BE5">
        <w:rPr>
          <w:sz w:val="24"/>
          <w:szCs w:val="24"/>
        </w:rPr>
        <w:t xml:space="preserve">których mają dotyczyć </w:t>
      </w:r>
    </w:p>
    <w:p w14:paraId="4E0FEAF2" w14:textId="77777777" w:rsidR="00683725" w:rsidRPr="00F27BE5" w:rsidRDefault="00683725" w:rsidP="001F30F6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opracowania stanowiące przedmiot zamówienia, </w:t>
      </w:r>
      <w:r w:rsidR="00ED60DE" w:rsidRPr="00F27BE5">
        <w:rPr>
          <w:sz w:val="24"/>
          <w:szCs w:val="24"/>
        </w:rPr>
        <w:t>pozostała po</w:t>
      </w:r>
    </w:p>
    <w:p w14:paraId="53B52E37" w14:textId="77777777" w:rsidR="00683725" w:rsidRPr="00F27BE5" w:rsidRDefault="00683725" w:rsidP="001F30F6">
      <w:pPr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spełnieniu się przesłanek określonych w pkt 1) i pkt 2) </w:t>
      </w:r>
    </w:p>
    <w:p w14:paraId="68BAC7D3" w14:textId="77777777" w:rsidR="00683725" w:rsidRPr="00F27BE5" w:rsidRDefault="00683725" w:rsidP="001F30F6">
      <w:pPr>
        <w:rPr>
          <w:sz w:val="24"/>
          <w:szCs w:val="24"/>
        </w:rPr>
      </w:pPr>
    </w:p>
    <w:p w14:paraId="6090CD4E" w14:textId="77777777" w:rsidR="00683725" w:rsidRPr="00F27BE5" w:rsidRDefault="00683725" w:rsidP="001F30F6">
      <w:pPr>
        <w:rPr>
          <w:sz w:val="24"/>
          <w:szCs w:val="24"/>
        </w:rPr>
      </w:pPr>
    </w:p>
    <w:p w14:paraId="2E211981" w14:textId="77777777" w:rsidR="00ED60DE" w:rsidRPr="00F27BE5" w:rsidRDefault="00ED60DE" w:rsidP="00683725">
      <w:pPr>
        <w:rPr>
          <w:sz w:val="24"/>
          <w:szCs w:val="24"/>
        </w:rPr>
      </w:pPr>
    </w:p>
    <w:p w14:paraId="46DC407B" w14:textId="77777777" w:rsidR="00ED60DE" w:rsidRPr="00F27BE5" w:rsidRDefault="00F47951" w:rsidP="00ED60DE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Wyliczenia kwoty obniżającej </w:t>
      </w:r>
      <w:r w:rsidR="00127971" w:rsidRPr="00F27BE5">
        <w:rPr>
          <w:sz w:val="24"/>
          <w:szCs w:val="24"/>
        </w:rPr>
        <w:t>w</w:t>
      </w:r>
      <w:r w:rsidRPr="00F27BE5">
        <w:rPr>
          <w:sz w:val="24"/>
          <w:szCs w:val="24"/>
        </w:rPr>
        <w:t xml:space="preserve">ynagrodzenie Wykonawcy, według sposobu podanego w pkt </w:t>
      </w:r>
      <w:r w:rsidR="00127971" w:rsidRPr="00F27BE5">
        <w:rPr>
          <w:sz w:val="24"/>
          <w:szCs w:val="24"/>
        </w:rPr>
        <w:t>4</w:t>
      </w:r>
      <w:r w:rsidRPr="00F27BE5">
        <w:rPr>
          <w:sz w:val="24"/>
          <w:szCs w:val="24"/>
        </w:rPr>
        <w:t>) powyżej, mogą być dokonywane osobno  w odniesieniu do każdej z pozycji jednostkowych wynagrodzenia</w:t>
      </w:r>
      <w:r w:rsidR="00B73973" w:rsidRPr="00F27BE5">
        <w:rPr>
          <w:sz w:val="24"/>
          <w:szCs w:val="24"/>
        </w:rPr>
        <w:t xml:space="preserve"> Wykonawcy</w:t>
      </w:r>
      <w:r w:rsidRPr="00F27BE5">
        <w:rPr>
          <w:sz w:val="24"/>
          <w:szCs w:val="24"/>
        </w:rPr>
        <w:t xml:space="preserve">, podanych w § </w:t>
      </w:r>
      <w:r w:rsidR="00B73973" w:rsidRPr="00F27BE5">
        <w:rPr>
          <w:sz w:val="24"/>
          <w:szCs w:val="24"/>
        </w:rPr>
        <w:t xml:space="preserve">5 ust. 2 pkt 1 – pkt </w:t>
      </w:r>
      <w:r w:rsidR="00FE59B4" w:rsidRPr="00F27BE5">
        <w:rPr>
          <w:sz w:val="24"/>
          <w:szCs w:val="24"/>
        </w:rPr>
        <w:t>6</w:t>
      </w:r>
      <w:r w:rsidR="00162F90" w:rsidRPr="00F27BE5">
        <w:rPr>
          <w:sz w:val="24"/>
          <w:szCs w:val="24"/>
        </w:rPr>
        <w:t xml:space="preserve"> umowy</w:t>
      </w:r>
      <w:r w:rsidR="00FE59B4" w:rsidRPr="00F27BE5">
        <w:rPr>
          <w:sz w:val="24"/>
          <w:szCs w:val="24"/>
        </w:rPr>
        <w:t xml:space="preserve"> z wyłączeniem pozycji dotyczących wykonania opracowań hydrologicznych dla Nadleśnictw Baligród, Cisna i Komańcza</w:t>
      </w:r>
      <w:r w:rsidR="00B73973" w:rsidRPr="00F27BE5">
        <w:rPr>
          <w:sz w:val="24"/>
          <w:szCs w:val="24"/>
        </w:rPr>
        <w:t>;</w:t>
      </w:r>
    </w:p>
    <w:p w14:paraId="0AA287A1" w14:textId="77777777" w:rsidR="00127971" w:rsidRPr="00F27BE5" w:rsidRDefault="00127971" w:rsidP="00127971">
      <w:pPr>
        <w:pStyle w:val="Akapitzlist"/>
        <w:ind w:left="720"/>
        <w:jc w:val="both"/>
        <w:rPr>
          <w:sz w:val="24"/>
          <w:szCs w:val="24"/>
        </w:rPr>
      </w:pPr>
    </w:p>
    <w:p w14:paraId="1839CFE8" w14:textId="77777777" w:rsidR="00127971" w:rsidRPr="00F27BE5" w:rsidRDefault="00127971" w:rsidP="00ED60DE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lastRenderedPageBreak/>
        <w:t>Wyniki działań matematycznych składających się na wyliczenie kwoty obniżającej wynagrodzenie Wykonawcy, według sposobu podanego w pkt 4) powyżej, będą zaokrąglane w górę lub dół do pełnych groszy zgodnie z matematycznymi zasadami zaokrąglania;</w:t>
      </w:r>
    </w:p>
    <w:p w14:paraId="7CE9B565" w14:textId="77777777" w:rsidR="00127971" w:rsidRPr="00F27BE5" w:rsidRDefault="00127971" w:rsidP="00127971">
      <w:pPr>
        <w:pStyle w:val="Akapitzlist"/>
        <w:rPr>
          <w:sz w:val="24"/>
          <w:szCs w:val="24"/>
        </w:rPr>
      </w:pPr>
    </w:p>
    <w:p w14:paraId="2CE0D3C9" w14:textId="77777777" w:rsidR="00B73973" w:rsidRPr="00F27BE5" w:rsidRDefault="00B73973" w:rsidP="00127971">
      <w:pPr>
        <w:jc w:val="both"/>
        <w:rPr>
          <w:sz w:val="24"/>
          <w:szCs w:val="24"/>
        </w:rPr>
      </w:pPr>
    </w:p>
    <w:p w14:paraId="482995AB" w14:textId="77777777" w:rsidR="00127971" w:rsidRPr="00F27BE5" w:rsidRDefault="00127971" w:rsidP="009361BD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t>Jeżeli w wyniku wyliczenia kwoty zmniejszającej wysokość wynagrodzenia, uzyska się wartość 0 (słownie: zero) lub wartość ujemną to wówczas nie następuje obniżenie wysokości wynagrodzenia Wykonawcy;</w:t>
      </w:r>
    </w:p>
    <w:p w14:paraId="7E5F9E2E" w14:textId="77777777" w:rsidR="00127971" w:rsidRPr="00F27BE5" w:rsidRDefault="00127971" w:rsidP="00127971">
      <w:pPr>
        <w:pStyle w:val="Akapitzlist"/>
        <w:ind w:left="720"/>
        <w:jc w:val="both"/>
        <w:rPr>
          <w:sz w:val="24"/>
          <w:szCs w:val="24"/>
        </w:rPr>
      </w:pPr>
    </w:p>
    <w:p w14:paraId="35443B7B" w14:textId="77777777" w:rsidR="00B73973" w:rsidRPr="00F27BE5" w:rsidRDefault="00B73973" w:rsidP="009361BD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t>Łączne obniżeni</w:t>
      </w:r>
      <w:r w:rsidR="009361BD" w:rsidRPr="00F27BE5">
        <w:rPr>
          <w:sz w:val="24"/>
          <w:szCs w:val="24"/>
        </w:rPr>
        <w:t>a</w:t>
      </w:r>
      <w:r w:rsidRPr="00F27BE5">
        <w:rPr>
          <w:sz w:val="24"/>
          <w:szCs w:val="24"/>
        </w:rPr>
        <w:t xml:space="preserve"> wysokości wynagrodzenia Wykonawcy, dokonane na podstawie </w:t>
      </w:r>
      <w:r w:rsidR="009361BD" w:rsidRPr="00F27BE5">
        <w:rPr>
          <w:sz w:val="24"/>
          <w:szCs w:val="24"/>
        </w:rPr>
        <w:t>pkt 4)</w:t>
      </w:r>
      <w:r w:rsidRPr="00F27BE5">
        <w:rPr>
          <w:sz w:val="24"/>
          <w:szCs w:val="24"/>
        </w:rPr>
        <w:t xml:space="preserve"> powyżej, nie mo</w:t>
      </w:r>
      <w:r w:rsidR="009361BD" w:rsidRPr="00F27BE5">
        <w:rPr>
          <w:sz w:val="24"/>
          <w:szCs w:val="24"/>
        </w:rPr>
        <w:t>gą</w:t>
      </w:r>
      <w:r w:rsidRPr="00F27BE5">
        <w:rPr>
          <w:sz w:val="24"/>
          <w:szCs w:val="24"/>
        </w:rPr>
        <w:t xml:space="preserve"> przekroczyć </w:t>
      </w:r>
      <w:r w:rsidR="009361BD" w:rsidRPr="00F27BE5">
        <w:rPr>
          <w:sz w:val="24"/>
          <w:szCs w:val="24"/>
        </w:rPr>
        <w:t>3</w:t>
      </w:r>
      <w:r w:rsidRPr="00F27BE5">
        <w:rPr>
          <w:sz w:val="24"/>
          <w:szCs w:val="24"/>
        </w:rPr>
        <w:t>0 % kwoty    Wynagrodzenia brutto podanej w ofercie Wykonawcy</w:t>
      </w:r>
      <w:r w:rsidR="00FE59B4" w:rsidRPr="00F27BE5">
        <w:rPr>
          <w:sz w:val="24"/>
          <w:szCs w:val="24"/>
        </w:rPr>
        <w:t xml:space="preserve"> (bez ewentualnych waloryzacji)</w:t>
      </w:r>
      <w:r w:rsidR="009361BD" w:rsidRPr="00F27BE5">
        <w:rPr>
          <w:sz w:val="24"/>
          <w:szCs w:val="24"/>
        </w:rPr>
        <w:t>;</w:t>
      </w:r>
    </w:p>
    <w:p w14:paraId="15AA9F66" w14:textId="77777777" w:rsidR="009361BD" w:rsidRPr="00F27BE5" w:rsidRDefault="009361BD" w:rsidP="009361BD">
      <w:pPr>
        <w:pStyle w:val="Akapitzlist"/>
        <w:rPr>
          <w:sz w:val="24"/>
          <w:szCs w:val="24"/>
        </w:rPr>
      </w:pPr>
    </w:p>
    <w:p w14:paraId="4DB1CAFE" w14:textId="77777777" w:rsidR="00B73973" w:rsidRPr="00F27BE5" w:rsidRDefault="00B73973" w:rsidP="009361BD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Zamawiający gwarantuje wykonanie przedmiotu zamówienia na poziomie wynoszącym co najmniej </w:t>
      </w:r>
      <w:r w:rsidR="005E012B" w:rsidRPr="00F27BE5">
        <w:rPr>
          <w:sz w:val="24"/>
          <w:szCs w:val="24"/>
        </w:rPr>
        <w:t>7</w:t>
      </w:r>
      <w:r w:rsidRPr="00F27BE5">
        <w:rPr>
          <w:sz w:val="24"/>
          <w:szCs w:val="24"/>
        </w:rPr>
        <w:t>0 % kwoty wynagrodzenia brutto podanej w ofercie Wykonawcy</w:t>
      </w:r>
      <w:r w:rsidR="00FE59B4" w:rsidRPr="00F27BE5">
        <w:rPr>
          <w:sz w:val="24"/>
          <w:szCs w:val="24"/>
        </w:rPr>
        <w:t xml:space="preserve"> (bez ewentualnych waloryzacji)</w:t>
      </w:r>
      <w:r w:rsidR="009361BD" w:rsidRPr="00F27BE5">
        <w:rPr>
          <w:sz w:val="24"/>
          <w:szCs w:val="24"/>
        </w:rPr>
        <w:t>;</w:t>
      </w:r>
    </w:p>
    <w:p w14:paraId="38C5624B" w14:textId="77777777" w:rsidR="009361BD" w:rsidRPr="00F27BE5" w:rsidRDefault="009361BD" w:rsidP="009361BD">
      <w:pPr>
        <w:pStyle w:val="Akapitzlist"/>
        <w:rPr>
          <w:sz w:val="24"/>
          <w:szCs w:val="24"/>
        </w:rPr>
      </w:pPr>
    </w:p>
    <w:p w14:paraId="07589FEE" w14:textId="77777777" w:rsidR="004C4304" w:rsidRPr="00F27BE5" w:rsidRDefault="004C4304" w:rsidP="004C4304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t>W przypadku zwiększenia obszaru, którego mają dotyczyć opracowania stanowiące przedmiot zamówienia,  powyżej 100 ha powierzchni gruntów podanych w odpowiednio w Rozdziale 3 ust. 3.1.1. – ust. 3.1.10 Specyfikacji Warunków Zamówienia, Wynagrodzenie Wykonawcy ulegnie podwyższeniu o kwotę wyliczoną w następujący sposób:</w:t>
      </w:r>
    </w:p>
    <w:p w14:paraId="6DFC2847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</w:p>
    <w:p w14:paraId="7DA21C2F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W1 + [(W1 : Pg1) x Pg2] = W2</w:t>
      </w:r>
    </w:p>
    <w:p w14:paraId="4F202299" w14:textId="77777777" w:rsidR="004C4304" w:rsidRPr="00F27BE5" w:rsidRDefault="004C4304" w:rsidP="004C4304">
      <w:pPr>
        <w:ind w:left="360"/>
        <w:jc w:val="both"/>
        <w:rPr>
          <w:sz w:val="24"/>
          <w:szCs w:val="24"/>
        </w:rPr>
      </w:pPr>
    </w:p>
    <w:p w14:paraId="1EDC143C" w14:textId="77777777" w:rsidR="004C4304" w:rsidRPr="00F27BE5" w:rsidRDefault="004C4304" w:rsidP="004C430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gdzie:</w:t>
      </w:r>
    </w:p>
    <w:p w14:paraId="7C0114AA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</w:t>
      </w:r>
    </w:p>
    <w:p w14:paraId="5082B9EA" w14:textId="77777777" w:rsidR="00FE59B4" w:rsidRPr="00F27BE5" w:rsidRDefault="004C4304" w:rsidP="00FE59B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W1   -   </w:t>
      </w:r>
      <w:r w:rsidR="00FE59B4" w:rsidRPr="00F27BE5">
        <w:rPr>
          <w:sz w:val="24"/>
          <w:szCs w:val="24"/>
        </w:rPr>
        <w:t xml:space="preserve">to kwota stanowiąca różnicę pomiędzy wynagrodzeniem    </w:t>
      </w:r>
    </w:p>
    <w:p w14:paraId="42231F19" w14:textId="77777777" w:rsidR="00FE59B4" w:rsidRPr="00F27BE5" w:rsidRDefault="00FE59B4" w:rsidP="00FE59B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Wykonawcy brutto, wynikającym ze złożonej oferty oraz </w:t>
      </w:r>
    </w:p>
    <w:p w14:paraId="586CDACC" w14:textId="77777777" w:rsidR="00FE59B4" w:rsidRPr="00F27BE5" w:rsidRDefault="00FE59B4" w:rsidP="00FE59B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uwzględniającym wszystkie dokonane waloryzacje, a kwotą </w:t>
      </w:r>
    </w:p>
    <w:p w14:paraId="6312A058" w14:textId="77777777" w:rsidR="00FE59B4" w:rsidRPr="00F27BE5" w:rsidRDefault="00FE59B4" w:rsidP="00FE59B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wynagrodzenia faktycznie wypłaconego Wykonawcy przed dniem, o </w:t>
      </w:r>
    </w:p>
    <w:p w14:paraId="5C9E40CF" w14:textId="77777777" w:rsidR="004C4304" w:rsidRPr="00F27BE5" w:rsidRDefault="00FE59B4" w:rsidP="00FE59B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 którym mowa w pkt 2) powyżej</w:t>
      </w:r>
    </w:p>
    <w:p w14:paraId="3E29342B" w14:textId="77777777" w:rsidR="004C4304" w:rsidRPr="00F27BE5" w:rsidRDefault="004C4304" w:rsidP="004C4304">
      <w:p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  </w:t>
      </w:r>
    </w:p>
    <w:p w14:paraId="4DC32FD6" w14:textId="77777777" w:rsidR="004C4304" w:rsidRPr="00F27BE5" w:rsidRDefault="004C4304" w:rsidP="004C4304">
      <w:pPr>
        <w:ind w:left="36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</w:t>
      </w:r>
      <w:r w:rsidR="00361F9B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 xml:space="preserve">W2      -   kwota zwiększająca wysokość wynagrodzenia, wskutek </w:t>
      </w:r>
    </w:p>
    <w:p w14:paraId="540EF2E4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ograniczenia przez Zamawiającego zakresu ilościowego prac do </w:t>
      </w:r>
    </w:p>
    <w:p w14:paraId="5C88FFF9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wykonania</w:t>
      </w:r>
    </w:p>
    <w:p w14:paraId="0ED0E9EC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        </w:t>
      </w:r>
    </w:p>
    <w:p w14:paraId="7FAABCE0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Pg1    -    wyrażona w hektarach powierzchnia gruntów wskazana odpowiednio </w:t>
      </w:r>
    </w:p>
    <w:p w14:paraId="541CDBC7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w treści zapisów Rozdziału 3 ust. 3.1. pkt 3.1.1. –  pkt 3.1.10  </w:t>
      </w:r>
    </w:p>
    <w:p w14:paraId="72284B9D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Specyfikacji Warunków Zamówienia</w:t>
      </w:r>
    </w:p>
    <w:p w14:paraId="0EE9BC93" w14:textId="77777777" w:rsidR="004C4304" w:rsidRPr="00F27BE5" w:rsidRDefault="004C4304" w:rsidP="004C430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</w:t>
      </w:r>
    </w:p>
    <w:p w14:paraId="37F414AA" w14:textId="77777777" w:rsidR="00FE59B4" w:rsidRPr="00F27BE5" w:rsidRDefault="004C4304" w:rsidP="00FE59B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Pg2   -      </w:t>
      </w:r>
      <w:r w:rsidR="00FE59B4" w:rsidRPr="00F27BE5">
        <w:rPr>
          <w:sz w:val="24"/>
          <w:szCs w:val="24"/>
        </w:rPr>
        <w:t xml:space="preserve">wyrażona w hektarach powierzchnia gruntów, których mają dotyczyć </w:t>
      </w:r>
    </w:p>
    <w:p w14:paraId="29C99F9E" w14:textId="77777777" w:rsidR="00FE59B4" w:rsidRPr="00F27BE5" w:rsidRDefault="00FE59B4" w:rsidP="00FE59B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opracowania stanowiące przedmiot zamówienia, pozostała po</w:t>
      </w:r>
    </w:p>
    <w:p w14:paraId="36FD2C6B" w14:textId="77777777" w:rsidR="004C4304" w:rsidRPr="00F27BE5" w:rsidRDefault="00FE59B4" w:rsidP="00FE59B4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              spełnieniu się przesłanek określonych w pkt 1) i pkt 2)</w:t>
      </w:r>
    </w:p>
    <w:p w14:paraId="299DCB4E" w14:textId="77777777" w:rsidR="004C4304" w:rsidRPr="00F27BE5" w:rsidRDefault="004C4304" w:rsidP="004C4304">
      <w:pPr>
        <w:jc w:val="both"/>
        <w:rPr>
          <w:sz w:val="24"/>
          <w:szCs w:val="24"/>
        </w:rPr>
      </w:pPr>
    </w:p>
    <w:p w14:paraId="258D3F49" w14:textId="77777777" w:rsidR="004C4304" w:rsidRPr="00F27BE5" w:rsidRDefault="004C4304" w:rsidP="005E012B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Wyliczenia kwoty podwyższającej Wynagrodzenie Wykonawcy, według sposobu podanego w pkt </w:t>
      </w:r>
      <w:r w:rsidR="00FE59B4" w:rsidRPr="00F27BE5">
        <w:rPr>
          <w:sz w:val="24"/>
          <w:szCs w:val="24"/>
        </w:rPr>
        <w:t>10</w:t>
      </w:r>
      <w:r w:rsidRPr="00F27BE5">
        <w:rPr>
          <w:sz w:val="24"/>
          <w:szCs w:val="24"/>
        </w:rPr>
        <w:t>) powyżej, mogą być dokonywane osobno  w odniesieniu do każdej z pozycji jednostkowych wynagrodzenia Wykonawcy, podanych w § 5 ust. 2 pkt 1 – pkt 6</w:t>
      </w:r>
      <w:r w:rsidR="008F74A8" w:rsidRPr="00F27BE5">
        <w:rPr>
          <w:sz w:val="24"/>
          <w:szCs w:val="24"/>
        </w:rPr>
        <w:t xml:space="preserve"> umowy</w:t>
      </w:r>
      <w:r w:rsidRPr="00F27BE5">
        <w:rPr>
          <w:sz w:val="24"/>
          <w:szCs w:val="24"/>
        </w:rPr>
        <w:t>;</w:t>
      </w:r>
    </w:p>
    <w:p w14:paraId="36C1A617" w14:textId="77777777" w:rsidR="00FE59B4" w:rsidRPr="00F27BE5" w:rsidRDefault="00FE59B4" w:rsidP="00FE59B4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3E0DA0A4" w14:textId="77777777" w:rsidR="00FE59B4" w:rsidRPr="00F27BE5" w:rsidRDefault="00FE59B4" w:rsidP="00FE59B4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Wyniki działań matematycznych składających się na wyliczenie kwoty obniżającej wynagrodzenie Wykonawcy, według sposobu podanego w pkt 4) powyżej, będą zaokrąglane w górę lub dół do pełnych groszy zgodnie z </w:t>
      </w:r>
      <w:r w:rsidRPr="00F27BE5">
        <w:rPr>
          <w:sz w:val="24"/>
          <w:szCs w:val="24"/>
        </w:rPr>
        <w:lastRenderedPageBreak/>
        <w:t>matematycznymi zasadami zaokrąglania;</w:t>
      </w:r>
    </w:p>
    <w:p w14:paraId="2BD876B7" w14:textId="77777777" w:rsidR="00FE59B4" w:rsidRPr="00F27BE5" w:rsidRDefault="00FE59B4" w:rsidP="00FE59B4">
      <w:pPr>
        <w:pStyle w:val="Akapitzlist"/>
        <w:rPr>
          <w:sz w:val="24"/>
          <w:szCs w:val="24"/>
        </w:rPr>
      </w:pPr>
    </w:p>
    <w:p w14:paraId="2A4F1ABB" w14:textId="77777777" w:rsidR="00FE59B4" w:rsidRPr="00F27BE5" w:rsidRDefault="00FE59B4" w:rsidP="00FE59B4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37C14004" w14:textId="77777777" w:rsidR="00287153" w:rsidRPr="00F27BE5" w:rsidRDefault="00287153" w:rsidP="00FE59B4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</w:t>
      </w:r>
      <w:r w:rsidR="00FE59B4" w:rsidRPr="00F27BE5">
        <w:rPr>
          <w:sz w:val="24"/>
          <w:szCs w:val="24"/>
        </w:rPr>
        <w:t xml:space="preserve">Jeżeli w wyniku wyliczenia kwoty zmniejszającej wysokość wynagrodzenia, </w:t>
      </w:r>
      <w:r w:rsidRPr="00F27BE5">
        <w:rPr>
          <w:sz w:val="24"/>
          <w:szCs w:val="24"/>
        </w:rPr>
        <w:t xml:space="preserve"> </w:t>
      </w:r>
    </w:p>
    <w:p w14:paraId="0BC1A941" w14:textId="77777777" w:rsidR="00287153" w:rsidRPr="00F27BE5" w:rsidRDefault="00287153" w:rsidP="00287153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</w:t>
      </w:r>
      <w:r w:rsidR="00FE59B4" w:rsidRPr="00F27BE5">
        <w:rPr>
          <w:sz w:val="24"/>
          <w:szCs w:val="24"/>
        </w:rPr>
        <w:t xml:space="preserve">uzyska się wartość 0 (słownie: zero) lub wartość ujemną to wówczas nie </w:t>
      </w:r>
    </w:p>
    <w:p w14:paraId="1F86E740" w14:textId="77777777" w:rsidR="00FE59B4" w:rsidRPr="00F27BE5" w:rsidRDefault="00287153" w:rsidP="00287153">
      <w:pPr>
        <w:pStyle w:val="Akapitzlist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</w:t>
      </w:r>
      <w:r w:rsidR="00FE59B4" w:rsidRPr="00F27BE5">
        <w:rPr>
          <w:sz w:val="24"/>
          <w:szCs w:val="24"/>
        </w:rPr>
        <w:t>następuje podwyższenie wysokości wynagrodzenia Wykonawcy;</w:t>
      </w:r>
    </w:p>
    <w:p w14:paraId="1562446A" w14:textId="77777777" w:rsidR="004C4304" w:rsidRPr="00F27BE5" w:rsidRDefault="004C4304" w:rsidP="00FE59B4">
      <w:pPr>
        <w:spacing w:line="276" w:lineRule="auto"/>
        <w:jc w:val="both"/>
        <w:rPr>
          <w:sz w:val="24"/>
          <w:szCs w:val="24"/>
        </w:rPr>
      </w:pPr>
    </w:p>
    <w:p w14:paraId="75E758E4" w14:textId="77777777" w:rsidR="004C4304" w:rsidRPr="00F27BE5" w:rsidRDefault="008F74A8" w:rsidP="008F74A8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</w:t>
      </w:r>
      <w:r w:rsidR="004C4304" w:rsidRPr="00F27BE5">
        <w:rPr>
          <w:sz w:val="24"/>
          <w:szCs w:val="24"/>
        </w:rPr>
        <w:t xml:space="preserve">Łączne podwyższenia wysokości wynagrodzenia Wykonawcy, dokonane na </w:t>
      </w:r>
    </w:p>
    <w:p w14:paraId="474A207C" w14:textId="77777777" w:rsidR="004C4304" w:rsidRPr="00F27BE5" w:rsidRDefault="004C4304" w:rsidP="008F74A8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podstawie pkt </w:t>
      </w:r>
      <w:r w:rsidR="00FE59B4" w:rsidRPr="00F27BE5">
        <w:rPr>
          <w:sz w:val="24"/>
          <w:szCs w:val="24"/>
        </w:rPr>
        <w:t>10</w:t>
      </w:r>
      <w:r w:rsidRPr="00F27BE5">
        <w:rPr>
          <w:sz w:val="24"/>
          <w:szCs w:val="24"/>
        </w:rPr>
        <w:t>)  powyżej, nie mogą przekroczyć 30 % kwoty</w:t>
      </w:r>
      <w:r w:rsidR="00FE59B4" w:rsidRPr="00F27BE5">
        <w:rPr>
          <w:sz w:val="24"/>
          <w:szCs w:val="24"/>
        </w:rPr>
        <w:t xml:space="preserve"> </w:t>
      </w:r>
      <w:r w:rsidRPr="00F27BE5">
        <w:rPr>
          <w:sz w:val="24"/>
          <w:szCs w:val="24"/>
        </w:rPr>
        <w:t xml:space="preserve">Wynagrodzenia  </w:t>
      </w:r>
    </w:p>
    <w:p w14:paraId="01CD000E" w14:textId="77777777" w:rsidR="00562E28" w:rsidRPr="00F27BE5" w:rsidRDefault="004C4304" w:rsidP="008F74A8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 brutto podanej w ofercie Wykonawcy;</w:t>
      </w:r>
    </w:p>
    <w:p w14:paraId="3087C5BF" w14:textId="77777777" w:rsidR="00EB6933" w:rsidRPr="00F27BE5" w:rsidRDefault="00EB6933" w:rsidP="00EB6933">
      <w:pPr>
        <w:spacing w:line="276" w:lineRule="auto"/>
        <w:jc w:val="both"/>
        <w:rPr>
          <w:sz w:val="24"/>
          <w:szCs w:val="24"/>
        </w:rPr>
      </w:pPr>
    </w:p>
    <w:p w14:paraId="63B9EDC1" w14:textId="77777777" w:rsidR="00EB6933" w:rsidRPr="00F27BE5" w:rsidRDefault="00EB6933" w:rsidP="00EB6933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Zmiany wysokości wynagrodzenia Wykonawcy przewidziane w niniejszym </w:t>
      </w:r>
      <w:r w:rsidR="00287153" w:rsidRPr="00F27BE5">
        <w:rPr>
          <w:sz w:val="24"/>
          <w:szCs w:val="24"/>
        </w:rPr>
        <w:t xml:space="preserve">§ 14 </w:t>
      </w:r>
      <w:r w:rsidRPr="00F27BE5">
        <w:rPr>
          <w:sz w:val="24"/>
          <w:szCs w:val="24"/>
        </w:rPr>
        <w:t>ust. 1</w:t>
      </w:r>
      <w:r w:rsidR="00F87E65" w:rsidRPr="00F27BE5">
        <w:rPr>
          <w:sz w:val="24"/>
          <w:szCs w:val="24"/>
        </w:rPr>
        <w:t>2</w:t>
      </w:r>
      <w:r w:rsidRPr="00F27BE5">
        <w:rPr>
          <w:sz w:val="24"/>
          <w:szCs w:val="24"/>
        </w:rPr>
        <w:t xml:space="preserve"> będą dotyczyły wyłącznie tych zakresów prac, które nie zostały </w:t>
      </w:r>
      <w:r w:rsidR="007B748C" w:rsidRPr="00F27BE5">
        <w:rPr>
          <w:sz w:val="24"/>
          <w:szCs w:val="24"/>
        </w:rPr>
        <w:t xml:space="preserve">odebrane </w:t>
      </w:r>
      <w:r w:rsidRPr="00F27BE5">
        <w:rPr>
          <w:sz w:val="24"/>
          <w:szCs w:val="24"/>
        </w:rPr>
        <w:t xml:space="preserve">przez Wykonawcę do dnia wskazanego w pkt </w:t>
      </w:r>
      <w:r w:rsidR="00F87E65" w:rsidRPr="00F27BE5">
        <w:rPr>
          <w:sz w:val="24"/>
          <w:szCs w:val="24"/>
        </w:rPr>
        <w:t>2</w:t>
      </w:r>
      <w:r w:rsidRPr="00F27BE5">
        <w:rPr>
          <w:sz w:val="24"/>
          <w:szCs w:val="24"/>
        </w:rPr>
        <w:t>) powyżej;</w:t>
      </w:r>
    </w:p>
    <w:p w14:paraId="6EE2ECE3" w14:textId="77777777" w:rsidR="00922307" w:rsidRPr="00F27BE5" w:rsidRDefault="00922307" w:rsidP="00922307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12A6B043" w14:textId="77777777" w:rsidR="00922307" w:rsidRPr="00F27BE5" w:rsidRDefault="00922307" w:rsidP="00922307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Po przeprowadzeniu odbioru danej części prac, jeżeli odbiór ten nastąpi przed dniem wskazanym w pkt </w:t>
      </w:r>
      <w:r w:rsidR="00FE59B4" w:rsidRPr="00F27BE5">
        <w:rPr>
          <w:sz w:val="24"/>
          <w:szCs w:val="24"/>
        </w:rPr>
        <w:t>2</w:t>
      </w:r>
      <w:r w:rsidRPr="00F27BE5">
        <w:rPr>
          <w:sz w:val="24"/>
          <w:szCs w:val="24"/>
        </w:rPr>
        <w:t>) powyżej,  Strony nie będą już dokonywać zmian wysokości wynagrodzenia w odniesieniu do odebranego zakresu prac;</w:t>
      </w:r>
    </w:p>
    <w:p w14:paraId="1FC4AE1E" w14:textId="77777777" w:rsidR="000E15AF" w:rsidRPr="00F27BE5" w:rsidRDefault="000E15AF" w:rsidP="000E15AF">
      <w:pPr>
        <w:pStyle w:val="Akapitzlist"/>
        <w:rPr>
          <w:sz w:val="24"/>
          <w:szCs w:val="24"/>
        </w:rPr>
      </w:pPr>
    </w:p>
    <w:p w14:paraId="57587C14" w14:textId="7AD0FDA8" w:rsidR="000E15AF" w:rsidRPr="00F27BE5" w:rsidRDefault="000E15AF" w:rsidP="00922307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Zamawiający zastrzega, że wprowadzenie zmian skutkujących podwyższeniem wynagrodzenia może być uzależnione od decyzji Dyrektora Generalnego Lasów Państwowych w przedmiocie przyznania ze środków funduszu leśnego finansowania tego rodzaju zmiany</w:t>
      </w:r>
      <w:r w:rsidR="00BB3BFB" w:rsidRPr="00F27BE5">
        <w:rPr>
          <w:sz w:val="24"/>
          <w:szCs w:val="24"/>
        </w:rPr>
        <w:t>;</w:t>
      </w:r>
    </w:p>
    <w:p w14:paraId="242C641F" w14:textId="77777777" w:rsidR="00BB3BFB" w:rsidRPr="00F27BE5" w:rsidRDefault="00BB3BFB" w:rsidP="00BB3BFB">
      <w:pPr>
        <w:pStyle w:val="Akapitzlist"/>
        <w:rPr>
          <w:sz w:val="24"/>
          <w:szCs w:val="24"/>
        </w:rPr>
      </w:pPr>
    </w:p>
    <w:p w14:paraId="453AFB5C" w14:textId="1CF562C3" w:rsidR="00E324BD" w:rsidRPr="00F27BE5" w:rsidRDefault="00BB3BFB" w:rsidP="00922307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Ponadto Zamawiający zastrzega, że  zmiany skutkujące podwyższeniem wynagrodzenia Wykonawcy</w:t>
      </w:r>
      <w:r w:rsidR="00E324BD" w:rsidRPr="00F27BE5">
        <w:rPr>
          <w:sz w:val="24"/>
          <w:szCs w:val="24"/>
        </w:rPr>
        <w:t xml:space="preserve">, nawet w przypadku zwiększenia się powierzchni poszczególnych Nadleśnictw powyżej 100 ha, </w:t>
      </w:r>
      <w:r w:rsidRPr="00F27BE5">
        <w:rPr>
          <w:sz w:val="24"/>
          <w:szCs w:val="24"/>
        </w:rPr>
        <w:t xml:space="preserve"> nie będą wprowadzane</w:t>
      </w:r>
      <w:r w:rsidR="00E324BD" w:rsidRPr="00F27BE5">
        <w:rPr>
          <w:sz w:val="24"/>
          <w:szCs w:val="24"/>
        </w:rPr>
        <w:t xml:space="preserve"> w następujących  sytuacjach:</w:t>
      </w:r>
    </w:p>
    <w:p w14:paraId="02C9E153" w14:textId="77777777" w:rsidR="00E324BD" w:rsidRPr="00F27BE5" w:rsidRDefault="00E324BD" w:rsidP="00E324BD">
      <w:pPr>
        <w:pStyle w:val="Akapitzlist"/>
        <w:rPr>
          <w:sz w:val="24"/>
          <w:szCs w:val="24"/>
        </w:rPr>
      </w:pPr>
    </w:p>
    <w:p w14:paraId="1D42BBD4" w14:textId="7FEFE208" w:rsidR="00BB3BFB" w:rsidRPr="00F27BE5" w:rsidRDefault="00BB3BFB" w:rsidP="00E324BD">
      <w:pPr>
        <w:pStyle w:val="Akapitzlist"/>
        <w:numPr>
          <w:ilvl w:val="4"/>
          <w:numId w:val="4"/>
        </w:numPr>
        <w:spacing w:line="276" w:lineRule="auto"/>
        <w:ind w:left="851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 po upływie terminów określonych w Protokołach ustaleń Komisji Założeń Planu, </w:t>
      </w:r>
      <w:r w:rsidR="00E324BD" w:rsidRPr="00F27BE5">
        <w:rPr>
          <w:sz w:val="24"/>
          <w:szCs w:val="24"/>
        </w:rPr>
        <w:t>zastrzeżonych na potrzeby wstrzymania obrotu gruntami  oraz wstrzymania zmian ewidencyjnych, lub</w:t>
      </w:r>
    </w:p>
    <w:p w14:paraId="00C6E113" w14:textId="77777777" w:rsidR="00E324BD" w:rsidRPr="00F27BE5" w:rsidRDefault="00E324BD" w:rsidP="00E324BD">
      <w:pPr>
        <w:pStyle w:val="Akapitzlist"/>
        <w:spacing w:line="276" w:lineRule="auto"/>
        <w:ind w:left="851"/>
        <w:jc w:val="both"/>
        <w:rPr>
          <w:sz w:val="24"/>
          <w:szCs w:val="24"/>
        </w:rPr>
      </w:pPr>
    </w:p>
    <w:p w14:paraId="33CC062A" w14:textId="276002E8" w:rsidR="00E324BD" w:rsidRPr="00F27BE5" w:rsidRDefault="00E324BD" w:rsidP="00E324BD">
      <w:pPr>
        <w:pStyle w:val="Akapitzlist"/>
        <w:numPr>
          <w:ilvl w:val="4"/>
          <w:numId w:val="4"/>
        </w:numPr>
        <w:spacing w:line="276" w:lineRule="auto"/>
        <w:ind w:left="851"/>
        <w:jc w:val="both"/>
        <w:rPr>
          <w:sz w:val="24"/>
          <w:szCs w:val="24"/>
        </w:rPr>
      </w:pPr>
      <w:r w:rsidRPr="00F27BE5">
        <w:rPr>
          <w:sz w:val="24"/>
          <w:szCs w:val="24"/>
        </w:rPr>
        <w:t xml:space="preserve">jeżeli w momencie, w którym zaistnieje przesłanka wymieniona w pkt 2 powyżej, prace nad poszczególnymi opracowaniami wchodzącymi w zakres zamówienia będą tak dalece zaawansowane, że zlecenie wykonania </w:t>
      </w:r>
      <w:r w:rsidR="001A2184" w:rsidRPr="00F27BE5">
        <w:rPr>
          <w:sz w:val="24"/>
          <w:szCs w:val="24"/>
        </w:rPr>
        <w:t xml:space="preserve">od początku </w:t>
      </w:r>
      <w:r w:rsidRPr="00F27BE5">
        <w:rPr>
          <w:sz w:val="24"/>
          <w:szCs w:val="24"/>
        </w:rPr>
        <w:t xml:space="preserve">tych opracowań dla dodatkowych powierzchni poszczególnych Nadleśnictw nie będzie już na tym etapie  uzasadnione ze względów gospodarczych. </w:t>
      </w:r>
    </w:p>
    <w:p w14:paraId="789CFA88" w14:textId="77777777" w:rsidR="00EB6933" w:rsidRDefault="00EB6933" w:rsidP="00EB6933">
      <w:pPr>
        <w:pStyle w:val="Akapitzlist"/>
        <w:spacing w:line="276" w:lineRule="auto"/>
        <w:ind w:left="720"/>
        <w:jc w:val="both"/>
        <w:rPr>
          <w:bCs/>
          <w:color w:val="00B050"/>
          <w:sz w:val="24"/>
          <w:szCs w:val="24"/>
        </w:rPr>
      </w:pPr>
    </w:p>
    <w:p w14:paraId="3944297E" w14:textId="77777777" w:rsidR="0009626F" w:rsidRDefault="0009626F" w:rsidP="00641908">
      <w:pPr>
        <w:pStyle w:val="Nagwek2"/>
        <w:keepNext w:val="0"/>
        <w:widowControl/>
        <w:autoSpaceDE/>
        <w:autoSpaceDN/>
        <w:adjustRightInd/>
        <w:spacing w:before="0" w:after="120" w:line="286" w:lineRule="auto"/>
        <w:ind w:left="0" w:firstLine="0"/>
      </w:pPr>
    </w:p>
    <w:p w14:paraId="06F8AACE" w14:textId="77777777" w:rsidR="00A729A1" w:rsidRPr="00CD4C05" w:rsidRDefault="00A729A1" w:rsidP="00571E2C">
      <w:pPr>
        <w:pStyle w:val="Nagwek2"/>
        <w:keepNext w:val="0"/>
        <w:widowControl/>
        <w:numPr>
          <w:ilvl w:val="0"/>
          <w:numId w:val="15"/>
        </w:numPr>
        <w:autoSpaceDE/>
        <w:autoSpaceDN/>
        <w:adjustRightInd/>
        <w:spacing w:before="0" w:after="120" w:line="286" w:lineRule="auto"/>
        <w:rPr>
          <w:rFonts w:ascii="Arial" w:hAnsi="Arial" w:cs="Arial"/>
        </w:rPr>
      </w:pPr>
      <w:r w:rsidRPr="00CD4C05">
        <w:rPr>
          <w:rFonts w:ascii="Arial" w:hAnsi="Arial" w:cs="Arial"/>
        </w:rPr>
        <w:t xml:space="preserve">Ponadto Zamawiający dopuszcza możliwość zmian redakcyjnych umowy, zmian będących następstwem zmian danych zarówno jego jak i Wykonawcy, w tym ujawnionych w rejestrach publicznych (np. zmiana oznaczenia adresu, nazwy wykonawcy, osoby uprawnionej do kontaktów) oraz innych zmian nie stanowiących zmian treści umowy w stosunku do treści oferty. W takiej sytuacji, wprowadzenie do umowy stosownych zmian nie stanowiących zmian treści umowy w stosunku do treści oferty nie będzie wymagało zachowania </w:t>
      </w:r>
      <w:r w:rsidRPr="00CD4C05">
        <w:rPr>
          <w:rFonts w:ascii="Arial" w:hAnsi="Arial" w:cs="Arial"/>
        </w:rPr>
        <w:lastRenderedPageBreak/>
        <w:t>sporządzenia aneksu do umowy, a jedynie notatki lub protokołu zatwierdzonego, zaakceptowanego przez Strony lub skutecznego doręczenia drugiej Stronie informacji o zaistniałych zmianach.</w:t>
      </w:r>
    </w:p>
    <w:p w14:paraId="0CBD671F" w14:textId="77777777" w:rsidR="002C16A3" w:rsidRPr="00CD4C05" w:rsidRDefault="002C16A3" w:rsidP="00571E2C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CD4C05">
        <w:rPr>
          <w:bCs/>
          <w:sz w:val="24"/>
          <w:szCs w:val="24"/>
        </w:rPr>
        <w:t xml:space="preserve">Wszelkie zmiany wprowadzane do niniejszej Umowy dokonywane będą </w:t>
      </w:r>
      <w:r w:rsidR="00EC7867" w:rsidRPr="00CD4C05">
        <w:rPr>
          <w:bCs/>
          <w:sz w:val="24"/>
          <w:szCs w:val="24"/>
        </w:rPr>
        <w:br/>
      </w:r>
      <w:r w:rsidRPr="00CD4C05">
        <w:rPr>
          <w:bCs/>
          <w:sz w:val="24"/>
          <w:szCs w:val="24"/>
        </w:rPr>
        <w:t>z poszanowaniem obowiązków wynikających z obowiązującego prawa, w tym w szczególności art. 455 PZP oraz zasad ogólnych rządzących tą ustawą.</w:t>
      </w:r>
    </w:p>
    <w:p w14:paraId="5929D246" w14:textId="77777777" w:rsidR="00FF52A8" w:rsidRPr="00CD4C05" w:rsidRDefault="00FF52A8" w:rsidP="00FF52A8">
      <w:pPr>
        <w:pStyle w:val="Akapitzlist"/>
        <w:ind w:left="540"/>
        <w:jc w:val="both"/>
        <w:rPr>
          <w:sz w:val="24"/>
          <w:szCs w:val="24"/>
        </w:rPr>
      </w:pPr>
    </w:p>
    <w:p w14:paraId="3474A23E" w14:textId="77777777" w:rsidR="00FF52A8" w:rsidRPr="00CD4C05" w:rsidRDefault="00FF52A8" w:rsidP="00571E2C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Dokonanie waloryzacji wynagrodzenia Wykonawcy na zasadach  okr</w:t>
      </w:r>
      <w:r w:rsidR="00EC7867" w:rsidRPr="00CD4C05">
        <w:rPr>
          <w:sz w:val="24"/>
          <w:szCs w:val="24"/>
        </w:rPr>
        <w:t>eślonych</w:t>
      </w:r>
      <w:r w:rsidRPr="00CD4C05">
        <w:rPr>
          <w:sz w:val="24"/>
          <w:szCs w:val="24"/>
        </w:rPr>
        <w:t xml:space="preserve"> </w:t>
      </w:r>
      <w:r w:rsidR="00EC7867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>w niniejszym§ 14 ust. 1</w:t>
      </w:r>
      <w:r w:rsidR="00D00AEC">
        <w:rPr>
          <w:sz w:val="24"/>
          <w:szCs w:val="24"/>
        </w:rPr>
        <w:t>1</w:t>
      </w:r>
      <w:r w:rsidRPr="00CD4C05">
        <w:rPr>
          <w:sz w:val="24"/>
          <w:szCs w:val="24"/>
        </w:rPr>
        <w:t xml:space="preserve">, rodzi po stronie Wykonawcy obowiązek podwyższenia wynagrodzenia należnego podwykonawcom zaangażowanym bezpośrednio do realizacji usługi stanowiącej przedmiot zamówienia, pod warunkiem że: przedmiotem umowy o podwykonawstwo są usługi  oraz umowa </w:t>
      </w:r>
      <w:r w:rsidR="00EC7867" w:rsidRPr="00CD4C05">
        <w:rPr>
          <w:sz w:val="24"/>
          <w:szCs w:val="24"/>
        </w:rPr>
        <w:br/>
      </w:r>
      <w:r w:rsidRPr="00CD4C05">
        <w:rPr>
          <w:sz w:val="24"/>
          <w:szCs w:val="24"/>
        </w:rPr>
        <w:t xml:space="preserve">o podwykonawstwo została zawarta na okres przekraczający 6 miesięcy. </w:t>
      </w:r>
    </w:p>
    <w:p w14:paraId="7981040E" w14:textId="77777777" w:rsidR="002C17FA" w:rsidRPr="00CD4C05" w:rsidRDefault="002C17FA" w:rsidP="002C17FA">
      <w:pPr>
        <w:pStyle w:val="Akapitzlist"/>
        <w:rPr>
          <w:sz w:val="24"/>
          <w:szCs w:val="24"/>
        </w:rPr>
      </w:pPr>
    </w:p>
    <w:p w14:paraId="65857DA0" w14:textId="77777777" w:rsidR="002C17FA" w:rsidRPr="00CD4C05" w:rsidRDefault="002C17FA" w:rsidP="00571E2C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Wynagrodzenie podwykonawców, o których mowa w  ust.  1</w:t>
      </w:r>
      <w:r w:rsidR="0009626F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powyżej, powinno nastąpić na zasadach identycznych</w:t>
      </w:r>
      <w:r w:rsidR="00EC7867" w:rsidRPr="00CD4C05">
        <w:rPr>
          <w:sz w:val="24"/>
          <w:szCs w:val="24"/>
        </w:rPr>
        <w:t xml:space="preserve"> jak podwyższenie wynagrodzenia </w:t>
      </w:r>
      <w:r w:rsidRPr="00CD4C05">
        <w:rPr>
          <w:sz w:val="24"/>
          <w:szCs w:val="24"/>
        </w:rPr>
        <w:t xml:space="preserve">Wykonawcy tj. w oparciu o aktualny wskaźnik wynikający z Komunikatu Prezesa Głównego Urzędu Statystycznego (tzw. wskaźnik inflacji), jednak nie więcej niż jednorazowo 5 % wynagrodzenia netto z umowy o podwykonawstwo. </w:t>
      </w:r>
    </w:p>
    <w:p w14:paraId="4D315CBC" w14:textId="77777777" w:rsidR="00FF52A8" w:rsidRPr="00CD4C05" w:rsidRDefault="00FF52A8" w:rsidP="007B2851">
      <w:pPr>
        <w:rPr>
          <w:sz w:val="24"/>
          <w:szCs w:val="24"/>
        </w:rPr>
      </w:pPr>
    </w:p>
    <w:p w14:paraId="79BF6A91" w14:textId="77777777" w:rsidR="00FF52A8" w:rsidRPr="00CD4C05" w:rsidRDefault="00FF52A8" w:rsidP="00571E2C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Zamawiający zastrzega na swoją rzecz uprawnienie do żądania od Wykonawcy, od podwykonawców lub od dalszych podwykonawców przedłożenia stosownych wyjaśnień oraz dokumentów, potwierdzających wykonanie zobowiązania do podwyższenia wynagrodzenia, o którym mowa w ust. 1</w:t>
      </w:r>
      <w:r w:rsidR="0009626F">
        <w:rPr>
          <w:sz w:val="24"/>
          <w:szCs w:val="24"/>
        </w:rPr>
        <w:t>4</w:t>
      </w:r>
      <w:r w:rsidRPr="00CD4C05">
        <w:rPr>
          <w:sz w:val="24"/>
          <w:szCs w:val="24"/>
        </w:rPr>
        <w:t xml:space="preserve"> powyżej. </w:t>
      </w:r>
    </w:p>
    <w:p w14:paraId="3F682773" w14:textId="77777777" w:rsidR="002C17FA" w:rsidRPr="00CD4C05" w:rsidRDefault="002C17FA" w:rsidP="002C17FA">
      <w:pPr>
        <w:pStyle w:val="Akapitzlist"/>
        <w:ind w:left="540"/>
        <w:jc w:val="both"/>
        <w:rPr>
          <w:sz w:val="24"/>
          <w:szCs w:val="24"/>
        </w:rPr>
      </w:pPr>
    </w:p>
    <w:p w14:paraId="19BE3A7A" w14:textId="77777777" w:rsidR="005F02FA" w:rsidRDefault="002C17FA" w:rsidP="00571E2C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CD4C05">
        <w:rPr>
          <w:sz w:val="24"/>
          <w:szCs w:val="24"/>
        </w:rPr>
        <w:t>Brak udostępnienia stosowych do</w:t>
      </w:r>
      <w:r w:rsidR="0044067D" w:rsidRPr="00CD4C05">
        <w:rPr>
          <w:sz w:val="24"/>
          <w:szCs w:val="24"/>
        </w:rPr>
        <w:t>kumentów, o których mowa w ust.</w:t>
      </w:r>
      <w:r w:rsidRPr="00CD4C05">
        <w:rPr>
          <w:sz w:val="24"/>
          <w:szCs w:val="24"/>
        </w:rPr>
        <w:t xml:space="preserve"> 1</w:t>
      </w:r>
      <w:r w:rsidR="0009626F">
        <w:rPr>
          <w:sz w:val="24"/>
          <w:szCs w:val="24"/>
        </w:rPr>
        <w:t>6</w:t>
      </w:r>
      <w:r w:rsidRPr="00CD4C05">
        <w:rPr>
          <w:sz w:val="24"/>
          <w:szCs w:val="24"/>
        </w:rPr>
        <w:t xml:space="preserve"> powyżej w terminie wskazanym przez Zamawiającego będzie skutkował naliczeniem kary </w:t>
      </w:r>
      <w:r w:rsidR="001853B3" w:rsidRPr="00CD4C05">
        <w:rPr>
          <w:sz w:val="24"/>
          <w:szCs w:val="24"/>
        </w:rPr>
        <w:t xml:space="preserve">umownej na podstawie § 11 ust. </w:t>
      </w:r>
      <w:r w:rsidR="00287153">
        <w:rPr>
          <w:sz w:val="24"/>
          <w:szCs w:val="24"/>
        </w:rPr>
        <w:t>9</w:t>
      </w:r>
      <w:r w:rsidRPr="00CD4C05">
        <w:rPr>
          <w:sz w:val="24"/>
          <w:szCs w:val="24"/>
        </w:rPr>
        <w:t xml:space="preserve"> Umowy.</w:t>
      </w:r>
    </w:p>
    <w:p w14:paraId="31D609AD" w14:textId="77777777" w:rsidR="0009626F" w:rsidRPr="0009626F" w:rsidRDefault="0009626F" w:rsidP="0009626F">
      <w:pPr>
        <w:pStyle w:val="Akapitzlist"/>
        <w:rPr>
          <w:sz w:val="24"/>
          <w:szCs w:val="24"/>
        </w:rPr>
      </w:pPr>
    </w:p>
    <w:p w14:paraId="7B3E03E4" w14:textId="77777777" w:rsidR="0009626F" w:rsidRPr="00CD4C05" w:rsidRDefault="0009626F" w:rsidP="0009626F">
      <w:pPr>
        <w:pStyle w:val="Akapitzlist"/>
        <w:ind w:left="540"/>
        <w:jc w:val="both"/>
        <w:rPr>
          <w:sz w:val="24"/>
          <w:szCs w:val="24"/>
        </w:rPr>
      </w:pPr>
    </w:p>
    <w:p w14:paraId="15283E10" w14:textId="77777777" w:rsidR="005F02FA" w:rsidRPr="00CD4C05" w:rsidRDefault="005F02FA" w:rsidP="002C3DEA">
      <w:pPr>
        <w:spacing w:after="120" w:line="286" w:lineRule="auto"/>
        <w:jc w:val="center"/>
        <w:rPr>
          <w:b/>
          <w:sz w:val="24"/>
          <w:szCs w:val="24"/>
        </w:rPr>
      </w:pPr>
    </w:p>
    <w:p w14:paraId="43E1A595" w14:textId="77777777" w:rsidR="003D024C" w:rsidRPr="00CD4C05" w:rsidRDefault="00E87EF8" w:rsidP="002C3DEA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1</w:t>
      </w:r>
      <w:r w:rsidR="00056630" w:rsidRPr="00CD4C05">
        <w:rPr>
          <w:b/>
          <w:sz w:val="24"/>
          <w:szCs w:val="24"/>
        </w:rPr>
        <w:t>5</w:t>
      </w:r>
      <w:r w:rsidRPr="00CD4C05">
        <w:rPr>
          <w:b/>
          <w:sz w:val="24"/>
          <w:szCs w:val="24"/>
        </w:rPr>
        <w:t>.</w:t>
      </w:r>
    </w:p>
    <w:p w14:paraId="429A20B1" w14:textId="77777777" w:rsidR="00B54AAB" w:rsidRPr="00CD4C05" w:rsidRDefault="00B54AAB" w:rsidP="00060771">
      <w:p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Spory wynikłe z niniejszej umowy rozpoznawane będą przez sąd </w:t>
      </w:r>
      <w:r w:rsidR="0044212C" w:rsidRPr="00CD4C05">
        <w:rPr>
          <w:sz w:val="24"/>
          <w:szCs w:val="24"/>
        </w:rPr>
        <w:t xml:space="preserve">powszechny </w:t>
      </w:r>
      <w:r w:rsidRPr="00CD4C05">
        <w:rPr>
          <w:sz w:val="24"/>
          <w:szCs w:val="24"/>
        </w:rPr>
        <w:t>miejscowo właściwy dla siedziby Zamawiającego według prawa i procedury polskiej.</w:t>
      </w:r>
    </w:p>
    <w:p w14:paraId="2DE4FECB" w14:textId="77777777" w:rsidR="00B54AAB" w:rsidRPr="00CD4C05" w:rsidRDefault="00B54AAB" w:rsidP="0095298A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1</w:t>
      </w:r>
      <w:r w:rsidR="00056630" w:rsidRPr="00CD4C05">
        <w:rPr>
          <w:b/>
          <w:sz w:val="24"/>
          <w:szCs w:val="24"/>
        </w:rPr>
        <w:t>6</w:t>
      </w:r>
      <w:r w:rsidRPr="00CD4C05">
        <w:rPr>
          <w:b/>
          <w:sz w:val="24"/>
          <w:szCs w:val="24"/>
        </w:rPr>
        <w:t>.</w:t>
      </w:r>
    </w:p>
    <w:p w14:paraId="450F7914" w14:textId="77777777" w:rsidR="003D024C" w:rsidRPr="00CD4C05" w:rsidRDefault="003D024C" w:rsidP="00060771">
      <w:p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W sprawach nie uregulowanych w niniejszej umowie mają zastosowanie przepisy </w:t>
      </w:r>
      <w:r w:rsidR="00753766" w:rsidRPr="00CD4C05">
        <w:rPr>
          <w:sz w:val="24"/>
          <w:szCs w:val="24"/>
        </w:rPr>
        <w:t>K</w:t>
      </w:r>
      <w:r w:rsidRPr="00CD4C05">
        <w:rPr>
          <w:sz w:val="24"/>
          <w:szCs w:val="24"/>
        </w:rPr>
        <w:t>odeksu cywilnego</w:t>
      </w:r>
      <w:r w:rsidR="002842EC" w:rsidRPr="00CD4C05">
        <w:rPr>
          <w:sz w:val="24"/>
          <w:szCs w:val="24"/>
        </w:rPr>
        <w:t xml:space="preserve"> oraz inne odpowiednie przepisy prawa</w:t>
      </w:r>
      <w:r w:rsidR="00FD6C8A" w:rsidRPr="00CD4C05">
        <w:rPr>
          <w:sz w:val="24"/>
          <w:szCs w:val="24"/>
        </w:rPr>
        <w:t>.</w:t>
      </w:r>
    </w:p>
    <w:p w14:paraId="7DA4CB1B" w14:textId="77777777" w:rsidR="003D024C" w:rsidRPr="00CD4C05" w:rsidRDefault="003D024C" w:rsidP="0095298A">
      <w:pPr>
        <w:spacing w:after="120" w:line="286" w:lineRule="auto"/>
        <w:jc w:val="center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>§ 1</w:t>
      </w:r>
      <w:r w:rsidR="00056630" w:rsidRPr="00CD4C05">
        <w:rPr>
          <w:b/>
          <w:sz w:val="24"/>
          <w:szCs w:val="24"/>
        </w:rPr>
        <w:t>7</w:t>
      </w:r>
      <w:r w:rsidR="00E87EF8" w:rsidRPr="00CD4C05">
        <w:rPr>
          <w:b/>
          <w:sz w:val="24"/>
          <w:szCs w:val="24"/>
        </w:rPr>
        <w:t>.</w:t>
      </w:r>
    </w:p>
    <w:p w14:paraId="3610B8A8" w14:textId="77777777" w:rsidR="003D024C" w:rsidRPr="00CD4C05" w:rsidRDefault="003D024C" w:rsidP="00060771">
      <w:pPr>
        <w:spacing w:after="120" w:line="286" w:lineRule="auto"/>
        <w:jc w:val="both"/>
        <w:rPr>
          <w:sz w:val="24"/>
          <w:szCs w:val="24"/>
        </w:rPr>
      </w:pPr>
      <w:r w:rsidRPr="00CD4C05">
        <w:rPr>
          <w:sz w:val="24"/>
          <w:szCs w:val="24"/>
        </w:rPr>
        <w:t xml:space="preserve">Umowa została sporządzona w </w:t>
      </w:r>
      <w:r w:rsidR="002F1A2A" w:rsidRPr="00CD4C05">
        <w:rPr>
          <w:sz w:val="24"/>
          <w:szCs w:val="24"/>
        </w:rPr>
        <w:t>8</w:t>
      </w:r>
      <w:r w:rsidR="00F1467F" w:rsidRPr="00CD4C05">
        <w:rPr>
          <w:sz w:val="24"/>
          <w:szCs w:val="24"/>
        </w:rPr>
        <w:t xml:space="preserve"> </w:t>
      </w:r>
      <w:r w:rsidRPr="00CD4C05">
        <w:rPr>
          <w:sz w:val="24"/>
          <w:szCs w:val="24"/>
        </w:rPr>
        <w:t>jednobrzmiących egzemplarzach</w:t>
      </w:r>
      <w:r w:rsidR="00BA5499" w:rsidRPr="00CD4C05">
        <w:rPr>
          <w:sz w:val="24"/>
          <w:szCs w:val="24"/>
        </w:rPr>
        <w:t>;</w:t>
      </w:r>
      <w:r w:rsidR="009D28A9" w:rsidRPr="00CD4C05">
        <w:rPr>
          <w:sz w:val="24"/>
          <w:szCs w:val="24"/>
        </w:rPr>
        <w:t xml:space="preserve"> </w:t>
      </w:r>
      <w:r w:rsidR="002F1A2A" w:rsidRPr="00CD4C05">
        <w:rPr>
          <w:sz w:val="24"/>
          <w:szCs w:val="24"/>
        </w:rPr>
        <w:t>7</w:t>
      </w:r>
      <w:r w:rsidR="009D28A9" w:rsidRPr="00CD4C05">
        <w:rPr>
          <w:sz w:val="24"/>
          <w:szCs w:val="24"/>
        </w:rPr>
        <w:t> </w:t>
      </w:r>
      <w:r w:rsidR="00DF44C6" w:rsidRPr="00CD4C05">
        <w:rPr>
          <w:sz w:val="24"/>
          <w:szCs w:val="24"/>
        </w:rPr>
        <w:t>e</w:t>
      </w:r>
      <w:r w:rsidR="00D86BFC" w:rsidRPr="00CD4C05">
        <w:rPr>
          <w:sz w:val="24"/>
          <w:szCs w:val="24"/>
        </w:rPr>
        <w:t>gzemplarzy</w:t>
      </w:r>
      <w:r w:rsidR="00C239CC" w:rsidRPr="00CD4C05">
        <w:rPr>
          <w:sz w:val="24"/>
          <w:szCs w:val="24"/>
        </w:rPr>
        <w:t xml:space="preserve"> dla Zamawiającego i </w:t>
      </w:r>
      <w:r w:rsidR="00265F3D" w:rsidRPr="00CD4C05">
        <w:rPr>
          <w:sz w:val="24"/>
          <w:szCs w:val="24"/>
        </w:rPr>
        <w:t>1</w:t>
      </w:r>
      <w:r w:rsidR="001456C0" w:rsidRPr="00CD4C05">
        <w:rPr>
          <w:sz w:val="24"/>
          <w:szCs w:val="24"/>
        </w:rPr>
        <w:t xml:space="preserve"> </w:t>
      </w:r>
      <w:r w:rsidR="00C239CC" w:rsidRPr="00CD4C05">
        <w:rPr>
          <w:sz w:val="24"/>
          <w:szCs w:val="24"/>
        </w:rPr>
        <w:t>egzemplarz</w:t>
      </w:r>
      <w:r w:rsidR="00265F3D" w:rsidRPr="00CD4C05">
        <w:rPr>
          <w:sz w:val="24"/>
          <w:szCs w:val="24"/>
        </w:rPr>
        <w:t xml:space="preserve"> </w:t>
      </w:r>
      <w:r w:rsidR="001456C0" w:rsidRPr="00CD4C05">
        <w:rPr>
          <w:sz w:val="24"/>
          <w:szCs w:val="24"/>
        </w:rPr>
        <w:t>dla Wykonawcy.</w:t>
      </w:r>
    </w:p>
    <w:p w14:paraId="3A88C399" w14:textId="77777777" w:rsidR="00E17BEE" w:rsidRPr="00CD4C05" w:rsidRDefault="00E17BEE" w:rsidP="00060771">
      <w:pPr>
        <w:spacing w:after="120" w:line="286" w:lineRule="auto"/>
        <w:jc w:val="both"/>
        <w:rPr>
          <w:b/>
          <w:sz w:val="24"/>
          <w:szCs w:val="24"/>
        </w:rPr>
      </w:pPr>
    </w:p>
    <w:p w14:paraId="2BC491C2" w14:textId="77777777" w:rsidR="00B825D3" w:rsidRPr="00CD4C05" w:rsidRDefault="001456C0" w:rsidP="00060771">
      <w:pPr>
        <w:spacing w:after="120" w:line="286" w:lineRule="auto"/>
        <w:jc w:val="both"/>
        <w:rPr>
          <w:b/>
          <w:sz w:val="24"/>
          <w:szCs w:val="24"/>
        </w:rPr>
      </w:pPr>
      <w:r w:rsidRPr="00CD4C05">
        <w:rPr>
          <w:b/>
          <w:sz w:val="24"/>
          <w:szCs w:val="24"/>
        </w:rPr>
        <w:t xml:space="preserve">ZAMAWIAJĄCY </w:t>
      </w:r>
      <w:r w:rsidRPr="00CD4C05">
        <w:rPr>
          <w:b/>
          <w:sz w:val="24"/>
          <w:szCs w:val="24"/>
        </w:rPr>
        <w:tab/>
      </w:r>
      <w:r w:rsidRPr="00CD4C05">
        <w:rPr>
          <w:b/>
          <w:sz w:val="24"/>
          <w:szCs w:val="24"/>
        </w:rPr>
        <w:tab/>
      </w:r>
      <w:r w:rsidRPr="00CD4C05">
        <w:rPr>
          <w:b/>
          <w:sz w:val="24"/>
          <w:szCs w:val="24"/>
        </w:rPr>
        <w:tab/>
      </w:r>
      <w:r w:rsidRPr="00CD4C05">
        <w:rPr>
          <w:b/>
          <w:sz w:val="24"/>
          <w:szCs w:val="24"/>
        </w:rPr>
        <w:tab/>
      </w:r>
      <w:r w:rsidRPr="00CD4C05">
        <w:rPr>
          <w:b/>
          <w:sz w:val="24"/>
          <w:szCs w:val="24"/>
        </w:rPr>
        <w:tab/>
      </w:r>
      <w:r w:rsidRPr="00CD4C05">
        <w:rPr>
          <w:b/>
          <w:sz w:val="24"/>
          <w:szCs w:val="24"/>
        </w:rPr>
        <w:tab/>
      </w:r>
      <w:r w:rsidRPr="00CD4C05">
        <w:rPr>
          <w:b/>
          <w:sz w:val="24"/>
          <w:szCs w:val="24"/>
        </w:rPr>
        <w:tab/>
        <w:t>WYKONAWCA</w:t>
      </w:r>
    </w:p>
    <w:sectPr w:rsidR="00B825D3" w:rsidRPr="00CD4C05" w:rsidSect="001C63EC">
      <w:footerReference w:type="even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E143E" w14:textId="77777777" w:rsidR="001B147C" w:rsidRDefault="001B147C">
      <w:r>
        <w:separator/>
      </w:r>
    </w:p>
  </w:endnote>
  <w:endnote w:type="continuationSeparator" w:id="0">
    <w:p w14:paraId="441357AF" w14:textId="77777777" w:rsidR="001B147C" w:rsidRDefault="001B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3072B" w14:textId="77777777" w:rsidR="00697992" w:rsidRDefault="006979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96EE37" w14:textId="77777777" w:rsidR="00697992" w:rsidRDefault="006979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32CDD" w14:textId="27CA25DC" w:rsidR="00697992" w:rsidRDefault="006979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09B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66CF7B0" w14:textId="77777777" w:rsidR="00697992" w:rsidRDefault="006979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6C700" w14:textId="77777777" w:rsidR="001B147C" w:rsidRDefault="001B147C">
      <w:r>
        <w:separator/>
      </w:r>
    </w:p>
  </w:footnote>
  <w:footnote w:type="continuationSeparator" w:id="0">
    <w:p w14:paraId="67078136" w14:textId="77777777" w:rsidR="001B147C" w:rsidRDefault="001B1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A9E4231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cs="Symbol"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3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000000C"/>
    <w:multiLevelType w:val="multilevel"/>
    <w:tmpl w:val="0000000C"/>
    <w:name w:val="WW8Num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9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0B6008E"/>
    <w:multiLevelType w:val="hybridMultilevel"/>
    <w:tmpl w:val="354C1748"/>
    <w:lvl w:ilvl="0" w:tplc="AC68B790">
      <w:start w:val="1"/>
      <w:numFmt w:val="bullet"/>
      <w:lvlText w:val=""/>
      <w:lvlJc w:val="left"/>
      <w:pPr>
        <w:ind w:left="38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5" w15:restartNumberingAfterBreak="0">
    <w:nsid w:val="02FA5E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2B401D"/>
    <w:multiLevelType w:val="hybridMultilevel"/>
    <w:tmpl w:val="E640CE02"/>
    <w:lvl w:ilvl="0" w:tplc="E59E7E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i w:val="0"/>
      </w:rPr>
    </w:lvl>
    <w:lvl w:ilvl="1" w:tplc="D71E21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35D6BDAE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022DEE"/>
    <w:multiLevelType w:val="hybridMultilevel"/>
    <w:tmpl w:val="7326ECEE"/>
    <w:lvl w:ilvl="0" w:tplc="D71E21B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E25A5"/>
    <w:multiLevelType w:val="multilevel"/>
    <w:tmpl w:val="51C68B1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17430D84"/>
    <w:multiLevelType w:val="multilevel"/>
    <w:tmpl w:val="73E218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D003F6F"/>
    <w:multiLevelType w:val="multilevel"/>
    <w:tmpl w:val="BF1041CA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 w:val="0"/>
        <w:color w:val="auto"/>
      </w:rPr>
    </w:lvl>
  </w:abstractNum>
  <w:abstractNum w:abstractNumId="11" w15:restartNumberingAfterBreak="0">
    <w:nsid w:val="200942FA"/>
    <w:multiLevelType w:val="hybridMultilevel"/>
    <w:tmpl w:val="1AAE052A"/>
    <w:lvl w:ilvl="0" w:tplc="9C56388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26CF0A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F3AA7"/>
    <w:multiLevelType w:val="hybridMultilevel"/>
    <w:tmpl w:val="4CD26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D7157"/>
    <w:multiLevelType w:val="hybridMultilevel"/>
    <w:tmpl w:val="C9566BAC"/>
    <w:lvl w:ilvl="0" w:tplc="C37621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73557"/>
    <w:multiLevelType w:val="multilevel"/>
    <w:tmpl w:val="415AAF0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89620B"/>
    <w:multiLevelType w:val="hybridMultilevel"/>
    <w:tmpl w:val="274CE130"/>
    <w:lvl w:ilvl="0" w:tplc="AC68B790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6" w15:restartNumberingAfterBreak="0">
    <w:nsid w:val="41E22C18"/>
    <w:multiLevelType w:val="hybridMultilevel"/>
    <w:tmpl w:val="BDC0F4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C22CB"/>
    <w:multiLevelType w:val="hybridMultilevel"/>
    <w:tmpl w:val="0E18F574"/>
    <w:lvl w:ilvl="0" w:tplc="D71E21B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61FFA"/>
    <w:multiLevelType w:val="multilevel"/>
    <w:tmpl w:val="0772EB2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2" w:hanging="2160"/>
      </w:pPr>
      <w:rPr>
        <w:rFonts w:hint="default"/>
      </w:rPr>
    </w:lvl>
  </w:abstractNum>
  <w:abstractNum w:abstractNumId="19" w15:restartNumberingAfterBreak="0">
    <w:nsid w:val="4DA31CF9"/>
    <w:multiLevelType w:val="hybridMultilevel"/>
    <w:tmpl w:val="8C1EF0AA"/>
    <w:lvl w:ilvl="0" w:tplc="5756D9B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-360"/>
        </w:tabs>
        <w:ind w:left="-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1800"/>
        </w:tabs>
        <w:ind w:left="1800" w:hanging="360"/>
      </w:pPr>
    </w:lvl>
    <w:lvl w:ilvl="6" w:tplc="FFFFFFFF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FFFFFFFF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0" w15:restartNumberingAfterBreak="0">
    <w:nsid w:val="4F0255BA"/>
    <w:multiLevelType w:val="hybridMultilevel"/>
    <w:tmpl w:val="FA427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90760"/>
    <w:multiLevelType w:val="hybridMultilevel"/>
    <w:tmpl w:val="395A92F6"/>
    <w:lvl w:ilvl="0" w:tplc="AC68B79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239"/>
        </w:tabs>
        <w:ind w:left="-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"/>
        </w:tabs>
        <w:ind w:left="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201"/>
        </w:tabs>
        <w:ind w:left="1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921"/>
        </w:tabs>
        <w:ind w:left="1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641"/>
        </w:tabs>
        <w:ind w:left="2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361"/>
        </w:tabs>
        <w:ind w:left="3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081"/>
        </w:tabs>
        <w:ind w:left="4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801"/>
        </w:tabs>
        <w:ind w:left="4801" w:hanging="360"/>
      </w:pPr>
      <w:rPr>
        <w:rFonts w:ascii="Wingdings" w:hAnsi="Wingdings" w:hint="default"/>
      </w:rPr>
    </w:lvl>
  </w:abstractNum>
  <w:abstractNum w:abstractNumId="22" w15:restartNumberingAfterBreak="0">
    <w:nsid w:val="576205F3"/>
    <w:multiLevelType w:val="hybridMultilevel"/>
    <w:tmpl w:val="9D5A0A6E"/>
    <w:lvl w:ilvl="0" w:tplc="35D6BDAE">
      <w:start w:val="1"/>
      <w:numFmt w:val="bullet"/>
      <w:pStyle w:val="Lista3"/>
      <w:lvlText w:val=""/>
      <w:lvlJc w:val="left"/>
      <w:pPr>
        <w:tabs>
          <w:tab w:val="num" w:pos="1844"/>
        </w:tabs>
        <w:ind w:left="1844" w:hanging="284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AA1268B"/>
    <w:multiLevelType w:val="multilevel"/>
    <w:tmpl w:val="1BFA9A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9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39521F"/>
    <w:multiLevelType w:val="hybridMultilevel"/>
    <w:tmpl w:val="827EC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807ED6"/>
    <w:multiLevelType w:val="multilevel"/>
    <w:tmpl w:val="4F9EB3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3914F3"/>
    <w:multiLevelType w:val="hybridMultilevel"/>
    <w:tmpl w:val="A3B26098"/>
    <w:lvl w:ilvl="0" w:tplc="EC9484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3FB6FEE"/>
    <w:multiLevelType w:val="hybridMultilevel"/>
    <w:tmpl w:val="7C0ECA64"/>
    <w:lvl w:ilvl="0" w:tplc="714869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12839"/>
    <w:multiLevelType w:val="multilevel"/>
    <w:tmpl w:val="B82CFDA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 w:val="0"/>
        <w:color w:val="auto"/>
      </w:rPr>
    </w:lvl>
  </w:abstractNum>
  <w:abstractNum w:abstractNumId="29" w15:restartNumberingAfterBreak="0">
    <w:nsid w:val="731073CC"/>
    <w:multiLevelType w:val="hybridMultilevel"/>
    <w:tmpl w:val="E8E40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EEB7F8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03FB6"/>
    <w:multiLevelType w:val="multilevel"/>
    <w:tmpl w:val="9C44593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38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 w15:restartNumberingAfterBreak="0">
    <w:nsid w:val="7CCB4014"/>
    <w:multiLevelType w:val="hybridMultilevel"/>
    <w:tmpl w:val="A8A40F78"/>
    <w:lvl w:ilvl="0" w:tplc="B8BC7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</w:rPr>
    </w:lvl>
    <w:lvl w:ilvl="1" w:tplc="0C2EBE8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 w:tplc="577A6B5A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 w:val="0"/>
      </w:rPr>
    </w:lvl>
    <w:lvl w:ilvl="3" w:tplc="AC68B7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</w:rPr>
    </w:lvl>
    <w:lvl w:ilvl="4" w:tplc="B69889A6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3"/>
  </w:num>
  <w:num w:numId="3">
    <w:abstractNumId w:val="19"/>
  </w:num>
  <w:num w:numId="4">
    <w:abstractNumId w:val="31"/>
  </w:num>
  <w:num w:numId="5">
    <w:abstractNumId w:val="6"/>
  </w:num>
  <w:num w:numId="6">
    <w:abstractNumId w:val="11"/>
  </w:num>
  <w:num w:numId="7">
    <w:abstractNumId w:val="22"/>
  </w:num>
  <w:num w:numId="8">
    <w:abstractNumId w:val="15"/>
  </w:num>
  <w:num w:numId="9">
    <w:abstractNumId w:val="4"/>
  </w:num>
  <w:num w:numId="10">
    <w:abstractNumId w:val="21"/>
  </w:num>
  <w:num w:numId="11">
    <w:abstractNumId w:val="0"/>
  </w:num>
  <w:num w:numId="12">
    <w:abstractNumId w:val="13"/>
  </w:num>
  <w:num w:numId="13">
    <w:abstractNumId w:val="29"/>
  </w:num>
  <w:num w:numId="14">
    <w:abstractNumId w:val="14"/>
  </w:num>
  <w:num w:numId="15">
    <w:abstractNumId w:val="18"/>
  </w:num>
  <w:num w:numId="16">
    <w:abstractNumId w:val="27"/>
  </w:num>
  <w:num w:numId="17">
    <w:abstractNumId w:val="5"/>
  </w:num>
  <w:num w:numId="18">
    <w:abstractNumId w:val="28"/>
  </w:num>
  <w:num w:numId="19">
    <w:abstractNumId w:val="12"/>
  </w:num>
  <w:num w:numId="20">
    <w:abstractNumId w:val="30"/>
  </w:num>
  <w:num w:numId="21">
    <w:abstractNumId w:val="17"/>
  </w:num>
  <w:num w:numId="22">
    <w:abstractNumId w:val="7"/>
  </w:num>
  <w:num w:numId="23">
    <w:abstractNumId w:val="10"/>
  </w:num>
  <w:num w:numId="24">
    <w:abstractNumId w:val="9"/>
  </w:num>
  <w:num w:numId="25">
    <w:abstractNumId w:val="25"/>
  </w:num>
  <w:num w:numId="26">
    <w:abstractNumId w:val="26"/>
  </w:num>
  <w:num w:numId="27">
    <w:abstractNumId w:val="16"/>
  </w:num>
  <w:num w:numId="28">
    <w:abstractNumId w:val="20"/>
  </w:num>
  <w:num w:numId="29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8A"/>
    <w:rsid w:val="000009E3"/>
    <w:rsid w:val="00003584"/>
    <w:rsid w:val="000039A8"/>
    <w:rsid w:val="000046D9"/>
    <w:rsid w:val="0000665F"/>
    <w:rsid w:val="000116C1"/>
    <w:rsid w:val="00013669"/>
    <w:rsid w:val="000144F9"/>
    <w:rsid w:val="0001493E"/>
    <w:rsid w:val="000149B8"/>
    <w:rsid w:val="000168CE"/>
    <w:rsid w:val="000210B2"/>
    <w:rsid w:val="000242B4"/>
    <w:rsid w:val="0002606B"/>
    <w:rsid w:val="00033F35"/>
    <w:rsid w:val="00035851"/>
    <w:rsid w:val="0003709C"/>
    <w:rsid w:val="000411D1"/>
    <w:rsid w:val="00041771"/>
    <w:rsid w:val="0004265A"/>
    <w:rsid w:val="00042A2B"/>
    <w:rsid w:val="00042FDD"/>
    <w:rsid w:val="000453B4"/>
    <w:rsid w:val="00050039"/>
    <w:rsid w:val="0005069E"/>
    <w:rsid w:val="00051A3B"/>
    <w:rsid w:val="00051C6E"/>
    <w:rsid w:val="000554FD"/>
    <w:rsid w:val="00055848"/>
    <w:rsid w:val="00056434"/>
    <w:rsid w:val="00056630"/>
    <w:rsid w:val="00057FA1"/>
    <w:rsid w:val="00060771"/>
    <w:rsid w:val="00061862"/>
    <w:rsid w:val="00066588"/>
    <w:rsid w:val="00067812"/>
    <w:rsid w:val="000723C5"/>
    <w:rsid w:val="000727BB"/>
    <w:rsid w:val="0007564D"/>
    <w:rsid w:val="000767C6"/>
    <w:rsid w:val="0007739D"/>
    <w:rsid w:val="000773B6"/>
    <w:rsid w:val="00077C6C"/>
    <w:rsid w:val="00080F33"/>
    <w:rsid w:val="00082E3C"/>
    <w:rsid w:val="00085195"/>
    <w:rsid w:val="0008578E"/>
    <w:rsid w:val="00087E62"/>
    <w:rsid w:val="00090A9C"/>
    <w:rsid w:val="0009626F"/>
    <w:rsid w:val="00097C50"/>
    <w:rsid w:val="000A0771"/>
    <w:rsid w:val="000A6DC6"/>
    <w:rsid w:val="000B22C5"/>
    <w:rsid w:val="000B2939"/>
    <w:rsid w:val="000B3D11"/>
    <w:rsid w:val="000B4A33"/>
    <w:rsid w:val="000B791D"/>
    <w:rsid w:val="000C0ACD"/>
    <w:rsid w:val="000C2A8C"/>
    <w:rsid w:val="000C4681"/>
    <w:rsid w:val="000C5C50"/>
    <w:rsid w:val="000C6533"/>
    <w:rsid w:val="000D176D"/>
    <w:rsid w:val="000D46DF"/>
    <w:rsid w:val="000D4AA4"/>
    <w:rsid w:val="000D6073"/>
    <w:rsid w:val="000E0EB6"/>
    <w:rsid w:val="000E14FC"/>
    <w:rsid w:val="000E15AF"/>
    <w:rsid w:val="000E1856"/>
    <w:rsid w:val="000F535D"/>
    <w:rsid w:val="000F7F35"/>
    <w:rsid w:val="001017F6"/>
    <w:rsid w:val="001028B9"/>
    <w:rsid w:val="0011284C"/>
    <w:rsid w:val="00113309"/>
    <w:rsid w:val="00113E16"/>
    <w:rsid w:val="00114AE2"/>
    <w:rsid w:val="00116FFC"/>
    <w:rsid w:val="001170CF"/>
    <w:rsid w:val="001224C2"/>
    <w:rsid w:val="00122D9E"/>
    <w:rsid w:val="00123B6F"/>
    <w:rsid w:val="001257C4"/>
    <w:rsid w:val="001263E7"/>
    <w:rsid w:val="0012656C"/>
    <w:rsid w:val="00126672"/>
    <w:rsid w:val="00127971"/>
    <w:rsid w:val="00133AD8"/>
    <w:rsid w:val="00134D1C"/>
    <w:rsid w:val="00134FDA"/>
    <w:rsid w:val="00137CD5"/>
    <w:rsid w:val="001404B2"/>
    <w:rsid w:val="001422A4"/>
    <w:rsid w:val="00144329"/>
    <w:rsid w:val="00144D75"/>
    <w:rsid w:val="001456C0"/>
    <w:rsid w:val="001530B2"/>
    <w:rsid w:val="00153954"/>
    <w:rsid w:val="0015395E"/>
    <w:rsid w:val="00153D2A"/>
    <w:rsid w:val="00157CC0"/>
    <w:rsid w:val="00160591"/>
    <w:rsid w:val="00161620"/>
    <w:rsid w:val="00161FE6"/>
    <w:rsid w:val="00162F90"/>
    <w:rsid w:val="00165A52"/>
    <w:rsid w:val="00166B0F"/>
    <w:rsid w:val="00170364"/>
    <w:rsid w:val="00170D5D"/>
    <w:rsid w:val="001725C7"/>
    <w:rsid w:val="001725E6"/>
    <w:rsid w:val="00176BF8"/>
    <w:rsid w:val="00182D58"/>
    <w:rsid w:val="001835D4"/>
    <w:rsid w:val="001853B3"/>
    <w:rsid w:val="00186635"/>
    <w:rsid w:val="00192A4E"/>
    <w:rsid w:val="00197396"/>
    <w:rsid w:val="00197517"/>
    <w:rsid w:val="00197B04"/>
    <w:rsid w:val="001A0601"/>
    <w:rsid w:val="001A216A"/>
    <w:rsid w:val="001A2184"/>
    <w:rsid w:val="001A2191"/>
    <w:rsid w:val="001B147C"/>
    <w:rsid w:val="001C0FAD"/>
    <w:rsid w:val="001C4788"/>
    <w:rsid w:val="001C63EC"/>
    <w:rsid w:val="001C78D6"/>
    <w:rsid w:val="001D26F0"/>
    <w:rsid w:val="001D3C88"/>
    <w:rsid w:val="001D50DF"/>
    <w:rsid w:val="001D6F05"/>
    <w:rsid w:val="001E0992"/>
    <w:rsid w:val="001E5847"/>
    <w:rsid w:val="001F17DF"/>
    <w:rsid w:val="001F1BC2"/>
    <w:rsid w:val="001F26F3"/>
    <w:rsid w:val="001F30F6"/>
    <w:rsid w:val="001F6D4F"/>
    <w:rsid w:val="00207A44"/>
    <w:rsid w:val="00211B1B"/>
    <w:rsid w:val="00212183"/>
    <w:rsid w:val="002152C4"/>
    <w:rsid w:val="00215E9F"/>
    <w:rsid w:val="00220C9D"/>
    <w:rsid w:val="002216C1"/>
    <w:rsid w:val="00222CB6"/>
    <w:rsid w:val="00223D66"/>
    <w:rsid w:val="00225855"/>
    <w:rsid w:val="002307C9"/>
    <w:rsid w:val="0023101B"/>
    <w:rsid w:val="0023181C"/>
    <w:rsid w:val="00231866"/>
    <w:rsid w:val="00232FDF"/>
    <w:rsid w:val="00235329"/>
    <w:rsid w:val="002371B7"/>
    <w:rsid w:val="002418D8"/>
    <w:rsid w:val="00245115"/>
    <w:rsid w:val="00247F32"/>
    <w:rsid w:val="002511D3"/>
    <w:rsid w:val="00251A56"/>
    <w:rsid w:val="00253573"/>
    <w:rsid w:val="00255806"/>
    <w:rsid w:val="00265F3D"/>
    <w:rsid w:val="002663BE"/>
    <w:rsid w:val="00271BB0"/>
    <w:rsid w:val="0027303D"/>
    <w:rsid w:val="00273FDE"/>
    <w:rsid w:val="002745F7"/>
    <w:rsid w:val="0027492E"/>
    <w:rsid w:val="00275E88"/>
    <w:rsid w:val="002764AC"/>
    <w:rsid w:val="002842EC"/>
    <w:rsid w:val="00285BBC"/>
    <w:rsid w:val="0028705F"/>
    <w:rsid w:val="00287153"/>
    <w:rsid w:val="00293275"/>
    <w:rsid w:val="00295788"/>
    <w:rsid w:val="00297666"/>
    <w:rsid w:val="002A02A9"/>
    <w:rsid w:val="002A2B5E"/>
    <w:rsid w:val="002A45C2"/>
    <w:rsid w:val="002A468E"/>
    <w:rsid w:val="002A5C85"/>
    <w:rsid w:val="002A740D"/>
    <w:rsid w:val="002B083E"/>
    <w:rsid w:val="002B59AE"/>
    <w:rsid w:val="002C09BE"/>
    <w:rsid w:val="002C16A3"/>
    <w:rsid w:val="002C17FA"/>
    <w:rsid w:val="002C3DEA"/>
    <w:rsid w:val="002C7FF1"/>
    <w:rsid w:val="002D0172"/>
    <w:rsid w:val="002D37C9"/>
    <w:rsid w:val="002D40C9"/>
    <w:rsid w:val="002D6682"/>
    <w:rsid w:val="002D6E4D"/>
    <w:rsid w:val="002D7493"/>
    <w:rsid w:val="002E4A18"/>
    <w:rsid w:val="002E5046"/>
    <w:rsid w:val="002E561E"/>
    <w:rsid w:val="002E7BEB"/>
    <w:rsid w:val="002F1A2A"/>
    <w:rsid w:val="002F7035"/>
    <w:rsid w:val="003000D0"/>
    <w:rsid w:val="003025CC"/>
    <w:rsid w:val="0030291F"/>
    <w:rsid w:val="0030508F"/>
    <w:rsid w:val="00305972"/>
    <w:rsid w:val="003065DD"/>
    <w:rsid w:val="00314B6A"/>
    <w:rsid w:val="00321E36"/>
    <w:rsid w:val="00322670"/>
    <w:rsid w:val="00322DBE"/>
    <w:rsid w:val="00322F8C"/>
    <w:rsid w:val="00326EE6"/>
    <w:rsid w:val="0032726B"/>
    <w:rsid w:val="00331386"/>
    <w:rsid w:val="003317A1"/>
    <w:rsid w:val="00331C46"/>
    <w:rsid w:val="0033359A"/>
    <w:rsid w:val="003357A6"/>
    <w:rsid w:val="0034394E"/>
    <w:rsid w:val="0034475D"/>
    <w:rsid w:val="00345B2B"/>
    <w:rsid w:val="003477D3"/>
    <w:rsid w:val="00350100"/>
    <w:rsid w:val="00350B9B"/>
    <w:rsid w:val="00350FAD"/>
    <w:rsid w:val="0035335F"/>
    <w:rsid w:val="00355EA8"/>
    <w:rsid w:val="00356A12"/>
    <w:rsid w:val="00360CC4"/>
    <w:rsid w:val="00361F9B"/>
    <w:rsid w:val="003621EC"/>
    <w:rsid w:val="00362856"/>
    <w:rsid w:val="00363A99"/>
    <w:rsid w:val="00365AE5"/>
    <w:rsid w:val="00371BA0"/>
    <w:rsid w:val="00371C0F"/>
    <w:rsid w:val="003738B8"/>
    <w:rsid w:val="0037394E"/>
    <w:rsid w:val="003824DF"/>
    <w:rsid w:val="00382B9C"/>
    <w:rsid w:val="0038301B"/>
    <w:rsid w:val="003831C5"/>
    <w:rsid w:val="00383A55"/>
    <w:rsid w:val="00384491"/>
    <w:rsid w:val="00384D29"/>
    <w:rsid w:val="00385CFA"/>
    <w:rsid w:val="00386196"/>
    <w:rsid w:val="00386659"/>
    <w:rsid w:val="0038719A"/>
    <w:rsid w:val="0038745D"/>
    <w:rsid w:val="00387A0A"/>
    <w:rsid w:val="00387EAF"/>
    <w:rsid w:val="0039128D"/>
    <w:rsid w:val="00391A45"/>
    <w:rsid w:val="0039465F"/>
    <w:rsid w:val="00394CC9"/>
    <w:rsid w:val="003974DF"/>
    <w:rsid w:val="00397C08"/>
    <w:rsid w:val="003A0221"/>
    <w:rsid w:val="003A3494"/>
    <w:rsid w:val="003A390E"/>
    <w:rsid w:val="003A3C7C"/>
    <w:rsid w:val="003A4455"/>
    <w:rsid w:val="003A55A7"/>
    <w:rsid w:val="003A582F"/>
    <w:rsid w:val="003B0783"/>
    <w:rsid w:val="003B1218"/>
    <w:rsid w:val="003B3F17"/>
    <w:rsid w:val="003B5685"/>
    <w:rsid w:val="003B5B1F"/>
    <w:rsid w:val="003B70E1"/>
    <w:rsid w:val="003B7D8E"/>
    <w:rsid w:val="003C0FC7"/>
    <w:rsid w:val="003C33AE"/>
    <w:rsid w:val="003C35A7"/>
    <w:rsid w:val="003D024C"/>
    <w:rsid w:val="003D1077"/>
    <w:rsid w:val="003D2C56"/>
    <w:rsid w:val="003D365F"/>
    <w:rsid w:val="003D4364"/>
    <w:rsid w:val="003D55EA"/>
    <w:rsid w:val="003D67A4"/>
    <w:rsid w:val="003E29B5"/>
    <w:rsid w:val="003E3142"/>
    <w:rsid w:val="003E3226"/>
    <w:rsid w:val="003E3A84"/>
    <w:rsid w:val="003E450B"/>
    <w:rsid w:val="003E6A67"/>
    <w:rsid w:val="003F26A7"/>
    <w:rsid w:val="003F2B87"/>
    <w:rsid w:val="003F5313"/>
    <w:rsid w:val="004014C5"/>
    <w:rsid w:val="004034AD"/>
    <w:rsid w:val="00403F99"/>
    <w:rsid w:val="00404F1D"/>
    <w:rsid w:val="0040616B"/>
    <w:rsid w:val="00410AB5"/>
    <w:rsid w:val="00410AF9"/>
    <w:rsid w:val="00410F2F"/>
    <w:rsid w:val="004146F8"/>
    <w:rsid w:val="00414B86"/>
    <w:rsid w:val="00427E23"/>
    <w:rsid w:val="00430FD2"/>
    <w:rsid w:val="004316E1"/>
    <w:rsid w:val="0043203F"/>
    <w:rsid w:val="00434175"/>
    <w:rsid w:val="00434CCE"/>
    <w:rsid w:val="0044067D"/>
    <w:rsid w:val="0044212C"/>
    <w:rsid w:val="004431DE"/>
    <w:rsid w:val="00444E9B"/>
    <w:rsid w:val="0045399D"/>
    <w:rsid w:val="00453B23"/>
    <w:rsid w:val="00454A15"/>
    <w:rsid w:val="00456087"/>
    <w:rsid w:val="004568F7"/>
    <w:rsid w:val="0045770C"/>
    <w:rsid w:val="00457B41"/>
    <w:rsid w:val="00457D29"/>
    <w:rsid w:val="0046021A"/>
    <w:rsid w:val="00467888"/>
    <w:rsid w:val="00470E59"/>
    <w:rsid w:val="00471DF3"/>
    <w:rsid w:val="00480576"/>
    <w:rsid w:val="00482017"/>
    <w:rsid w:val="00482313"/>
    <w:rsid w:val="0048405D"/>
    <w:rsid w:val="0048500C"/>
    <w:rsid w:val="00486087"/>
    <w:rsid w:val="004874E6"/>
    <w:rsid w:val="00490992"/>
    <w:rsid w:val="0049170B"/>
    <w:rsid w:val="0049238C"/>
    <w:rsid w:val="00493965"/>
    <w:rsid w:val="004945FD"/>
    <w:rsid w:val="004A201F"/>
    <w:rsid w:val="004A34C3"/>
    <w:rsid w:val="004B12DF"/>
    <w:rsid w:val="004B3A1A"/>
    <w:rsid w:val="004B4EF1"/>
    <w:rsid w:val="004B55BE"/>
    <w:rsid w:val="004C212D"/>
    <w:rsid w:val="004C253E"/>
    <w:rsid w:val="004C4304"/>
    <w:rsid w:val="004C4DC0"/>
    <w:rsid w:val="004D3065"/>
    <w:rsid w:val="004D48B6"/>
    <w:rsid w:val="004D64B3"/>
    <w:rsid w:val="004E18AA"/>
    <w:rsid w:val="004E3A8C"/>
    <w:rsid w:val="004E3B19"/>
    <w:rsid w:val="004E6621"/>
    <w:rsid w:val="004E69B7"/>
    <w:rsid w:val="004E7465"/>
    <w:rsid w:val="004E7F70"/>
    <w:rsid w:val="004F0FC7"/>
    <w:rsid w:val="004F13A2"/>
    <w:rsid w:val="004F56A7"/>
    <w:rsid w:val="005024A5"/>
    <w:rsid w:val="0050267B"/>
    <w:rsid w:val="00502D2D"/>
    <w:rsid w:val="00503B72"/>
    <w:rsid w:val="00503FB7"/>
    <w:rsid w:val="005044B5"/>
    <w:rsid w:val="0050457D"/>
    <w:rsid w:val="00505806"/>
    <w:rsid w:val="00506275"/>
    <w:rsid w:val="0051096C"/>
    <w:rsid w:val="00510E97"/>
    <w:rsid w:val="005122D7"/>
    <w:rsid w:val="005142BE"/>
    <w:rsid w:val="0051730D"/>
    <w:rsid w:val="00520967"/>
    <w:rsid w:val="00523001"/>
    <w:rsid w:val="005247A7"/>
    <w:rsid w:val="00524EFD"/>
    <w:rsid w:val="00527030"/>
    <w:rsid w:val="00534500"/>
    <w:rsid w:val="00534709"/>
    <w:rsid w:val="00534FD1"/>
    <w:rsid w:val="005413E1"/>
    <w:rsid w:val="00543986"/>
    <w:rsid w:val="005469A7"/>
    <w:rsid w:val="005502D2"/>
    <w:rsid w:val="00550E09"/>
    <w:rsid w:val="0055128F"/>
    <w:rsid w:val="00552DD0"/>
    <w:rsid w:val="00556FF7"/>
    <w:rsid w:val="00560050"/>
    <w:rsid w:val="00560968"/>
    <w:rsid w:val="0056226E"/>
    <w:rsid w:val="00562E28"/>
    <w:rsid w:val="00563135"/>
    <w:rsid w:val="00563AB9"/>
    <w:rsid w:val="00565EDA"/>
    <w:rsid w:val="00571E2C"/>
    <w:rsid w:val="00573D8A"/>
    <w:rsid w:val="00573F12"/>
    <w:rsid w:val="005740D7"/>
    <w:rsid w:val="00575C2E"/>
    <w:rsid w:val="005769B2"/>
    <w:rsid w:val="0057799F"/>
    <w:rsid w:val="00585426"/>
    <w:rsid w:val="005A11DA"/>
    <w:rsid w:val="005A4534"/>
    <w:rsid w:val="005A499E"/>
    <w:rsid w:val="005A575A"/>
    <w:rsid w:val="005A6806"/>
    <w:rsid w:val="005B11E5"/>
    <w:rsid w:val="005B1501"/>
    <w:rsid w:val="005B191A"/>
    <w:rsid w:val="005B1E3B"/>
    <w:rsid w:val="005B2379"/>
    <w:rsid w:val="005B3634"/>
    <w:rsid w:val="005B3E5C"/>
    <w:rsid w:val="005B5774"/>
    <w:rsid w:val="005C5867"/>
    <w:rsid w:val="005C666E"/>
    <w:rsid w:val="005C779B"/>
    <w:rsid w:val="005D155C"/>
    <w:rsid w:val="005D1D6A"/>
    <w:rsid w:val="005D21FB"/>
    <w:rsid w:val="005D3826"/>
    <w:rsid w:val="005D5218"/>
    <w:rsid w:val="005D5AE4"/>
    <w:rsid w:val="005D7E62"/>
    <w:rsid w:val="005E012B"/>
    <w:rsid w:val="005E2FA9"/>
    <w:rsid w:val="005E30F0"/>
    <w:rsid w:val="005E548C"/>
    <w:rsid w:val="005E7835"/>
    <w:rsid w:val="005F02FA"/>
    <w:rsid w:val="005F16EF"/>
    <w:rsid w:val="005F1ED6"/>
    <w:rsid w:val="005F270F"/>
    <w:rsid w:val="005F3281"/>
    <w:rsid w:val="0060065A"/>
    <w:rsid w:val="00603D29"/>
    <w:rsid w:val="006066A4"/>
    <w:rsid w:val="006103A0"/>
    <w:rsid w:val="00611C18"/>
    <w:rsid w:val="00614278"/>
    <w:rsid w:val="006151B6"/>
    <w:rsid w:val="00617B00"/>
    <w:rsid w:val="00624842"/>
    <w:rsid w:val="00625F25"/>
    <w:rsid w:val="00630B9E"/>
    <w:rsid w:val="00631611"/>
    <w:rsid w:val="00632E9E"/>
    <w:rsid w:val="006353B5"/>
    <w:rsid w:val="00640EF0"/>
    <w:rsid w:val="0064102F"/>
    <w:rsid w:val="00641749"/>
    <w:rsid w:val="0064189C"/>
    <w:rsid w:val="00641908"/>
    <w:rsid w:val="00641F0A"/>
    <w:rsid w:val="00644132"/>
    <w:rsid w:val="00646FC6"/>
    <w:rsid w:val="00647A3C"/>
    <w:rsid w:val="006508ED"/>
    <w:rsid w:val="006529E5"/>
    <w:rsid w:val="0065701F"/>
    <w:rsid w:val="0066205E"/>
    <w:rsid w:val="00663CC7"/>
    <w:rsid w:val="006640B6"/>
    <w:rsid w:val="00664796"/>
    <w:rsid w:val="006651A6"/>
    <w:rsid w:val="00674433"/>
    <w:rsid w:val="00675693"/>
    <w:rsid w:val="006831D3"/>
    <w:rsid w:val="00683725"/>
    <w:rsid w:val="006929B8"/>
    <w:rsid w:val="00695BE3"/>
    <w:rsid w:val="00697227"/>
    <w:rsid w:val="00697992"/>
    <w:rsid w:val="00697FD0"/>
    <w:rsid w:val="006A0ACD"/>
    <w:rsid w:val="006A1068"/>
    <w:rsid w:val="006A1BF2"/>
    <w:rsid w:val="006A2239"/>
    <w:rsid w:val="006A7610"/>
    <w:rsid w:val="006B0CA4"/>
    <w:rsid w:val="006B1D23"/>
    <w:rsid w:val="006B3B03"/>
    <w:rsid w:val="006B4825"/>
    <w:rsid w:val="006B5ED4"/>
    <w:rsid w:val="006C2355"/>
    <w:rsid w:val="006C3A87"/>
    <w:rsid w:val="006C756C"/>
    <w:rsid w:val="006C75E2"/>
    <w:rsid w:val="006D029E"/>
    <w:rsid w:val="006D0DBC"/>
    <w:rsid w:val="006D12BC"/>
    <w:rsid w:val="006D173A"/>
    <w:rsid w:val="006D1C70"/>
    <w:rsid w:val="006D21BB"/>
    <w:rsid w:val="006D298A"/>
    <w:rsid w:val="006E0721"/>
    <w:rsid w:val="006E3793"/>
    <w:rsid w:val="006E4646"/>
    <w:rsid w:val="006E55CB"/>
    <w:rsid w:val="006E61BE"/>
    <w:rsid w:val="006E6E5A"/>
    <w:rsid w:val="0070124D"/>
    <w:rsid w:val="00701ACD"/>
    <w:rsid w:val="007078D5"/>
    <w:rsid w:val="0071015D"/>
    <w:rsid w:val="00710E33"/>
    <w:rsid w:val="00712EF9"/>
    <w:rsid w:val="00713FD8"/>
    <w:rsid w:val="00717531"/>
    <w:rsid w:val="0072201A"/>
    <w:rsid w:val="00724724"/>
    <w:rsid w:val="00724A83"/>
    <w:rsid w:val="00725B34"/>
    <w:rsid w:val="007265BD"/>
    <w:rsid w:val="007270BC"/>
    <w:rsid w:val="00742428"/>
    <w:rsid w:val="007474FB"/>
    <w:rsid w:val="007478DF"/>
    <w:rsid w:val="00750D8E"/>
    <w:rsid w:val="00753766"/>
    <w:rsid w:val="00754155"/>
    <w:rsid w:val="00754727"/>
    <w:rsid w:val="00754E49"/>
    <w:rsid w:val="00756F4B"/>
    <w:rsid w:val="00764E10"/>
    <w:rsid w:val="00766F83"/>
    <w:rsid w:val="00773260"/>
    <w:rsid w:val="00776172"/>
    <w:rsid w:val="007803BE"/>
    <w:rsid w:val="00781FE9"/>
    <w:rsid w:val="00786C85"/>
    <w:rsid w:val="00786E0F"/>
    <w:rsid w:val="00786E16"/>
    <w:rsid w:val="00791B5C"/>
    <w:rsid w:val="00792194"/>
    <w:rsid w:val="00795DF9"/>
    <w:rsid w:val="0079720F"/>
    <w:rsid w:val="00797958"/>
    <w:rsid w:val="007A082A"/>
    <w:rsid w:val="007A2BE6"/>
    <w:rsid w:val="007A41C4"/>
    <w:rsid w:val="007A6F52"/>
    <w:rsid w:val="007B02D9"/>
    <w:rsid w:val="007B1354"/>
    <w:rsid w:val="007B1542"/>
    <w:rsid w:val="007B1C17"/>
    <w:rsid w:val="007B249E"/>
    <w:rsid w:val="007B2851"/>
    <w:rsid w:val="007B652C"/>
    <w:rsid w:val="007B6C6B"/>
    <w:rsid w:val="007B7352"/>
    <w:rsid w:val="007B748C"/>
    <w:rsid w:val="007C41CD"/>
    <w:rsid w:val="007C4977"/>
    <w:rsid w:val="007D1823"/>
    <w:rsid w:val="007D678F"/>
    <w:rsid w:val="007E1418"/>
    <w:rsid w:val="007E4C15"/>
    <w:rsid w:val="007F0E6F"/>
    <w:rsid w:val="007F4E1F"/>
    <w:rsid w:val="007F5BF6"/>
    <w:rsid w:val="007F6CEE"/>
    <w:rsid w:val="007F7B8D"/>
    <w:rsid w:val="007F7CD6"/>
    <w:rsid w:val="00801EFA"/>
    <w:rsid w:val="00804C20"/>
    <w:rsid w:val="00804DB5"/>
    <w:rsid w:val="008050DB"/>
    <w:rsid w:val="00805C09"/>
    <w:rsid w:val="00806FB6"/>
    <w:rsid w:val="008121F9"/>
    <w:rsid w:val="008173C5"/>
    <w:rsid w:val="0082057A"/>
    <w:rsid w:val="008215CF"/>
    <w:rsid w:val="00821DB1"/>
    <w:rsid w:val="00822E89"/>
    <w:rsid w:val="0082458E"/>
    <w:rsid w:val="00827048"/>
    <w:rsid w:val="00830DEC"/>
    <w:rsid w:val="00831A76"/>
    <w:rsid w:val="00832860"/>
    <w:rsid w:val="0083452B"/>
    <w:rsid w:val="0083557E"/>
    <w:rsid w:val="00837A19"/>
    <w:rsid w:val="00837A2A"/>
    <w:rsid w:val="00840FEC"/>
    <w:rsid w:val="0084136D"/>
    <w:rsid w:val="00843F56"/>
    <w:rsid w:val="0085028D"/>
    <w:rsid w:val="00850C40"/>
    <w:rsid w:val="0085161E"/>
    <w:rsid w:val="00860380"/>
    <w:rsid w:val="00861648"/>
    <w:rsid w:val="0086231F"/>
    <w:rsid w:val="00863317"/>
    <w:rsid w:val="00863384"/>
    <w:rsid w:val="00865D8F"/>
    <w:rsid w:val="0086724C"/>
    <w:rsid w:val="008701AD"/>
    <w:rsid w:val="00873BF2"/>
    <w:rsid w:val="00873CAC"/>
    <w:rsid w:val="00874FB3"/>
    <w:rsid w:val="00875C8A"/>
    <w:rsid w:val="00876749"/>
    <w:rsid w:val="008768D6"/>
    <w:rsid w:val="00881932"/>
    <w:rsid w:val="008867EF"/>
    <w:rsid w:val="00887013"/>
    <w:rsid w:val="00892F80"/>
    <w:rsid w:val="008948C7"/>
    <w:rsid w:val="0089686A"/>
    <w:rsid w:val="00896E92"/>
    <w:rsid w:val="008975AC"/>
    <w:rsid w:val="00897DB5"/>
    <w:rsid w:val="008A0DA2"/>
    <w:rsid w:val="008A50A9"/>
    <w:rsid w:val="008B1B0E"/>
    <w:rsid w:val="008C1647"/>
    <w:rsid w:val="008C17AC"/>
    <w:rsid w:val="008C198E"/>
    <w:rsid w:val="008C39A7"/>
    <w:rsid w:val="008C3F7B"/>
    <w:rsid w:val="008C4DB4"/>
    <w:rsid w:val="008C5A71"/>
    <w:rsid w:val="008C62B4"/>
    <w:rsid w:val="008D1362"/>
    <w:rsid w:val="008D1AB2"/>
    <w:rsid w:val="008D1EAC"/>
    <w:rsid w:val="008D3681"/>
    <w:rsid w:val="008D59AC"/>
    <w:rsid w:val="008D5AAE"/>
    <w:rsid w:val="008D76B6"/>
    <w:rsid w:val="008D7CC1"/>
    <w:rsid w:val="008E0EE2"/>
    <w:rsid w:val="008E1B69"/>
    <w:rsid w:val="008E6313"/>
    <w:rsid w:val="008E7414"/>
    <w:rsid w:val="008E7F29"/>
    <w:rsid w:val="008F27A7"/>
    <w:rsid w:val="008F29C9"/>
    <w:rsid w:val="008F3B25"/>
    <w:rsid w:val="008F4271"/>
    <w:rsid w:val="008F43BF"/>
    <w:rsid w:val="008F4886"/>
    <w:rsid w:val="008F5C5F"/>
    <w:rsid w:val="008F6FA3"/>
    <w:rsid w:val="008F74A8"/>
    <w:rsid w:val="00902352"/>
    <w:rsid w:val="00905562"/>
    <w:rsid w:val="00905731"/>
    <w:rsid w:val="00905775"/>
    <w:rsid w:val="009059E4"/>
    <w:rsid w:val="00906811"/>
    <w:rsid w:val="00906ECF"/>
    <w:rsid w:val="00907286"/>
    <w:rsid w:val="00907CFD"/>
    <w:rsid w:val="00910334"/>
    <w:rsid w:val="009203F7"/>
    <w:rsid w:val="00921BB3"/>
    <w:rsid w:val="00922307"/>
    <w:rsid w:val="0092325A"/>
    <w:rsid w:val="00923B61"/>
    <w:rsid w:val="00926796"/>
    <w:rsid w:val="00926CB0"/>
    <w:rsid w:val="00931C7A"/>
    <w:rsid w:val="00932B3C"/>
    <w:rsid w:val="00935C0E"/>
    <w:rsid w:val="009361BD"/>
    <w:rsid w:val="009405B1"/>
    <w:rsid w:val="00943734"/>
    <w:rsid w:val="0094412D"/>
    <w:rsid w:val="00944E92"/>
    <w:rsid w:val="00951B4F"/>
    <w:rsid w:val="0095298A"/>
    <w:rsid w:val="0095395A"/>
    <w:rsid w:val="009540DC"/>
    <w:rsid w:val="00954BA0"/>
    <w:rsid w:val="0096014D"/>
    <w:rsid w:val="0096056F"/>
    <w:rsid w:val="0096238A"/>
    <w:rsid w:val="00963153"/>
    <w:rsid w:val="00963C0C"/>
    <w:rsid w:val="00967770"/>
    <w:rsid w:val="00967DB5"/>
    <w:rsid w:val="0097414D"/>
    <w:rsid w:val="00975BA9"/>
    <w:rsid w:val="00976A2E"/>
    <w:rsid w:val="00976B56"/>
    <w:rsid w:val="00981EB7"/>
    <w:rsid w:val="00982307"/>
    <w:rsid w:val="00982C9F"/>
    <w:rsid w:val="00984058"/>
    <w:rsid w:val="0098506A"/>
    <w:rsid w:val="0098563C"/>
    <w:rsid w:val="00986FF6"/>
    <w:rsid w:val="0098753D"/>
    <w:rsid w:val="00990625"/>
    <w:rsid w:val="0099596B"/>
    <w:rsid w:val="009A0C1E"/>
    <w:rsid w:val="009A188E"/>
    <w:rsid w:val="009A18C3"/>
    <w:rsid w:val="009A2AD3"/>
    <w:rsid w:val="009A32A3"/>
    <w:rsid w:val="009A4FEE"/>
    <w:rsid w:val="009A61B9"/>
    <w:rsid w:val="009A6680"/>
    <w:rsid w:val="009A7E8A"/>
    <w:rsid w:val="009B2621"/>
    <w:rsid w:val="009B3651"/>
    <w:rsid w:val="009B3A52"/>
    <w:rsid w:val="009B3CFF"/>
    <w:rsid w:val="009B7C00"/>
    <w:rsid w:val="009C0EF9"/>
    <w:rsid w:val="009C2BEF"/>
    <w:rsid w:val="009C3CE0"/>
    <w:rsid w:val="009C3E17"/>
    <w:rsid w:val="009C5D47"/>
    <w:rsid w:val="009C6106"/>
    <w:rsid w:val="009C770B"/>
    <w:rsid w:val="009D1776"/>
    <w:rsid w:val="009D28A9"/>
    <w:rsid w:val="009D408B"/>
    <w:rsid w:val="009D4FB3"/>
    <w:rsid w:val="009D69C1"/>
    <w:rsid w:val="009D7CE8"/>
    <w:rsid w:val="009E3EC7"/>
    <w:rsid w:val="009E700D"/>
    <w:rsid w:val="009F14E7"/>
    <w:rsid w:val="009F1DE9"/>
    <w:rsid w:val="009F2740"/>
    <w:rsid w:val="009F2866"/>
    <w:rsid w:val="009F56E6"/>
    <w:rsid w:val="009F633D"/>
    <w:rsid w:val="009F72A9"/>
    <w:rsid w:val="00A00CEE"/>
    <w:rsid w:val="00A02D1F"/>
    <w:rsid w:val="00A0551B"/>
    <w:rsid w:val="00A10E02"/>
    <w:rsid w:val="00A14278"/>
    <w:rsid w:val="00A16998"/>
    <w:rsid w:val="00A21998"/>
    <w:rsid w:val="00A22B8F"/>
    <w:rsid w:val="00A23CC0"/>
    <w:rsid w:val="00A24C7B"/>
    <w:rsid w:val="00A3474A"/>
    <w:rsid w:val="00A4354D"/>
    <w:rsid w:val="00A44A0D"/>
    <w:rsid w:val="00A465E3"/>
    <w:rsid w:val="00A51CBA"/>
    <w:rsid w:val="00A5300E"/>
    <w:rsid w:val="00A5305A"/>
    <w:rsid w:val="00A60C1C"/>
    <w:rsid w:val="00A71522"/>
    <w:rsid w:val="00A729A1"/>
    <w:rsid w:val="00A73EDB"/>
    <w:rsid w:val="00A75A4D"/>
    <w:rsid w:val="00A84C09"/>
    <w:rsid w:val="00A9039E"/>
    <w:rsid w:val="00A92375"/>
    <w:rsid w:val="00A9380B"/>
    <w:rsid w:val="00A9406A"/>
    <w:rsid w:val="00A954D5"/>
    <w:rsid w:val="00A97732"/>
    <w:rsid w:val="00A977F5"/>
    <w:rsid w:val="00AA02AC"/>
    <w:rsid w:val="00AA1BCC"/>
    <w:rsid w:val="00AA278B"/>
    <w:rsid w:val="00AA3C98"/>
    <w:rsid w:val="00AA4A84"/>
    <w:rsid w:val="00AA591B"/>
    <w:rsid w:val="00AB005D"/>
    <w:rsid w:val="00AB4225"/>
    <w:rsid w:val="00AC2DE7"/>
    <w:rsid w:val="00AC3C04"/>
    <w:rsid w:val="00AC3FA8"/>
    <w:rsid w:val="00AC5A20"/>
    <w:rsid w:val="00AD1193"/>
    <w:rsid w:val="00AD29ED"/>
    <w:rsid w:val="00AD5DBF"/>
    <w:rsid w:val="00AD7955"/>
    <w:rsid w:val="00AE0E6A"/>
    <w:rsid w:val="00AE1779"/>
    <w:rsid w:val="00AE1933"/>
    <w:rsid w:val="00AE3E07"/>
    <w:rsid w:val="00AE4E20"/>
    <w:rsid w:val="00AE6561"/>
    <w:rsid w:val="00AF49E4"/>
    <w:rsid w:val="00AF55C4"/>
    <w:rsid w:val="00AF7216"/>
    <w:rsid w:val="00B03D3B"/>
    <w:rsid w:val="00B05214"/>
    <w:rsid w:val="00B0603C"/>
    <w:rsid w:val="00B12232"/>
    <w:rsid w:val="00B14355"/>
    <w:rsid w:val="00B14ED5"/>
    <w:rsid w:val="00B17576"/>
    <w:rsid w:val="00B20712"/>
    <w:rsid w:val="00B221E7"/>
    <w:rsid w:val="00B234FD"/>
    <w:rsid w:val="00B254A0"/>
    <w:rsid w:val="00B27F0D"/>
    <w:rsid w:val="00B30B63"/>
    <w:rsid w:val="00B33409"/>
    <w:rsid w:val="00B3462D"/>
    <w:rsid w:val="00B375C4"/>
    <w:rsid w:val="00B43DC3"/>
    <w:rsid w:val="00B451B1"/>
    <w:rsid w:val="00B452A7"/>
    <w:rsid w:val="00B46547"/>
    <w:rsid w:val="00B4689B"/>
    <w:rsid w:val="00B46942"/>
    <w:rsid w:val="00B4694B"/>
    <w:rsid w:val="00B475A4"/>
    <w:rsid w:val="00B50076"/>
    <w:rsid w:val="00B54798"/>
    <w:rsid w:val="00B54AAB"/>
    <w:rsid w:val="00B60737"/>
    <w:rsid w:val="00B61B52"/>
    <w:rsid w:val="00B63347"/>
    <w:rsid w:val="00B65241"/>
    <w:rsid w:val="00B73973"/>
    <w:rsid w:val="00B73F56"/>
    <w:rsid w:val="00B76C7F"/>
    <w:rsid w:val="00B801CF"/>
    <w:rsid w:val="00B8085B"/>
    <w:rsid w:val="00B81596"/>
    <w:rsid w:val="00B81DB1"/>
    <w:rsid w:val="00B8240A"/>
    <w:rsid w:val="00B825D3"/>
    <w:rsid w:val="00B83DAE"/>
    <w:rsid w:val="00B84417"/>
    <w:rsid w:val="00B84B9E"/>
    <w:rsid w:val="00B859C7"/>
    <w:rsid w:val="00B87701"/>
    <w:rsid w:val="00B87F90"/>
    <w:rsid w:val="00B95A26"/>
    <w:rsid w:val="00B95B53"/>
    <w:rsid w:val="00B9702E"/>
    <w:rsid w:val="00BA2062"/>
    <w:rsid w:val="00BA293A"/>
    <w:rsid w:val="00BA2BFA"/>
    <w:rsid w:val="00BA36BE"/>
    <w:rsid w:val="00BA426D"/>
    <w:rsid w:val="00BA4E65"/>
    <w:rsid w:val="00BA5499"/>
    <w:rsid w:val="00BA59A8"/>
    <w:rsid w:val="00BA775A"/>
    <w:rsid w:val="00BA7F45"/>
    <w:rsid w:val="00BB1019"/>
    <w:rsid w:val="00BB1B80"/>
    <w:rsid w:val="00BB1DFF"/>
    <w:rsid w:val="00BB2995"/>
    <w:rsid w:val="00BB3427"/>
    <w:rsid w:val="00BB3BFB"/>
    <w:rsid w:val="00BB40D7"/>
    <w:rsid w:val="00BB687C"/>
    <w:rsid w:val="00BC09EB"/>
    <w:rsid w:val="00BC32B3"/>
    <w:rsid w:val="00BC3372"/>
    <w:rsid w:val="00BC3F28"/>
    <w:rsid w:val="00BC5109"/>
    <w:rsid w:val="00BC63E9"/>
    <w:rsid w:val="00BC6F59"/>
    <w:rsid w:val="00BD1222"/>
    <w:rsid w:val="00BD2056"/>
    <w:rsid w:val="00BD2A32"/>
    <w:rsid w:val="00BD41B3"/>
    <w:rsid w:val="00BD4FC6"/>
    <w:rsid w:val="00BD5382"/>
    <w:rsid w:val="00BD6B66"/>
    <w:rsid w:val="00BE1B8B"/>
    <w:rsid w:val="00BE2928"/>
    <w:rsid w:val="00BE6255"/>
    <w:rsid w:val="00C02FF9"/>
    <w:rsid w:val="00C06B7B"/>
    <w:rsid w:val="00C06F7D"/>
    <w:rsid w:val="00C13D89"/>
    <w:rsid w:val="00C178B8"/>
    <w:rsid w:val="00C1796D"/>
    <w:rsid w:val="00C22B21"/>
    <w:rsid w:val="00C22FA9"/>
    <w:rsid w:val="00C239CC"/>
    <w:rsid w:val="00C24436"/>
    <w:rsid w:val="00C2525D"/>
    <w:rsid w:val="00C27FDE"/>
    <w:rsid w:val="00C30191"/>
    <w:rsid w:val="00C30ED1"/>
    <w:rsid w:val="00C312B5"/>
    <w:rsid w:val="00C32389"/>
    <w:rsid w:val="00C33350"/>
    <w:rsid w:val="00C40713"/>
    <w:rsid w:val="00C449F3"/>
    <w:rsid w:val="00C46CD0"/>
    <w:rsid w:val="00C47BDF"/>
    <w:rsid w:val="00C51DCD"/>
    <w:rsid w:val="00C51E6D"/>
    <w:rsid w:val="00C524E4"/>
    <w:rsid w:val="00C54249"/>
    <w:rsid w:val="00C5471E"/>
    <w:rsid w:val="00C55D8D"/>
    <w:rsid w:val="00C57E64"/>
    <w:rsid w:val="00C60EBF"/>
    <w:rsid w:val="00C6106E"/>
    <w:rsid w:val="00C63C1B"/>
    <w:rsid w:val="00C6416F"/>
    <w:rsid w:val="00C64E9D"/>
    <w:rsid w:val="00C650A9"/>
    <w:rsid w:val="00C6530D"/>
    <w:rsid w:val="00C72042"/>
    <w:rsid w:val="00C801A2"/>
    <w:rsid w:val="00C80239"/>
    <w:rsid w:val="00C80E58"/>
    <w:rsid w:val="00C85DD9"/>
    <w:rsid w:val="00C86296"/>
    <w:rsid w:val="00C865B6"/>
    <w:rsid w:val="00C92153"/>
    <w:rsid w:val="00C94D04"/>
    <w:rsid w:val="00C97CF4"/>
    <w:rsid w:val="00CA04B8"/>
    <w:rsid w:val="00CA1292"/>
    <w:rsid w:val="00CA23D2"/>
    <w:rsid w:val="00CA2C32"/>
    <w:rsid w:val="00CA5F16"/>
    <w:rsid w:val="00CB1AF4"/>
    <w:rsid w:val="00CC172A"/>
    <w:rsid w:val="00CC2A41"/>
    <w:rsid w:val="00CD2758"/>
    <w:rsid w:val="00CD29D4"/>
    <w:rsid w:val="00CD4C05"/>
    <w:rsid w:val="00CD7C2A"/>
    <w:rsid w:val="00CE0091"/>
    <w:rsid w:val="00CE2264"/>
    <w:rsid w:val="00CE36DA"/>
    <w:rsid w:val="00CE46D8"/>
    <w:rsid w:val="00CE4A91"/>
    <w:rsid w:val="00CE6A24"/>
    <w:rsid w:val="00CE6E77"/>
    <w:rsid w:val="00CE7470"/>
    <w:rsid w:val="00CE7EAB"/>
    <w:rsid w:val="00CF0512"/>
    <w:rsid w:val="00CF30EE"/>
    <w:rsid w:val="00CF3784"/>
    <w:rsid w:val="00CF424B"/>
    <w:rsid w:val="00CF7305"/>
    <w:rsid w:val="00CF7E53"/>
    <w:rsid w:val="00D00AEC"/>
    <w:rsid w:val="00D015C6"/>
    <w:rsid w:val="00D0413A"/>
    <w:rsid w:val="00D06967"/>
    <w:rsid w:val="00D06AF6"/>
    <w:rsid w:val="00D13104"/>
    <w:rsid w:val="00D133E0"/>
    <w:rsid w:val="00D168D3"/>
    <w:rsid w:val="00D172BE"/>
    <w:rsid w:val="00D21E37"/>
    <w:rsid w:val="00D24179"/>
    <w:rsid w:val="00D25494"/>
    <w:rsid w:val="00D270E9"/>
    <w:rsid w:val="00D304F9"/>
    <w:rsid w:val="00D31B29"/>
    <w:rsid w:val="00D327B0"/>
    <w:rsid w:val="00D327FE"/>
    <w:rsid w:val="00D349C4"/>
    <w:rsid w:val="00D36BB4"/>
    <w:rsid w:val="00D36DFE"/>
    <w:rsid w:val="00D3741E"/>
    <w:rsid w:val="00D411BB"/>
    <w:rsid w:val="00D42D34"/>
    <w:rsid w:val="00D469FD"/>
    <w:rsid w:val="00D4704E"/>
    <w:rsid w:val="00D506EA"/>
    <w:rsid w:val="00D51EBD"/>
    <w:rsid w:val="00D52091"/>
    <w:rsid w:val="00D56773"/>
    <w:rsid w:val="00D5716C"/>
    <w:rsid w:val="00D61CA5"/>
    <w:rsid w:val="00D63712"/>
    <w:rsid w:val="00D6502B"/>
    <w:rsid w:val="00D7125A"/>
    <w:rsid w:val="00D7651D"/>
    <w:rsid w:val="00D772E3"/>
    <w:rsid w:val="00D866FA"/>
    <w:rsid w:val="00D86AA5"/>
    <w:rsid w:val="00D86BFC"/>
    <w:rsid w:val="00D8713C"/>
    <w:rsid w:val="00D91A57"/>
    <w:rsid w:val="00D93C89"/>
    <w:rsid w:val="00D94B1C"/>
    <w:rsid w:val="00D972A0"/>
    <w:rsid w:val="00DA046E"/>
    <w:rsid w:val="00DA1843"/>
    <w:rsid w:val="00DA3E2A"/>
    <w:rsid w:val="00DA6E56"/>
    <w:rsid w:val="00DA7A20"/>
    <w:rsid w:val="00DB2568"/>
    <w:rsid w:val="00DB3F18"/>
    <w:rsid w:val="00DB4D44"/>
    <w:rsid w:val="00DB5BAC"/>
    <w:rsid w:val="00DB694E"/>
    <w:rsid w:val="00DB7C48"/>
    <w:rsid w:val="00DB7EB1"/>
    <w:rsid w:val="00DC09F9"/>
    <w:rsid w:val="00DC2246"/>
    <w:rsid w:val="00DC2FF4"/>
    <w:rsid w:val="00DC58B7"/>
    <w:rsid w:val="00DC7B01"/>
    <w:rsid w:val="00DD358C"/>
    <w:rsid w:val="00DD3979"/>
    <w:rsid w:val="00DD501C"/>
    <w:rsid w:val="00DD6125"/>
    <w:rsid w:val="00DD64A3"/>
    <w:rsid w:val="00DD6CBA"/>
    <w:rsid w:val="00DD7F7B"/>
    <w:rsid w:val="00DE01B0"/>
    <w:rsid w:val="00DE0808"/>
    <w:rsid w:val="00DE0BAE"/>
    <w:rsid w:val="00DE168B"/>
    <w:rsid w:val="00DE65A4"/>
    <w:rsid w:val="00DE758A"/>
    <w:rsid w:val="00DF03E3"/>
    <w:rsid w:val="00DF44C6"/>
    <w:rsid w:val="00E02BD1"/>
    <w:rsid w:val="00E03340"/>
    <w:rsid w:val="00E03B26"/>
    <w:rsid w:val="00E03BA4"/>
    <w:rsid w:val="00E04827"/>
    <w:rsid w:val="00E11B9F"/>
    <w:rsid w:val="00E12340"/>
    <w:rsid w:val="00E1255E"/>
    <w:rsid w:val="00E13CD8"/>
    <w:rsid w:val="00E1538D"/>
    <w:rsid w:val="00E15476"/>
    <w:rsid w:val="00E1604D"/>
    <w:rsid w:val="00E17BEE"/>
    <w:rsid w:val="00E216B9"/>
    <w:rsid w:val="00E21D5A"/>
    <w:rsid w:val="00E22C61"/>
    <w:rsid w:val="00E23D8A"/>
    <w:rsid w:val="00E24729"/>
    <w:rsid w:val="00E24C06"/>
    <w:rsid w:val="00E25193"/>
    <w:rsid w:val="00E251A5"/>
    <w:rsid w:val="00E27688"/>
    <w:rsid w:val="00E324BD"/>
    <w:rsid w:val="00E32A6D"/>
    <w:rsid w:val="00E32E90"/>
    <w:rsid w:val="00E33799"/>
    <w:rsid w:val="00E34B15"/>
    <w:rsid w:val="00E34C49"/>
    <w:rsid w:val="00E35809"/>
    <w:rsid w:val="00E3690B"/>
    <w:rsid w:val="00E40730"/>
    <w:rsid w:val="00E41597"/>
    <w:rsid w:val="00E41616"/>
    <w:rsid w:val="00E41718"/>
    <w:rsid w:val="00E47695"/>
    <w:rsid w:val="00E50B9C"/>
    <w:rsid w:val="00E50D1A"/>
    <w:rsid w:val="00E5162B"/>
    <w:rsid w:val="00E52EAC"/>
    <w:rsid w:val="00E54042"/>
    <w:rsid w:val="00E55715"/>
    <w:rsid w:val="00E56CC2"/>
    <w:rsid w:val="00E614FE"/>
    <w:rsid w:val="00E63B70"/>
    <w:rsid w:val="00E64E99"/>
    <w:rsid w:val="00E661B0"/>
    <w:rsid w:val="00E6783F"/>
    <w:rsid w:val="00E67F99"/>
    <w:rsid w:val="00E70FF0"/>
    <w:rsid w:val="00E75392"/>
    <w:rsid w:val="00E753E8"/>
    <w:rsid w:val="00E77C71"/>
    <w:rsid w:val="00E82B86"/>
    <w:rsid w:val="00E840B1"/>
    <w:rsid w:val="00E87374"/>
    <w:rsid w:val="00E87EF8"/>
    <w:rsid w:val="00E923B2"/>
    <w:rsid w:val="00E931DF"/>
    <w:rsid w:val="00E93C3C"/>
    <w:rsid w:val="00E943B3"/>
    <w:rsid w:val="00E95A83"/>
    <w:rsid w:val="00E96D85"/>
    <w:rsid w:val="00E9781A"/>
    <w:rsid w:val="00EA019B"/>
    <w:rsid w:val="00EA1DF0"/>
    <w:rsid w:val="00EA2752"/>
    <w:rsid w:val="00EA3D0C"/>
    <w:rsid w:val="00EA4D8E"/>
    <w:rsid w:val="00EB1BDE"/>
    <w:rsid w:val="00EB30F9"/>
    <w:rsid w:val="00EB33E0"/>
    <w:rsid w:val="00EB4CBA"/>
    <w:rsid w:val="00EB5F03"/>
    <w:rsid w:val="00EB6933"/>
    <w:rsid w:val="00EC1F5E"/>
    <w:rsid w:val="00EC3549"/>
    <w:rsid w:val="00EC35E2"/>
    <w:rsid w:val="00EC6A57"/>
    <w:rsid w:val="00EC7867"/>
    <w:rsid w:val="00ED06C7"/>
    <w:rsid w:val="00ED2F00"/>
    <w:rsid w:val="00ED60DE"/>
    <w:rsid w:val="00EE3F3F"/>
    <w:rsid w:val="00EE74FC"/>
    <w:rsid w:val="00EF01BA"/>
    <w:rsid w:val="00EF102D"/>
    <w:rsid w:val="00EF5044"/>
    <w:rsid w:val="00EF643A"/>
    <w:rsid w:val="00EF6F79"/>
    <w:rsid w:val="00F005C8"/>
    <w:rsid w:val="00F0067D"/>
    <w:rsid w:val="00F01847"/>
    <w:rsid w:val="00F02D81"/>
    <w:rsid w:val="00F1341A"/>
    <w:rsid w:val="00F13CDA"/>
    <w:rsid w:val="00F1467F"/>
    <w:rsid w:val="00F21F32"/>
    <w:rsid w:val="00F24C28"/>
    <w:rsid w:val="00F250EE"/>
    <w:rsid w:val="00F253CA"/>
    <w:rsid w:val="00F254FA"/>
    <w:rsid w:val="00F25822"/>
    <w:rsid w:val="00F25D55"/>
    <w:rsid w:val="00F26FFB"/>
    <w:rsid w:val="00F2775D"/>
    <w:rsid w:val="00F27BE5"/>
    <w:rsid w:val="00F27D0A"/>
    <w:rsid w:val="00F32B84"/>
    <w:rsid w:val="00F337F8"/>
    <w:rsid w:val="00F35D9B"/>
    <w:rsid w:val="00F42FCC"/>
    <w:rsid w:val="00F43059"/>
    <w:rsid w:val="00F47951"/>
    <w:rsid w:val="00F47E08"/>
    <w:rsid w:val="00F52FBF"/>
    <w:rsid w:val="00F53C40"/>
    <w:rsid w:val="00F542DA"/>
    <w:rsid w:val="00F56A68"/>
    <w:rsid w:val="00F603D9"/>
    <w:rsid w:val="00F70B28"/>
    <w:rsid w:val="00F7364A"/>
    <w:rsid w:val="00F743A8"/>
    <w:rsid w:val="00F74577"/>
    <w:rsid w:val="00F75284"/>
    <w:rsid w:val="00F80D2A"/>
    <w:rsid w:val="00F80DC8"/>
    <w:rsid w:val="00F81B92"/>
    <w:rsid w:val="00F8681A"/>
    <w:rsid w:val="00F87148"/>
    <w:rsid w:val="00F87E65"/>
    <w:rsid w:val="00F9027A"/>
    <w:rsid w:val="00F904F6"/>
    <w:rsid w:val="00F91D19"/>
    <w:rsid w:val="00F94790"/>
    <w:rsid w:val="00FA215E"/>
    <w:rsid w:val="00FA249D"/>
    <w:rsid w:val="00FA2B0B"/>
    <w:rsid w:val="00FA4414"/>
    <w:rsid w:val="00FA5E27"/>
    <w:rsid w:val="00FB0CF9"/>
    <w:rsid w:val="00FB2613"/>
    <w:rsid w:val="00FB72DD"/>
    <w:rsid w:val="00FC2924"/>
    <w:rsid w:val="00FC72D7"/>
    <w:rsid w:val="00FD0005"/>
    <w:rsid w:val="00FD0CD7"/>
    <w:rsid w:val="00FD6C8A"/>
    <w:rsid w:val="00FE1164"/>
    <w:rsid w:val="00FE2347"/>
    <w:rsid w:val="00FE59B4"/>
    <w:rsid w:val="00FF153F"/>
    <w:rsid w:val="00FF24F9"/>
    <w:rsid w:val="00FF52A8"/>
    <w:rsid w:val="00FF5CEB"/>
    <w:rsid w:val="00FF66E1"/>
    <w:rsid w:val="00FF7A08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17AD2"/>
  <w15:chartTrackingRefBased/>
  <w15:docId w15:val="{8F59EF5C-A897-4588-91C9-3533A4D5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2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4E3A8C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120"/>
      <w:ind w:left="567" w:hanging="567"/>
      <w:jc w:val="both"/>
      <w:outlineLvl w:val="1"/>
    </w:pPr>
    <w:rPr>
      <w:rFonts w:ascii="Times New Roman" w:hAnsi="Times New Roman" w:cs="Times New Roman"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left" w:pos="682"/>
      </w:tabs>
      <w:jc w:val="right"/>
      <w:outlineLvl w:val="2"/>
    </w:pPr>
    <w:rPr>
      <w:rFonts w:ascii="Times New Roman" w:hAnsi="Times New Roman" w:cs="Times New Roman"/>
      <w:color w:val="000000"/>
      <w:spacing w:val="-4"/>
      <w:sz w:val="24"/>
      <w:szCs w:val="24"/>
    </w:rPr>
  </w:style>
  <w:style w:type="paragraph" w:styleId="Nagwek6">
    <w:name w:val="heading 6"/>
    <w:basedOn w:val="Normalny"/>
    <w:next w:val="Normalny"/>
    <w:qFormat/>
    <w:rsid w:val="00097C50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spacing w:before="120"/>
      <w:jc w:val="both"/>
    </w:pPr>
    <w:rPr>
      <w:rFonts w:ascii="Verdana" w:hAnsi="Verdana"/>
      <w:b/>
      <w:bCs/>
      <w:szCs w:val="24"/>
    </w:rPr>
  </w:style>
  <w:style w:type="paragraph" w:styleId="Tekstpodstawowy3">
    <w:name w:val="Body Text 3"/>
    <w:basedOn w:val="Normalny"/>
    <w:pPr>
      <w:spacing w:before="120"/>
      <w:jc w:val="both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spacing w:before="120"/>
      <w:ind w:left="900"/>
      <w:jc w:val="both"/>
    </w:pPr>
    <w:rPr>
      <w:rFonts w:ascii="Verdana" w:hAnsi="Verdana"/>
    </w:rPr>
  </w:style>
  <w:style w:type="paragraph" w:styleId="Tekstprzypisukocowego">
    <w:name w:val="endnote text"/>
    <w:basedOn w:val="Normalny"/>
    <w:semiHidden/>
    <w:rsid w:val="002D40C9"/>
  </w:style>
  <w:style w:type="character" w:styleId="Odwoanieprzypisukocowego">
    <w:name w:val="endnote reference"/>
    <w:semiHidden/>
    <w:rsid w:val="002D40C9"/>
    <w:rPr>
      <w:vertAlign w:val="superscript"/>
    </w:rPr>
  </w:style>
  <w:style w:type="paragraph" w:styleId="Tekstdymka">
    <w:name w:val="Balloon Text"/>
    <w:basedOn w:val="Normalny"/>
    <w:link w:val="TekstdymkaZnak"/>
    <w:rsid w:val="00D63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63712"/>
    <w:rPr>
      <w:rFonts w:ascii="Tahoma" w:hAnsi="Tahoma" w:cs="Tahoma"/>
      <w:sz w:val="16"/>
      <w:szCs w:val="16"/>
    </w:rPr>
  </w:style>
  <w:style w:type="paragraph" w:customStyle="1" w:styleId="Teksttreci">
    <w:name w:val="Tekst treści"/>
    <w:basedOn w:val="Normalny"/>
    <w:rsid w:val="005C666E"/>
    <w:pPr>
      <w:widowControl/>
      <w:shd w:val="clear" w:color="auto" w:fill="FFFFFF"/>
      <w:autoSpaceDE/>
      <w:autoSpaceDN/>
      <w:adjustRightInd/>
      <w:spacing w:before="180" w:after="720" w:line="379" w:lineRule="exact"/>
      <w:ind w:hanging="840"/>
      <w:jc w:val="center"/>
    </w:pPr>
    <w:rPr>
      <w:rFonts w:cs="Times New Roman"/>
      <w:sz w:val="22"/>
    </w:rPr>
  </w:style>
  <w:style w:type="paragraph" w:styleId="Lista3">
    <w:name w:val="List 3"/>
    <w:basedOn w:val="Normalny"/>
    <w:rsid w:val="00565EDA"/>
    <w:pPr>
      <w:numPr>
        <w:numId w:val="7"/>
      </w:numPr>
    </w:pPr>
  </w:style>
  <w:style w:type="paragraph" w:customStyle="1" w:styleId="Styl">
    <w:name w:val="Styl"/>
    <w:rsid w:val="00503FB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a">
    <w:name w:val="List"/>
    <w:basedOn w:val="Normalny"/>
    <w:rsid w:val="00806FB6"/>
    <w:pPr>
      <w:ind w:left="283" w:hanging="283"/>
      <w:contextualSpacing/>
    </w:pPr>
  </w:style>
  <w:style w:type="paragraph" w:styleId="Lista2">
    <w:name w:val="List 2"/>
    <w:basedOn w:val="Normalny"/>
    <w:rsid w:val="00806FB6"/>
    <w:pPr>
      <w:ind w:left="566" w:hanging="283"/>
      <w:contextualSpacing/>
    </w:pPr>
  </w:style>
  <w:style w:type="paragraph" w:styleId="Listapunktowana4">
    <w:name w:val="List Bullet 4"/>
    <w:basedOn w:val="Normalny"/>
    <w:rsid w:val="00806FB6"/>
    <w:pPr>
      <w:numPr>
        <w:numId w:val="11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806FB6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06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806FB6"/>
    <w:pPr>
      <w:spacing w:after="120"/>
    </w:pPr>
  </w:style>
  <w:style w:type="character" w:customStyle="1" w:styleId="TekstpodstawowyZnak">
    <w:name w:val="Tekst podstawowy Znak"/>
    <w:link w:val="Tekstpodstawowy"/>
    <w:rsid w:val="00806FB6"/>
    <w:rPr>
      <w:rFonts w:ascii="Arial" w:hAnsi="Arial" w:cs="Arial"/>
    </w:rPr>
  </w:style>
  <w:style w:type="paragraph" w:styleId="Tekstpodstawowyzwciciem2">
    <w:name w:val="Body Text First Indent 2"/>
    <w:basedOn w:val="Tekstpodstawowywcity"/>
    <w:link w:val="Tekstpodstawowyzwciciem2Znak"/>
    <w:rsid w:val="00806FB6"/>
    <w:pPr>
      <w:spacing w:before="0" w:after="120"/>
      <w:ind w:left="283" w:firstLine="210"/>
      <w:jc w:val="left"/>
    </w:pPr>
    <w:rPr>
      <w:rFonts w:ascii="Arial" w:hAnsi="Arial"/>
    </w:rPr>
  </w:style>
  <w:style w:type="character" w:customStyle="1" w:styleId="TekstpodstawowywcityZnak">
    <w:name w:val="Tekst podstawowy wcięty Znak"/>
    <w:link w:val="Tekstpodstawowywcity"/>
    <w:rsid w:val="00806FB6"/>
    <w:rPr>
      <w:rFonts w:ascii="Verdana" w:hAnsi="Verdana" w:cs="Arial"/>
    </w:rPr>
  </w:style>
  <w:style w:type="character" w:customStyle="1" w:styleId="Tekstpodstawowyzwciciem2Znak">
    <w:name w:val="Tekst podstawowy z wcięciem 2 Znak"/>
    <w:link w:val="Tekstpodstawowyzwciciem2"/>
    <w:rsid w:val="00806FB6"/>
    <w:rPr>
      <w:rFonts w:ascii="Arial" w:hAnsi="Arial" w:cs="Arial"/>
    </w:rPr>
  </w:style>
  <w:style w:type="character" w:customStyle="1" w:styleId="Nagwek1Znak">
    <w:name w:val="Nagłówek 1 Znak"/>
    <w:link w:val="Nagwek1"/>
    <w:rsid w:val="004E3A8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2B59AE"/>
    <w:pPr>
      <w:ind w:left="708"/>
    </w:pPr>
  </w:style>
  <w:style w:type="character" w:styleId="Odwoaniedokomentarza">
    <w:name w:val="annotation reference"/>
    <w:basedOn w:val="Domylnaczcionkaakapitu"/>
    <w:rsid w:val="007078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78D5"/>
  </w:style>
  <w:style w:type="character" w:customStyle="1" w:styleId="TekstkomentarzaZnak">
    <w:name w:val="Tekst komentarza Znak"/>
    <w:basedOn w:val="Domylnaczcionkaakapitu"/>
    <w:link w:val="Tekstkomentarza"/>
    <w:rsid w:val="007078D5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5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9596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F370C-7208-4595-8C15-5A14860C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9893</Words>
  <Characters>59363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69118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user</dc:creator>
  <cp:keywords/>
  <dc:description/>
  <cp:lastModifiedBy>Aleksander Bigaj - RDLP Krosno</cp:lastModifiedBy>
  <cp:revision>2</cp:revision>
  <cp:lastPrinted>2024-02-15T08:53:00Z</cp:lastPrinted>
  <dcterms:created xsi:type="dcterms:W3CDTF">2024-02-22T09:03:00Z</dcterms:created>
  <dcterms:modified xsi:type="dcterms:W3CDTF">2024-02-22T09:03:00Z</dcterms:modified>
</cp:coreProperties>
</file>