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76-200 Słupsk, ul. Przemysłowa 73,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20C6BEF5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D9FB330" w14:textId="596547D2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FD0CBB" w:rsidRPr="00071E7E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B9081E" w:rsidRPr="00071E7E">
        <w:rPr>
          <w:rFonts w:ascii="Calibri" w:eastAsia="Times New Roman" w:hAnsi="Calibri" w:cs="Calibri"/>
          <w:b/>
          <w:lang w:eastAsia="pl-PL"/>
        </w:rPr>
        <w:t>„</w:t>
      </w:r>
      <w:r w:rsidR="002E781D">
        <w:rPr>
          <w:rFonts w:ascii="Calibri" w:eastAsia="Times New Roman" w:hAnsi="Calibri" w:cs="Calibri"/>
          <w:b/>
          <w:lang w:eastAsia="pl-PL"/>
        </w:rPr>
        <w:t>Przebudowa skrzyżowania ulic Kaszubskiej i Kilińskiego</w:t>
      </w:r>
      <w:r w:rsidR="007543F0">
        <w:rPr>
          <w:rFonts w:ascii="Calibri" w:eastAsia="Times New Roman" w:hAnsi="Calibri" w:cs="Calibri"/>
          <w:b/>
          <w:lang w:eastAsia="pl-PL"/>
        </w:rPr>
        <w:t xml:space="preserve"> w Słupsku </w:t>
      </w:r>
      <w:r w:rsidR="007B6E6E">
        <w:rPr>
          <w:rFonts w:ascii="Calibri" w:eastAsia="Times New Roman" w:hAnsi="Calibri" w:cs="Calibri"/>
          <w:b/>
          <w:lang w:eastAsia="pl-PL"/>
        </w:rPr>
        <w:t>”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publicznych.</w:t>
      </w:r>
    </w:p>
    <w:p w14:paraId="42A9E685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03987A8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E1BB9" w14:textId="77777777" w:rsidR="000A7400" w:rsidRDefault="000A7400" w:rsidP="00597E0F">
      <w:pPr>
        <w:spacing w:after="0" w:line="240" w:lineRule="auto"/>
      </w:pPr>
      <w:r>
        <w:separator/>
      </w:r>
    </w:p>
  </w:endnote>
  <w:endnote w:type="continuationSeparator" w:id="0">
    <w:p w14:paraId="2D796494" w14:textId="77777777" w:rsidR="000A7400" w:rsidRDefault="000A74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EF3F56" w:rsidRDefault="000F374D">
            <w:pPr>
              <w:pStyle w:val="Stopka"/>
              <w:jc w:val="right"/>
              <w:rPr>
                <w:rFonts w:ascii="Calibri" w:hAnsi="Calibri" w:cs="Calibri"/>
              </w:rPr>
            </w:pPr>
            <w:r w:rsidRPr="00EF3F56">
              <w:rPr>
                <w:rFonts w:ascii="Calibri" w:hAnsi="Calibri" w:cs="Calibri"/>
              </w:rPr>
              <w:t xml:space="preserve">Strona </w:t>
            </w:r>
            <w:r w:rsidRPr="00EF3F56">
              <w:rPr>
                <w:rFonts w:ascii="Calibri" w:hAnsi="Calibri" w:cs="Calibri"/>
                <w:b/>
                <w:bCs/>
              </w:rPr>
              <w:fldChar w:fldCharType="begin"/>
            </w:r>
            <w:r w:rsidRPr="00EF3F56">
              <w:rPr>
                <w:rFonts w:ascii="Calibri" w:hAnsi="Calibri" w:cs="Calibri"/>
                <w:b/>
                <w:bCs/>
              </w:rPr>
              <w:instrText>PAGE</w:instrText>
            </w:r>
            <w:r w:rsidRPr="00EF3F56">
              <w:rPr>
                <w:rFonts w:ascii="Calibri" w:hAnsi="Calibri" w:cs="Calibri"/>
                <w:b/>
                <w:bCs/>
              </w:rPr>
              <w:fldChar w:fldCharType="separate"/>
            </w:r>
            <w:r w:rsidRPr="00EF3F56">
              <w:rPr>
                <w:rFonts w:ascii="Calibri" w:hAnsi="Calibri" w:cs="Calibri"/>
                <w:b/>
                <w:bCs/>
              </w:rPr>
              <w:t>2</w:t>
            </w:r>
            <w:r w:rsidRPr="00EF3F56">
              <w:rPr>
                <w:rFonts w:ascii="Calibri" w:hAnsi="Calibri" w:cs="Calibri"/>
                <w:b/>
                <w:bCs/>
              </w:rPr>
              <w:fldChar w:fldCharType="end"/>
            </w:r>
            <w:r w:rsidRPr="00EF3F56">
              <w:rPr>
                <w:rFonts w:ascii="Calibri" w:hAnsi="Calibri" w:cs="Calibri"/>
              </w:rPr>
              <w:t xml:space="preserve"> z </w:t>
            </w:r>
            <w:r w:rsidRPr="00EF3F56">
              <w:rPr>
                <w:rFonts w:ascii="Calibri" w:hAnsi="Calibri" w:cs="Calibri"/>
                <w:b/>
                <w:bCs/>
              </w:rPr>
              <w:fldChar w:fldCharType="begin"/>
            </w:r>
            <w:r w:rsidRPr="00EF3F56">
              <w:rPr>
                <w:rFonts w:ascii="Calibri" w:hAnsi="Calibri" w:cs="Calibri"/>
                <w:b/>
                <w:bCs/>
              </w:rPr>
              <w:instrText>NUMPAGES</w:instrText>
            </w:r>
            <w:r w:rsidRPr="00EF3F56">
              <w:rPr>
                <w:rFonts w:ascii="Calibri" w:hAnsi="Calibri" w:cs="Calibri"/>
                <w:b/>
                <w:bCs/>
              </w:rPr>
              <w:fldChar w:fldCharType="separate"/>
            </w:r>
            <w:r w:rsidRPr="00EF3F56">
              <w:rPr>
                <w:rFonts w:ascii="Calibri" w:hAnsi="Calibri" w:cs="Calibri"/>
                <w:b/>
                <w:bCs/>
              </w:rPr>
              <w:t>2</w:t>
            </w:r>
            <w:r w:rsidRPr="00EF3F56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C52A" w14:textId="77777777" w:rsidR="000A7400" w:rsidRDefault="000A7400" w:rsidP="00597E0F">
      <w:pPr>
        <w:spacing w:after="0" w:line="240" w:lineRule="auto"/>
      </w:pPr>
      <w:r>
        <w:separator/>
      </w:r>
    </w:p>
  </w:footnote>
  <w:footnote w:type="continuationSeparator" w:id="0">
    <w:p w14:paraId="5F6C9D5A" w14:textId="77777777" w:rsidR="000A7400" w:rsidRDefault="000A7400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55FFF644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</w:t>
    </w:r>
    <w:r w:rsidR="00012846">
      <w:rPr>
        <w:bCs/>
      </w:rPr>
      <w:t>.3</w:t>
    </w:r>
    <w:r w:rsidR="009A765E">
      <w:rPr>
        <w:bCs/>
      </w:rPr>
      <w:t>9</w:t>
    </w:r>
    <w:r w:rsidR="00012846">
      <w:rPr>
        <w:bCs/>
      </w:rPr>
      <w:t>.</w:t>
    </w:r>
    <w:r w:rsidRPr="008569D4">
      <w:rPr>
        <w:bCs/>
      </w:rPr>
      <w:t>2021.ZP</w:t>
    </w:r>
    <w:r w:rsidR="009A765E">
      <w:rPr>
        <w:bCs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936F" w14:textId="69CD409A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4B0FD4">
      <w:rPr>
        <w:rFonts w:ascii="Calibri" w:hAnsi="Calibri" w:cs="Calibri"/>
        <w:bCs/>
      </w:rPr>
      <w:t>ZP.261</w:t>
    </w:r>
    <w:r w:rsidR="009A765E">
      <w:rPr>
        <w:rFonts w:ascii="Calibri" w:hAnsi="Calibri" w:cs="Calibri"/>
        <w:bCs/>
      </w:rPr>
      <w:t>.39.</w:t>
    </w:r>
    <w:r w:rsidRPr="004B0FD4">
      <w:rPr>
        <w:rFonts w:ascii="Calibri" w:hAnsi="Calibri" w:cs="Calibri"/>
        <w:bCs/>
      </w:rPr>
      <w:t>2021.ZP</w:t>
    </w:r>
    <w:bookmarkEnd w:id="14"/>
    <w:bookmarkEnd w:id="15"/>
    <w:bookmarkEnd w:id="16"/>
    <w:bookmarkEnd w:id="17"/>
    <w:bookmarkEnd w:id="18"/>
    <w:bookmarkEnd w:id="19"/>
    <w:r w:rsidR="002E781D">
      <w:rPr>
        <w:rFonts w:ascii="Calibri" w:hAnsi="Calibri" w:cs="Calibri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40"/>
  </w:num>
  <w:num w:numId="3">
    <w:abstractNumId w:val="65"/>
  </w:num>
  <w:num w:numId="4">
    <w:abstractNumId w:val="50"/>
  </w:num>
  <w:num w:numId="5">
    <w:abstractNumId w:val="47"/>
  </w:num>
  <w:num w:numId="6">
    <w:abstractNumId w:val="80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6"/>
  </w:num>
  <w:num w:numId="30">
    <w:abstractNumId w:val="59"/>
  </w:num>
  <w:num w:numId="31">
    <w:abstractNumId w:val="62"/>
  </w:num>
  <w:num w:numId="32">
    <w:abstractNumId w:val="35"/>
  </w:num>
  <w:num w:numId="33">
    <w:abstractNumId w:val="48"/>
  </w:num>
  <w:num w:numId="34">
    <w:abstractNumId w:val="73"/>
  </w:num>
  <w:num w:numId="35">
    <w:abstractNumId w:val="46"/>
  </w:num>
  <w:num w:numId="36">
    <w:abstractNumId w:val="84"/>
  </w:num>
  <w:num w:numId="37">
    <w:abstractNumId w:val="57"/>
  </w:num>
  <w:num w:numId="38">
    <w:abstractNumId w:val="41"/>
  </w:num>
  <w:num w:numId="39">
    <w:abstractNumId w:val="79"/>
  </w:num>
  <w:num w:numId="40">
    <w:abstractNumId w:val="70"/>
  </w:num>
  <w:num w:numId="41">
    <w:abstractNumId w:val="37"/>
  </w:num>
  <w:num w:numId="42">
    <w:abstractNumId w:val="86"/>
  </w:num>
  <w:num w:numId="43">
    <w:abstractNumId w:val="81"/>
  </w:num>
  <w:num w:numId="44">
    <w:abstractNumId w:val="45"/>
  </w:num>
  <w:num w:numId="45">
    <w:abstractNumId w:val="38"/>
  </w:num>
  <w:num w:numId="46">
    <w:abstractNumId w:val="75"/>
  </w:num>
  <w:num w:numId="47">
    <w:abstractNumId w:val="68"/>
  </w:num>
  <w:num w:numId="48">
    <w:abstractNumId w:val="56"/>
  </w:num>
  <w:num w:numId="49">
    <w:abstractNumId w:val="83"/>
  </w:num>
  <w:num w:numId="50">
    <w:abstractNumId w:val="58"/>
  </w:num>
  <w:num w:numId="51">
    <w:abstractNumId w:val="39"/>
  </w:num>
  <w:num w:numId="52">
    <w:abstractNumId w:val="51"/>
  </w:num>
  <w:num w:numId="53">
    <w:abstractNumId w:val="88"/>
  </w:num>
  <w:num w:numId="54">
    <w:abstractNumId w:val="69"/>
  </w:num>
  <w:num w:numId="55">
    <w:abstractNumId w:val="64"/>
  </w:num>
  <w:num w:numId="56">
    <w:abstractNumId w:val="67"/>
  </w:num>
  <w:num w:numId="57">
    <w:abstractNumId w:val="78"/>
  </w:num>
  <w:num w:numId="58">
    <w:abstractNumId w:val="42"/>
  </w:num>
  <w:num w:numId="59">
    <w:abstractNumId w:val="77"/>
  </w:num>
  <w:num w:numId="60">
    <w:abstractNumId w:val="87"/>
  </w:num>
  <w:num w:numId="61">
    <w:abstractNumId w:val="85"/>
  </w:num>
  <w:num w:numId="62">
    <w:abstractNumId w:val="60"/>
  </w:num>
  <w:num w:numId="63">
    <w:abstractNumId w:val="66"/>
  </w:num>
  <w:num w:numId="64">
    <w:abstractNumId w:val="44"/>
  </w:num>
  <w:num w:numId="65">
    <w:abstractNumId w:val="43"/>
  </w:num>
  <w:num w:numId="66">
    <w:abstractNumId w:val="54"/>
  </w:num>
  <w:num w:numId="67">
    <w:abstractNumId w:val="55"/>
  </w:num>
  <w:num w:numId="68">
    <w:abstractNumId w:val="74"/>
  </w:num>
  <w:num w:numId="69">
    <w:abstractNumId w:val="63"/>
  </w:num>
  <w:num w:numId="70">
    <w:abstractNumId w:val="49"/>
  </w:num>
  <w:num w:numId="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846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E781D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811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3F0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65E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5F1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3F56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34</cp:revision>
  <cp:lastPrinted>2021-03-31T05:57:00Z</cp:lastPrinted>
  <dcterms:created xsi:type="dcterms:W3CDTF">2021-02-22T08:36:00Z</dcterms:created>
  <dcterms:modified xsi:type="dcterms:W3CDTF">2021-10-18T10:18:00Z</dcterms:modified>
</cp:coreProperties>
</file>