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5D6FDFE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>Przedsiębiorstwo Gospodarki Komunalnej Spółka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124962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6DBD927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29FF200C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</w:t>
      </w:r>
      <w:r w:rsidR="003B683F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2A3B26A5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5C4D24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5C4D24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5C4D24">
        <w:rPr>
          <w:rFonts w:ascii="Calibri" w:eastAsia="Calibri" w:hAnsi="Calibri" w:cs="Calibri"/>
          <w:color w:val="00000A"/>
        </w:rPr>
        <w:t xml:space="preserve">wykonanie </w:t>
      </w:r>
      <w:r w:rsidR="00BA764D" w:rsidRPr="005C4D24">
        <w:rPr>
          <w:rFonts w:ascii="Calibri" w:eastAsia="Calibri" w:hAnsi="Calibri" w:cs="Calibri"/>
          <w:color w:val="00000A"/>
        </w:rPr>
        <w:t>dostawy</w:t>
      </w:r>
      <w:r w:rsidR="008528F2" w:rsidRPr="005C4D24">
        <w:rPr>
          <w:rFonts w:ascii="Calibri" w:eastAsia="Calibri" w:hAnsi="Calibri" w:cs="Calibri"/>
          <w:color w:val="00000A"/>
        </w:rPr>
        <w:t xml:space="preserve"> </w:t>
      </w:r>
      <w:r w:rsidR="00A60528" w:rsidRPr="005C4D24">
        <w:rPr>
          <w:rFonts w:ascii="Calibri" w:eastAsia="Calibri" w:hAnsi="Calibri" w:cs="Calibri"/>
          <w:color w:val="00000A"/>
        </w:rPr>
        <w:t>pn.</w:t>
      </w:r>
      <w:r w:rsidR="003B683F" w:rsidRPr="005C4D24">
        <w:rPr>
          <w:rFonts w:ascii="Calibri" w:hAnsi="Calibri" w:cs="Calibri"/>
          <w:b/>
          <w:bCs/>
        </w:rPr>
        <w:t xml:space="preserve"> „</w:t>
      </w:r>
      <w:r w:rsidR="005C4D24" w:rsidRPr="005C4D24">
        <w:rPr>
          <w:rFonts w:ascii="Calibri" w:eastAsia="TimesNewRomanPS-ItalicMT" w:hAnsi="Calibri" w:cs="Calibri"/>
          <w:b/>
          <w:bCs/>
        </w:rPr>
        <w:t>Dostawa płyt drogowych o wymiarach 300x150x15 w ilości 458 sztuk dla Zakładu Utrzymania Czystości w Słupsku przy ul. Bałtyckiej 11A</w:t>
      </w:r>
      <w:r w:rsidR="00BA764D" w:rsidRPr="005C4D24">
        <w:rPr>
          <w:rFonts w:ascii="Calibri" w:eastAsia="Cambria" w:hAnsi="Calibri" w:cs="Calibri"/>
          <w:b/>
          <w:bCs/>
        </w:rPr>
        <w:t>”</w:t>
      </w:r>
      <w:r w:rsidRPr="005C4D24">
        <w:rPr>
          <w:rFonts w:ascii="Calibri" w:eastAsia="SimSun" w:hAnsi="Calibri" w:cs="Calibri"/>
          <w:kern w:val="3"/>
          <w:lang w:eastAsia="zh-CN" w:bidi="hi-IN"/>
        </w:rPr>
        <w:t>,</w:t>
      </w:r>
      <w:r w:rsidRPr="005C4D24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5C4D24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 w:rsidR="00B875F4" w:rsidRPr="005C4D24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5C4D24">
        <w:rPr>
          <w:rFonts w:ascii="Calibri" w:eastAsia="Times New Roman" w:hAnsi="Calibri" w:cs="Calibri"/>
          <w:kern w:val="3"/>
          <w:lang w:eastAsia="pl-PL" w:bidi="hi-IN"/>
        </w:rPr>
        <w:t>opublikowanym w Biuletynie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793B6A7" w14:textId="77777777" w:rsidR="00F63995" w:rsidRPr="00B875F4" w:rsidRDefault="00F63995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24021F4C" w14:textId="476E8FD8" w:rsidR="005C4D24" w:rsidRPr="005C4D24" w:rsidRDefault="005C4D24" w:rsidP="005C4D24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5C4D24">
        <w:rPr>
          <w:rFonts w:ascii="Calibri" w:eastAsia="TimesNewRomanPS-ItalicMT" w:hAnsi="Calibri" w:cs="Calibri"/>
          <w:b/>
          <w:bCs/>
        </w:rPr>
        <w:t>Dostawa płyt drogowych o wymiarach 300x150x15 w ilości 458 sztuk dla Zakładu Utrzymania Czystości w Słupsku przy ul. Bałtyckiej 11A</w:t>
      </w:r>
      <w:r w:rsidRPr="005C4D24">
        <w:rPr>
          <w:rFonts w:ascii="Calibri" w:eastAsia="TimesNewRomanPS-ItalicMT" w:hAnsi="Calibri" w:cs="Calibri"/>
          <w:b/>
          <w:bCs/>
        </w:rPr>
        <w:t xml:space="preserve"> :</w:t>
      </w:r>
    </w:p>
    <w:p w14:paraId="779139EA" w14:textId="77777777" w:rsidR="005C4D24" w:rsidRPr="005C4D24" w:rsidRDefault="005C4D24" w:rsidP="005C4D24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5CE85225" w14:textId="728315B4" w:rsidR="00D04F61" w:rsidRPr="00145440" w:rsidRDefault="00A75FA0" w:rsidP="00F63995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p w14:paraId="29E48098" w14:textId="3E2617C4" w:rsidR="00145440" w:rsidRDefault="00145440" w:rsidP="00145440">
      <w:pPr>
        <w:pStyle w:val="Akapitzlist"/>
        <w:spacing w:after="120" w:line="240" w:lineRule="auto"/>
        <w:ind w:left="567"/>
      </w:pP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38"/>
        <w:gridCol w:w="519"/>
        <w:gridCol w:w="909"/>
        <w:gridCol w:w="1113"/>
        <w:gridCol w:w="1694"/>
        <w:gridCol w:w="699"/>
        <w:gridCol w:w="979"/>
        <w:gridCol w:w="2279"/>
      </w:tblGrid>
      <w:tr w:rsidR="005C4D24" w:rsidRPr="008E0C6A" w14:paraId="407557C2" w14:textId="77777777" w:rsidTr="005C4D24">
        <w:trPr>
          <w:trHeight w:val="469"/>
          <w:tblCellSpacing w:w="7" w:type="dxa"/>
        </w:trPr>
        <w:tc>
          <w:tcPr>
            <w:tcW w:w="78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F7C3955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6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BB025F3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46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FACE4B2" w14:textId="77777777" w:rsidR="005C4D24" w:rsidRPr="00F82F3A" w:rsidRDefault="005C4D24" w:rsidP="009425C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/>
                <w:bCs/>
                <w:i w:val="0"/>
                <w:iCs w:val="0"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b/>
                <w:bCs/>
                <w:i w:val="0"/>
                <w:iCs w:val="0"/>
                <w:color w:val="auto"/>
                <w:sz w:val="14"/>
                <w:szCs w:val="10"/>
              </w:rPr>
              <w:t>Ilość</w:t>
            </w:r>
          </w:p>
        </w:tc>
        <w:tc>
          <w:tcPr>
            <w:tcW w:w="57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6CE5F9A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87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364FBF" w14:textId="77777777" w:rsidR="005C4D24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6C9DF9B9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38215E9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5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08F4E1B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4B44013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20AB959" w14:textId="77777777" w:rsidR="005C4D24" w:rsidRPr="008E0C6A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5C4D24" w:rsidRPr="008E0C6A" w14:paraId="141C86A3" w14:textId="77777777" w:rsidTr="005C4D24">
        <w:trPr>
          <w:tblCellSpacing w:w="7" w:type="dxa"/>
        </w:trPr>
        <w:tc>
          <w:tcPr>
            <w:tcW w:w="78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0B491CE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6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A4A6DFE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46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46A8150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7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4EFC450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87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D4AFA6A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7075AE0A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DA2A772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13FEBD53" w14:textId="77777777" w:rsidR="005C4D24" w:rsidRPr="008E0C6A" w:rsidRDefault="005C4D24" w:rsidP="009425CA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5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EB1C4D6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74D91B9B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8050FA8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05366DBC" w14:textId="77777777" w:rsidR="005C4D24" w:rsidRPr="008E0C6A" w:rsidRDefault="005C4D24" w:rsidP="009425C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5C4D24" w:rsidRPr="00F82F3A" w14:paraId="2C93A14F" w14:textId="77777777" w:rsidTr="005C4D24">
        <w:trPr>
          <w:trHeight w:val="828"/>
          <w:tblCellSpacing w:w="7" w:type="dxa"/>
        </w:trPr>
        <w:tc>
          <w:tcPr>
            <w:tcW w:w="78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540755B" w14:textId="77777777" w:rsidR="005C4D24" w:rsidRDefault="005C4D24" w:rsidP="009425CA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Calibri" w:eastAsia="TimesNewRomanPS-ItalicMT" w:hAnsi="Calibri" w:cs="Calibri"/>
                <w:i w:val="0"/>
                <w:iCs w:val="0"/>
                <w:sz w:val="20"/>
                <w:szCs w:val="20"/>
              </w:rPr>
            </w:pPr>
            <w:r w:rsidRPr="005C4D24">
              <w:rPr>
                <w:rFonts w:ascii="Calibri" w:eastAsia="TimesNewRomanPS-ItalicMT" w:hAnsi="Calibri" w:cs="Calibri"/>
                <w:i w:val="0"/>
                <w:iCs w:val="0"/>
                <w:sz w:val="20"/>
                <w:szCs w:val="20"/>
              </w:rPr>
              <w:t xml:space="preserve">Dostawa płyt drogowych </w:t>
            </w:r>
          </w:p>
          <w:p w14:paraId="2565DDAE" w14:textId="48F11F09" w:rsidR="005C4D24" w:rsidRPr="005C4D24" w:rsidRDefault="005C4D24" w:rsidP="009425CA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Calibri" w:hAnsi="Calibri" w:cs="Calibri"/>
                <w:i w:val="0"/>
                <w:iCs w:val="0"/>
                <w:sz w:val="18"/>
                <w:szCs w:val="18"/>
              </w:rPr>
            </w:pPr>
            <w:r w:rsidRPr="005C4D24">
              <w:rPr>
                <w:rFonts w:ascii="Calibri" w:eastAsia="TimesNewRomanPS-ItalicMT" w:hAnsi="Calibri" w:cs="Calibri"/>
                <w:i w:val="0"/>
                <w:iCs w:val="0"/>
                <w:sz w:val="20"/>
                <w:szCs w:val="20"/>
              </w:rPr>
              <w:t>o wymiarach 300x150x15</w:t>
            </w:r>
            <w:r w:rsidRPr="005C4D24">
              <w:rPr>
                <w:rFonts w:ascii="Calibri" w:eastAsia="TimesNewRomanPS-ItalicMT" w:hAnsi="Calibri" w:cs="Calibri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26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FF6141B" w14:textId="47BDF4F6" w:rsidR="005C4D24" w:rsidRPr="005C4D24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5C4D2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46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E6E3CFB" w14:textId="293222D4" w:rsidR="005C4D24" w:rsidRPr="005C4D24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C4D2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458</w:t>
            </w:r>
          </w:p>
        </w:tc>
        <w:tc>
          <w:tcPr>
            <w:tcW w:w="57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626359C" w14:textId="77777777" w:rsidR="005C4D24" w:rsidRPr="005C4D24" w:rsidRDefault="005C4D24" w:rsidP="009425CA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E38601" w14:textId="77777777" w:rsidR="005C4D24" w:rsidRPr="005C4D24" w:rsidRDefault="005C4D24" w:rsidP="009425CA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989028" w14:textId="6ECFE4E5" w:rsidR="005C4D24" w:rsidRPr="005C4D24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23</w:t>
            </w:r>
          </w:p>
        </w:tc>
        <w:tc>
          <w:tcPr>
            <w:tcW w:w="5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0DF266D" w14:textId="77777777" w:rsidR="005C4D24" w:rsidRPr="005C4D24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BD1D98C" w14:textId="77777777" w:rsidR="005C4D24" w:rsidRPr="005C4D24" w:rsidRDefault="005C4D24" w:rsidP="009425C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</w:tr>
      <w:tr w:rsidR="005C4D24" w:rsidRPr="00E532AF" w14:paraId="62C94D62" w14:textId="77777777" w:rsidTr="005C4D24">
        <w:trPr>
          <w:trHeight w:val="413"/>
          <w:tblCellSpacing w:w="7" w:type="dxa"/>
        </w:trPr>
        <w:tc>
          <w:tcPr>
            <w:tcW w:w="78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6A0182F" w14:textId="77777777" w:rsidR="005C4D24" w:rsidRPr="00E532AF" w:rsidRDefault="005C4D24" w:rsidP="009425CA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lastRenderedPageBreak/>
              <w:t>Słownie wartość brutto:</w:t>
            </w:r>
          </w:p>
        </w:tc>
        <w:tc>
          <w:tcPr>
            <w:tcW w:w="4190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6CC9DAA" w14:textId="77777777" w:rsidR="005C4D24" w:rsidRPr="00E532AF" w:rsidRDefault="005C4D24" w:rsidP="009425CA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566A9E28" w14:textId="44A6A0AC" w:rsidR="00145440" w:rsidRDefault="00145440" w:rsidP="00145440">
      <w:pPr>
        <w:pStyle w:val="Akapitzlist"/>
        <w:spacing w:after="120" w:line="240" w:lineRule="auto"/>
        <w:ind w:left="567"/>
        <w:rPr>
          <w:b/>
        </w:rPr>
      </w:pPr>
    </w:p>
    <w:p w14:paraId="476EB024" w14:textId="77777777" w:rsidR="008A2E7E" w:rsidRPr="00145440" w:rsidRDefault="008A2E7E" w:rsidP="00145440">
      <w:pPr>
        <w:pStyle w:val="Akapitzlist"/>
        <w:spacing w:after="120" w:line="240" w:lineRule="auto"/>
        <w:ind w:left="567"/>
        <w:rPr>
          <w:b/>
        </w:rPr>
      </w:pPr>
    </w:p>
    <w:bookmarkEnd w:id="0"/>
    <w:p w14:paraId="27A846AA" w14:textId="2173D201" w:rsidR="008A2E7E" w:rsidRPr="008A2E7E" w:rsidRDefault="000D0EC4" w:rsidP="008A2E7E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>
        <w:rPr>
          <w:bCs/>
        </w:rPr>
        <w:t>przedmiot zamówi</w:t>
      </w:r>
      <w:r w:rsidRPr="00133E77">
        <w:rPr>
          <w:bCs/>
        </w:rPr>
        <w:t>enia wykonamy w terminie</w:t>
      </w:r>
      <w:r w:rsidR="00FF2CFE" w:rsidRPr="00133E77">
        <w:rPr>
          <w:bCs/>
        </w:rPr>
        <w:t>:</w:t>
      </w:r>
      <w:r w:rsidR="00D8452F" w:rsidRPr="00133E77">
        <w:rPr>
          <w:bCs/>
        </w:rPr>
        <w:t xml:space="preserve"> </w:t>
      </w:r>
      <w:r w:rsidR="008528F2" w:rsidRPr="00133E77">
        <w:rPr>
          <w:b/>
        </w:rPr>
        <w:t>do</w:t>
      </w:r>
      <w:r w:rsidR="008A2E7E">
        <w:rPr>
          <w:b/>
        </w:rPr>
        <w:t xml:space="preserve"> </w:t>
      </w:r>
      <w:r w:rsidR="008A2E7E" w:rsidRPr="008A2E7E">
        <w:rPr>
          <w:rFonts w:eastAsia="Times New Roman" w:cs="Calibri"/>
          <w:b/>
          <w:lang w:eastAsia="pl-PL"/>
        </w:rPr>
        <w:t>35 dni od dnia zawarcia umowy (udzielenia zamówienia)</w:t>
      </w:r>
      <w:r w:rsidR="008A2E7E">
        <w:rPr>
          <w:rFonts w:eastAsia="Times New Roman" w:cs="Calibri"/>
          <w:b/>
          <w:lang w:eastAsia="pl-PL"/>
        </w:rPr>
        <w:t>,</w:t>
      </w:r>
    </w:p>
    <w:p w14:paraId="6A554484" w14:textId="77777777" w:rsidR="001B754C" w:rsidRPr="00A70294" w:rsidRDefault="001B754C" w:rsidP="00D02119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49EB1409" w14:textId="4D2F05DF" w:rsidR="00D73EF6" w:rsidRPr="00BA764D" w:rsidRDefault="00D73EF6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bookmarkStart w:id="2" w:name="_Hlk65569567"/>
      <w:r>
        <w:t xml:space="preserve">na wykonany przedmiot zamówienia udzielam(-y) gwarancji na okres </w:t>
      </w:r>
      <w:r w:rsidR="008A2E7E" w:rsidRPr="008A2E7E">
        <w:rPr>
          <w:b/>
          <w:bCs/>
        </w:rPr>
        <w:t>24</w:t>
      </w:r>
      <w:r w:rsidRPr="008A2E7E">
        <w:rPr>
          <w:b/>
          <w:bCs/>
        </w:rPr>
        <w:t xml:space="preserve"> miesięcy</w:t>
      </w:r>
      <w:r>
        <w:t xml:space="preserve"> licząc od dnia </w:t>
      </w:r>
      <w:r w:rsidR="00071A6C">
        <w:t xml:space="preserve">podpisania </w:t>
      </w:r>
      <w:r w:rsidR="00BA764D">
        <w:t xml:space="preserve">protokołu </w:t>
      </w:r>
      <w:bookmarkEnd w:id="2"/>
      <w:r w:rsidR="005E59F1">
        <w:t>odbioru</w:t>
      </w:r>
      <w:r w:rsidR="00BA764D">
        <w:t>.</w:t>
      </w:r>
    </w:p>
    <w:bookmarkEnd w:id="1"/>
    <w:p w14:paraId="4156B96A" w14:textId="77777777" w:rsidR="00F81DBA" w:rsidRPr="00797687" w:rsidRDefault="00F81DBA" w:rsidP="00797687">
      <w:pPr>
        <w:spacing w:before="120" w:after="0" w:line="240" w:lineRule="auto"/>
        <w:rPr>
          <w:bCs/>
        </w:rPr>
      </w:pPr>
    </w:p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6F2C9C" w14:paraId="6445242B" w14:textId="77777777" w:rsidTr="00A72EAF">
        <w:tc>
          <w:tcPr>
            <w:tcW w:w="567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72EAF">
        <w:trPr>
          <w:trHeight w:val="590"/>
        </w:trPr>
        <w:tc>
          <w:tcPr>
            <w:tcW w:w="567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874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1E4AAAD4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BA764D">
        <w:t>dostaw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14E6F0A4" w14:textId="77777777" w:rsidR="001B754C" w:rsidRPr="00BA7106" w:rsidRDefault="001B754C" w:rsidP="001B754C">
      <w:pPr>
        <w:pStyle w:val="Akapitzlist"/>
        <w:spacing w:after="0" w:line="240" w:lineRule="auto"/>
        <w:ind w:left="567"/>
        <w:rPr>
          <w:bCs/>
        </w:rPr>
      </w:pPr>
    </w:p>
    <w:p w14:paraId="016BF076" w14:textId="5C810E68" w:rsidR="00D6029F" w:rsidRPr="00D6029F" w:rsidRDefault="00D6029F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7ABE2655" w14:textId="77777777" w:rsidR="0058162D" w:rsidRDefault="0058162D" w:rsidP="00A72EAF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0520C172" w14:textId="4DF25854" w:rsidR="001B754C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65337910" w14:textId="22582870" w:rsidR="0058162D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29C1269D" w14:textId="180E3F84" w:rsidR="009F79AC" w:rsidRDefault="00924BC9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lastRenderedPageBreak/>
        <w:t xml:space="preserve">Oświadczam, </w:t>
      </w:r>
      <w:r w:rsidR="00A11442"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133E77">
        <w:rPr>
          <w:rStyle w:val="Odwoanieprzypisudolnego"/>
          <w:b/>
          <w:bCs/>
        </w:rPr>
        <w:footnoteReference w:id="3"/>
      </w:r>
      <w:r w:rsidRPr="00133E77">
        <w:rPr>
          <w:b/>
          <w:bCs/>
        </w:rPr>
        <w:t xml:space="preserve"> </w:t>
      </w:r>
      <w:r w:rsidRPr="00B86B04">
        <w:t>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71F33098" w14:textId="609419DF" w:rsidR="00E7672B" w:rsidRDefault="00D02119" w:rsidP="00A72EAF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15C2838B" w14:textId="77777777" w:rsidR="001B754C" w:rsidRDefault="001B754C" w:rsidP="00A72EAF">
      <w:pPr>
        <w:spacing w:before="120" w:after="0" w:line="240" w:lineRule="auto"/>
        <w:ind w:left="284"/>
      </w:pPr>
    </w:p>
    <w:p w14:paraId="16185970" w14:textId="7AA223A5" w:rsidR="00E62373" w:rsidRDefault="00E62373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8A2E7E">
        <w:rPr>
          <w:rFonts w:ascii="Calibri" w:eastAsia="Calibri" w:hAnsi="Calibri" w:cs="Times New Roman"/>
          <w:b/>
          <w:bCs/>
        </w:rPr>
        <w:t>jesteśmy</w:t>
      </w:r>
      <w:r w:rsidR="008A2E7E"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mikroprzedsiębiorstwem</w:t>
      </w:r>
      <w:r w:rsidR="008A2E7E">
        <w:rPr>
          <w:rFonts w:ascii="Calibri" w:eastAsia="Calibri" w:hAnsi="Calibri" w:cs="Times New Roman"/>
        </w:rPr>
        <w:t>/</w:t>
      </w:r>
      <w:r w:rsidRPr="00CC6351">
        <w:rPr>
          <w:rFonts w:ascii="Calibri" w:eastAsia="Calibri" w:hAnsi="Calibri" w:cs="Times New Roman"/>
        </w:rPr>
        <w:t xml:space="preserve"> małym</w:t>
      </w:r>
      <w:r w:rsidR="008A2E7E">
        <w:rPr>
          <w:rFonts w:ascii="Calibri" w:eastAsia="Calibri" w:hAnsi="Calibri" w:cs="Times New Roman"/>
        </w:rPr>
        <w:t xml:space="preserve">/ </w:t>
      </w:r>
      <w:r w:rsidRPr="00CC6351">
        <w:rPr>
          <w:rFonts w:ascii="Calibri" w:eastAsia="Calibri" w:hAnsi="Calibri" w:cs="Times New Roman"/>
        </w:rPr>
        <w:t>średnim</w:t>
      </w:r>
      <w:r w:rsidR="008A2E7E">
        <w:rPr>
          <w:rFonts w:ascii="Calibri" w:eastAsia="Calibri" w:hAnsi="Calibri" w:cs="Times New Roman"/>
        </w:rPr>
        <w:t>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 </w:t>
      </w:r>
      <w:r w:rsidR="00D02119">
        <w:rPr>
          <w:rFonts w:ascii="Calibri" w:eastAsia="Calibri" w:hAnsi="Calibri" w:cs="Times New Roman"/>
        </w:rPr>
        <w:br/>
      </w:r>
      <w:r w:rsidRPr="00CC6351">
        <w:rPr>
          <w:rFonts w:ascii="Calibri" w:eastAsia="Calibri" w:hAnsi="Calibri" w:cs="Times New Roman"/>
        </w:rPr>
        <w:t>17 czerwca 2014</w:t>
      </w:r>
      <w:r w:rsidR="003B683F">
        <w:rPr>
          <w:rFonts w:ascii="Calibri" w:eastAsia="Calibri" w:hAnsi="Calibri" w:cs="Times New Roman"/>
        </w:rPr>
        <w:t xml:space="preserve"> r.</w:t>
      </w:r>
      <w:r>
        <w:rPr>
          <w:rFonts w:ascii="Calibri" w:eastAsia="Calibri" w:hAnsi="Calibri" w:cs="Times New Roman"/>
        </w:rPr>
        <w:t>)</w:t>
      </w:r>
      <w:r w:rsidR="00133E77">
        <w:rPr>
          <w:rFonts w:ascii="Calibri" w:eastAsia="Calibri" w:hAnsi="Calibri" w:cs="Times New Roman"/>
        </w:rPr>
        <w:t xml:space="preserve"> </w:t>
      </w:r>
      <w:r w:rsidRPr="00133E77">
        <w:rPr>
          <w:b/>
          <w:bCs/>
          <w:vertAlign w:val="superscript"/>
        </w:rPr>
        <w:footnoteReference w:id="5"/>
      </w:r>
      <w:r w:rsidRPr="00133E77">
        <w:rPr>
          <w:b/>
          <w:bCs/>
        </w:rPr>
        <w:t xml:space="preserve"> </w:t>
      </w:r>
      <w:r w:rsidR="003B683F" w:rsidRPr="003B683F">
        <w:t>.</w:t>
      </w:r>
    </w:p>
    <w:p w14:paraId="3F2BECE3" w14:textId="77777777" w:rsidR="00E62373" w:rsidRPr="00575BDB" w:rsidRDefault="00E62373" w:rsidP="00E62373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1218380A" w14:textId="0CE39DEF" w:rsidR="003B683F" w:rsidRDefault="008A2E7E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55915EE8" w14:textId="31C41F0E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4BE83C85" w14:textId="77777777" w:rsidR="005E59F1" w:rsidRDefault="005E59F1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F63995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F63995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145440">
      <w:headerReference w:type="default" r:id="rId11"/>
      <w:footerReference w:type="default" r:id="rId12"/>
      <w:headerReference w:type="first" r:id="rId13"/>
      <w:pgSz w:w="11906" w:h="16838"/>
      <w:pgMar w:top="1418" w:right="1080" w:bottom="1276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FFCA6" w14:textId="77777777" w:rsidR="00124962" w:rsidRDefault="00124962" w:rsidP="00597E0F">
      <w:pPr>
        <w:spacing w:after="0" w:line="240" w:lineRule="auto"/>
      </w:pPr>
      <w:r>
        <w:separator/>
      </w:r>
    </w:p>
  </w:endnote>
  <w:endnote w:type="continuationSeparator" w:id="0">
    <w:p w14:paraId="0E27CD21" w14:textId="77777777" w:rsidR="00124962" w:rsidRDefault="0012496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DBC35" w14:textId="77777777" w:rsidR="00124962" w:rsidRDefault="00124962" w:rsidP="00597E0F">
      <w:pPr>
        <w:spacing w:after="0" w:line="240" w:lineRule="auto"/>
      </w:pPr>
      <w:r>
        <w:separator/>
      </w:r>
    </w:p>
  </w:footnote>
  <w:footnote w:type="continuationSeparator" w:id="0">
    <w:p w14:paraId="635EAEB4" w14:textId="77777777" w:rsidR="00124962" w:rsidRDefault="00124962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2CDF0B4D" w14:textId="77777777" w:rsidR="00E62373" w:rsidRDefault="00E62373" w:rsidP="00E623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6ABCB3CF" w:rsidR="007F34B3" w:rsidRPr="00A641DF" w:rsidRDefault="007F34B3" w:rsidP="007F34B3">
    <w:pPr>
      <w:pStyle w:val="Nagwek"/>
      <w:rPr>
        <w:rFonts w:cs="Calibri"/>
        <w:b/>
        <w:sz w:val="18"/>
        <w:szCs w:val="18"/>
      </w:rPr>
    </w:pPr>
    <w:r w:rsidRPr="00A641DF">
      <w:rPr>
        <w:rFonts w:cs="Calibri"/>
        <w:b/>
        <w:sz w:val="18"/>
        <w:szCs w:val="18"/>
      </w:rPr>
      <w:t>Nr postępowania</w:t>
    </w:r>
    <w:r w:rsidR="00133E77" w:rsidRPr="00A641DF">
      <w:rPr>
        <w:rFonts w:cs="Calibri"/>
        <w:b/>
        <w:sz w:val="18"/>
        <w:szCs w:val="18"/>
      </w:rPr>
      <w:t xml:space="preserve"> </w:t>
    </w:r>
    <w:r w:rsidR="005C4D24">
      <w:rPr>
        <w:rFonts w:cs="Calibri"/>
        <w:b/>
        <w:sz w:val="18"/>
        <w:szCs w:val="18"/>
      </w:rPr>
      <w:t>6</w:t>
    </w:r>
    <w:r w:rsidRPr="00A641DF">
      <w:rPr>
        <w:rFonts w:cs="Calibri"/>
        <w:b/>
        <w:sz w:val="18"/>
        <w:szCs w:val="18"/>
      </w:rPr>
      <w:t>/T/202</w:t>
    </w:r>
    <w:r w:rsidR="005C4D24">
      <w:rPr>
        <w:rFonts w:cs="Calibri"/>
        <w:b/>
        <w:sz w:val="18"/>
        <w:szCs w:val="18"/>
      </w:rPr>
      <w:t>2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4AB0AE56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75A9E48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0"/>
  </w:num>
  <w:num w:numId="5">
    <w:abstractNumId w:val="47"/>
  </w:num>
  <w:num w:numId="6">
    <w:abstractNumId w:val="80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6"/>
  </w:num>
  <w:num w:numId="30">
    <w:abstractNumId w:val="59"/>
  </w:num>
  <w:num w:numId="31">
    <w:abstractNumId w:val="62"/>
  </w:num>
  <w:num w:numId="32">
    <w:abstractNumId w:val="35"/>
  </w:num>
  <w:num w:numId="33">
    <w:abstractNumId w:val="48"/>
  </w:num>
  <w:num w:numId="34">
    <w:abstractNumId w:val="73"/>
  </w:num>
  <w:num w:numId="35">
    <w:abstractNumId w:val="46"/>
  </w:num>
  <w:num w:numId="36">
    <w:abstractNumId w:val="84"/>
  </w:num>
  <w:num w:numId="37">
    <w:abstractNumId w:val="57"/>
  </w:num>
  <w:num w:numId="38">
    <w:abstractNumId w:val="40"/>
  </w:num>
  <w:num w:numId="39">
    <w:abstractNumId w:val="79"/>
  </w:num>
  <w:num w:numId="40">
    <w:abstractNumId w:val="70"/>
  </w:num>
  <w:num w:numId="41">
    <w:abstractNumId w:val="36"/>
  </w:num>
  <w:num w:numId="42">
    <w:abstractNumId w:val="86"/>
  </w:num>
  <w:num w:numId="43">
    <w:abstractNumId w:val="81"/>
  </w:num>
  <w:num w:numId="44">
    <w:abstractNumId w:val="45"/>
  </w:num>
  <w:num w:numId="45">
    <w:abstractNumId w:val="37"/>
  </w:num>
  <w:num w:numId="46">
    <w:abstractNumId w:val="75"/>
  </w:num>
  <w:num w:numId="47">
    <w:abstractNumId w:val="68"/>
  </w:num>
  <w:num w:numId="48">
    <w:abstractNumId w:val="56"/>
  </w:num>
  <w:num w:numId="49">
    <w:abstractNumId w:val="83"/>
  </w:num>
  <w:num w:numId="50">
    <w:abstractNumId w:val="58"/>
  </w:num>
  <w:num w:numId="51">
    <w:abstractNumId w:val="38"/>
  </w:num>
  <w:num w:numId="52">
    <w:abstractNumId w:val="51"/>
  </w:num>
  <w:num w:numId="53">
    <w:abstractNumId w:val="88"/>
  </w:num>
  <w:num w:numId="54">
    <w:abstractNumId w:val="69"/>
  </w:num>
  <w:num w:numId="55">
    <w:abstractNumId w:val="64"/>
  </w:num>
  <w:num w:numId="56">
    <w:abstractNumId w:val="67"/>
  </w:num>
  <w:num w:numId="57">
    <w:abstractNumId w:val="78"/>
  </w:num>
  <w:num w:numId="58">
    <w:abstractNumId w:val="41"/>
  </w:num>
  <w:num w:numId="59">
    <w:abstractNumId w:val="77"/>
  </w:num>
  <w:num w:numId="60">
    <w:abstractNumId w:val="87"/>
  </w:num>
  <w:num w:numId="61">
    <w:abstractNumId w:val="85"/>
  </w:num>
  <w:num w:numId="62">
    <w:abstractNumId w:val="60"/>
  </w:num>
  <w:num w:numId="63">
    <w:abstractNumId w:val="66"/>
  </w:num>
  <w:num w:numId="64">
    <w:abstractNumId w:val="44"/>
  </w:num>
  <w:num w:numId="65">
    <w:abstractNumId w:val="43"/>
  </w:num>
  <w:num w:numId="66">
    <w:abstractNumId w:val="54"/>
  </w:num>
  <w:num w:numId="67">
    <w:abstractNumId w:val="55"/>
  </w:num>
  <w:num w:numId="68">
    <w:abstractNumId w:val="74"/>
  </w:num>
  <w:num w:numId="69">
    <w:abstractNumId w:val="63"/>
  </w:num>
  <w:num w:numId="70">
    <w:abstractNumId w:val="49"/>
  </w:num>
  <w:num w:numId="71">
    <w:abstractNumId w:val="4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118B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4962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5440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138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2C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3E80"/>
    <w:rsid w:val="003B49C9"/>
    <w:rsid w:val="003B4E6E"/>
    <w:rsid w:val="003B50BF"/>
    <w:rsid w:val="003B5FC7"/>
    <w:rsid w:val="003B6289"/>
    <w:rsid w:val="003B62FF"/>
    <w:rsid w:val="003B64FA"/>
    <w:rsid w:val="003B683F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50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3CF2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55F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4D24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2F4C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AD8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04EA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A5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2E7E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102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D1B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1D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1DF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E7521"/>
    <w:rsid w:val="00BF0038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4F61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82E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4C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3995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4D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4D2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5C4D24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2930</TotalTime>
  <Pages>3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2</cp:revision>
  <cp:lastPrinted>2020-08-06T13:47:00Z</cp:lastPrinted>
  <dcterms:created xsi:type="dcterms:W3CDTF">2020-04-27T20:49:00Z</dcterms:created>
  <dcterms:modified xsi:type="dcterms:W3CDTF">2022-03-08T09:48:00Z</dcterms:modified>
</cp:coreProperties>
</file>