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0F690" w14:textId="029563D4" w:rsidR="00B70D69" w:rsidRPr="007934E5" w:rsidRDefault="00B70D69" w:rsidP="00B70D69">
      <w:pPr>
        <w:ind w:left="720"/>
        <w:contextualSpacing/>
        <w:jc w:val="right"/>
        <w:rPr>
          <w:rFonts w:ascii="Cambria" w:eastAsia="Calibri" w:hAnsi="Cambria" w:cs="Arial"/>
          <w:b/>
          <w:bCs/>
        </w:rPr>
      </w:pPr>
      <w:r w:rsidRPr="007934E5">
        <w:rPr>
          <w:rFonts w:ascii="Cambria" w:eastAsia="Calibri" w:hAnsi="Cambria" w:cs="Arial"/>
          <w:b/>
          <w:bCs/>
        </w:rPr>
        <w:t xml:space="preserve">Załącznik Nr </w:t>
      </w:r>
      <w:r w:rsidR="007644A5">
        <w:rPr>
          <w:rFonts w:ascii="Cambria" w:eastAsia="Calibri" w:hAnsi="Cambria" w:cs="Arial"/>
          <w:b/>
          <w:bCs/>
        </w:rPr>
        <w:t>5</w:t>
      </w:r>
    </w:p>
    <w:p w14:paraId="6331AB13" w14:textId="586FAA82" w:rsidR="00157326" w:rsidRPr="00052664" w:rsidRDefault="00B70D69" w:rsidP="00B70D69">
      <w:pPr>
        <w:spacing w:after="0" w:line="300" w:lineRule="auto"/>
        <w:jc w:val="center"/>
        <w:rPr>
          <w:rFonts w:ascii="Arial" w:hAnsi="Arial" w:cs="Arial"/>
          <w:b/>
        </w:rPr>
      </w:pPr>
      <w:r w:rsidRPr="007934E5">
        <w:rPr>
          <w:rFonts w:ascii="Cambria" w:eastAsia="Calibri" w:hAnsi="Cambria" w:cs="Arial"/>
          <w:b/>
          <w:bCs/>
        </w:rPr>
        <w:t>Projekt umowy</w:t>
      </w:r>
      <w:r w:rsidR="00157326" w:rsidRPr="00052664">
        <w:rPr>
          <w:rFonts w:ascii="Arial" w:hAnsi="Arial" w:cs="Arial"/>
          <w:b/>
        </w:rPr>
        <w:t xml:space="preserve"> </w:t>
      </w:r>
    </w:p>
    <w:p w14:paraId="654D2143" w14:textId="77777777" w:rsidR="00B70D69" w:rsidRDefault="00B70D69" w:rsidP="007332EC">
      <w:pPr>
        <w:widowControl w:val="0"/>
        <w:suppressAutoHyphens/>
        <w:spacing w:after="0" w:line="30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37CD544" w14:textId="6914FD7A" w:rsidR="00157326" w:rsidRPr="00173E49" w:rsidRDefault="00B70D69" w:rsidP="007332EC">
      <w:pPr>
        <w:widowControl w:val="0"/>
        <w:suppressAutoHyphens/>
        <w:spacing w:after="0" w:line="30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70D69">
        <w:rPr>
          <w:rFonts w:ascii="Arial" w:eastAsia="Times New Roman" w:hAnsi="Arial" w:cs="Arial"/>
          <w:sz w:val="20"/>
          <w:szCs w:val="20"/>
          <w:lang w:eastAsia="ar-SA"/>
        </w:rPr>
        <w:t>Zawarta w dniu …………..2024 r. w Iławie pomiędzy Powiatem Iławskim – Powiatowy Zarząd Dróg w Iławie, ul. Tadeusza Kościuszki 33A, 14-200 Iława;, zwanym dalej „Zamawiającym”, reprezentowanym przez:</w:t>
      </w:r>
      <w:r w:rsidR="00157326" w:rsidRPr="00173E4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1742A5B" w14:textId="77777777" w:rsidR="00B70D69" w:rsidRDefault="00B70D69" w:rsidP="007332EC">
      <w:pPr>
        <w:widowControl w:val="0"/>
        <w:suppressAutoHyphens/>
        <w:spacing w:after="0" w:line="30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94CAD37" w14:textId="77777777" w:rsidR="00B70D69" w:rsidRPr="00B70D69" w:rsidRDefault="00B70D69" w:rsidP="00B70D69">
      <w:pPr>
        <w:spacing w:after="0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>Radosław Augustyniak</w:t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ab/>
        <w:t>– Dyrektor</w:t>
      </w:r>
    </w:p>
    <w:p w14:paraId="0D9E1E14" w14:textId="77777777" w:rsidR="00B70D69" w:rsidRPr="00B70D69" w:rsidRDefault="00B70D69" w:rsidP="00B70D69">
      <w:pPr>
        <w:spacing w:after="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B70D69">
        <w:rPr>
          <w:rFonts w:ascii="Arial" w:eastAsia="Calibri" w:hAnsi="Arial" w:cs="Arial"/>
          <w:color w:val="000000"/>
          <w:sz w:val="20"/>
          <w:szCs w:val="20"/>
        </w:rPr>
        <w:t>przy kontrasygnacie</w:t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Głównego Księgowego Ewy Maruszak</w:t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ab/>
        <w:t xml:space="preserve"> </w:t>
      </w:r>
    </w:p>
    <w:p w14:paraId="05F4ABED" w14:textId="5D5B62D9" w:rsidR="00B70D69" w:rsidRPr="00B70D69" w:rsidRDefault="00B70D69" w:rsidP="00B70D69">
      <w:pPr>
        <w:spacing w:after="0"/>
        <w:jc w:val="both"/>
        <w:rPr>
          <w:rFonts w:ascii="Arial" w:eastAsia="Calibri" w:hAnsi="Arial" w:cs="Arial"/>
          <w:bCs/>
          <w:color w:val="000000"/>
          <w:sz w:val="20"/>
          <w:szCs w:val="20"/>
          <w:lang w:val="de-DE"/>
        </w:rPr>
      </w:pPr>
      <w:r w:rsidRPr="00B70D69">
        <w:rPr>
          <w:rFonts w:ascii="Arial" w:eastAsia="Calibri" w:hAnsi="Arial" w:cs="Arial"/>
          <w:bCs/>
          <w:color w:val="000000"/>
          <w:sz w:val="20"/>
          <w:szCs w:val="20"/>
          <w:lang w:val="de-DE"/>
        </w:rPr>
        <w:t xml:space="preserve">a </w:t>
      </w: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16746197" w14:textId="77777777" w:rsidR="00B70D69" w:rsidRPr="00B70D69" w:rsidRDefault="00B70D69" w:rsidP="00B70D69">
      <w:pPr>
        <w:spacing w:after="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B70D69">
        <w:rPr>
          <w:rFonts w:ascii="Arial" w:eastAsia="Calibri" w:hAnsi="Arial" w:cs="Arial"/>
          <w:bCs/>
          <w:color w:val="000000"/>
          <w:sz w:val="20"/>
          <w:szCs w:val="20"/>
        </w:rPr>
        <w:t>zwanym dalej „Wykonawcą” reprezentowanym przez:</w:t>
      </w:r>
    </w:p>
    <w:p w14:paraId="59DBF281" w14:textId="09D0A411" w:rsidR="00157326" w:rsidRPr="00F947A9" w:rsidRDefault="00B70D69" w:rsidP="00B70D69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B70D69">
        <w:rPr>
          <w:rFonts w:ascii="Arial" w:eastAsia="Calibri" w:hAnsi="Arial" w:cs="Arial"/>
          <w:b/>
          <w:bCs/>
          <w:color w:val="000000"/>
          <w:sz w:val="20"/>
          <w:szCs w:val="20"/>
        </w:rPr>
        <w:t>………………………………………………………………</w:t>
      </w:r>
    </w:p>
    <w:p w14:paraId="5E2F8591" w14:textId="77777777" w:rsidR="00B70D69" w:rsidRDefault="00B70D69" w:rsidP="007332EC">
      <w:pPr>
        <w:spacing w:after="0" w:line="30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65F32B0F" w14:textId="5830AB7B" w:rsidR="00157326" w:rsidRPr="00F947A9" w:rsidRDefault="00157326" w:rsidP="007332EC">
      <w:pPr>
        <w:spacing w:after="0" w:line="30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1. Przedmiot umowy</w:t>
      </w:r>
    </w:p>
    <w:p w14:paraId="3CC7C361" w14:textId="60EA28BE" w:rsidR="00157326" w:rsidRPr="00F947A9" w:rsidRDefault="00157326" w:rsidP="007332E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Zgodnie z wynikiem przetargu </w:t>
      </w:r>
      <w:r w:rsidR="00B92142">
        <w:rPr>
          <w:rFonts w:ascii="Arial" w:hAnsi="Arial" w:cs="Arial"/>
          <w:sz w:val="20"/>
          <w:szCs w:val="20"/>
        </w:rPr>
        <w:t>w trybie podstawowym</w:t>
      </w:r>
      <w:r w:rsidRPr="00F947A9">
        <w:rPr>
          <w:rFonts w:ascii="Arial" w:hAnsi="Arial" w:cs="Arial"/>
          <w:sz w:val="20"/>
          <w:szCs w:val="20"/>
        </w:rPr>
        <w:t xml:space="preserve"> z dnia </w:t>
      </w:r>
      <w:r w:rsidR="003C61CB">
        <w:rPr>
          <w:rFonts w:ascii="Arial" w:hAnsi="Arial" w:cs="Arial"/>
          <w:sz w:val="20"/>
          <w:szCs w:val="20"/>
        </w:rPr>
        <w:t>…………………..</w:t>
      </w:r>
      <w:r w:rsidRPr="00F947A9">
        <w:rPr>
          <w:rFonts w:ascii="Arial" w:hAnsi="Arial" w:cs="Arial"/>
          <w:sz w:val="20"/>
          <w:szCs w:val="20"/>
        </w:rPr>
        <w:t xml:space="preserve">r. postępowanie znak </w:t>
      </w:r>
      <w:r w:rsidR="003C61CB">
        <w:rPr>
          <w:rFonts w:ascii="Arial" w:hAnsi="Arial" w:cs="Arial"/>
          <w:b/>
          <w:sz w:val="20"/>
          <w:szCs w:val="20"/>
        </w:rPr>
        <w:t>…………………………………….</w:t>
      </w:r>
      <w:r w:rsidRPr="00F947A9">
        <w:rPr>
          <w:rFonts w:ascii="Arial" w:hAnsi="Arial" w:cs="Arial"/>
          <w:sz w:val="20"/>
          <w:szCs w:val="20"/>
        </w:rPr>
        <w:t>, Zamawiający zleca</w:t>
      </w:r>
      <w:r w:rsidR="00B92142">
        <w:rPr>
          <w:rFonts w:ascii="Arial" w:hAnsi="Arial" w:cs="Arial"/>
          <w:sz w:val="20"/>
          <w:szCs w:val="20"/>
        </w:rPr>
        <w:t>,</w:t>
      </w:r>
      <w:r w:rsidRPr="00F947A9">
        <w:rPr>
          <w:rFonts w:ascii="Arial" w:hAnsi="Arial" w:cs="Arial"/>
          <w:sz w:val="20"/>
          <w:szCs w:val="20"/>
        </w:rPr>
        <w:t xml:space="preserve"> a Wykonawca przyjmuje do wykonania usługę </w:t>
      </w:r>
      <w:r>
        <w:rPr>
          <w:rFonts w:ascii="Arial" w:hAnsi="Arial" w:cs="Arial"/>
          <w:sz w:val="20"/>
          <w:szCs w:val="20"/>
        </w:rPr>
        <w:t xml:space="preserve">pn. </w:t>
      </w:r>
      <w:r w:rsidRPr="00F947A9">
        <w:rPr>
          <w:rFonts w:ascii="Arial" w:hAnsi="Arial" w:cs="Arial"/>
          <w:b/>
          <w:sz w:val="20"/>
          <w:szCs w:val="20"/>
        </w:rPr>
        <w:t>„Nasadzenie drzew w pasie drogowym dróg powiatowych na terenie powiatu iławskiego</w:t>
      </w:r>
      <w:r w:rsidR="00A54205">
        <w:rPr>
          <w:rFonts w:ascii="Arial" w:hAnsi="Arial" w:cs="Arial"/>
          <w:b/>
          <w:sz w:val="20"/>
          <w:szCs w:val="20"/>
        </w:rPr>
        <w:t xml:space="preserve"> w 2024 r.</w:t>
      </w:r>
      <w:r w:rsidRPr="00F947A9">
        <w:rPr>
          <w:rFonts w:ascii="Arial" w:hAnsi="Arial" w:cs="Arial"/>
          <w:b/>
          <w:sz w:val="20"/>
          <w:szCs w:val="20"/>
        </w:rPr>
        <w:t>”</w:t>
      </w:r>
      <w:r w:rsidRPr="00F947A9">
        <w:rPr>
          <w:rFonts w:ascii="Arial" w:hAnsi="Arial" w:cs="Arial"/>
          <w:sz w:val="20"/>
          <w:szCs w:val="20"/>
        </w:rPr>
        <w:t xml:space="preserve"> zwanej dalej  </w:t>
      </w:r>
      <w:r w:rsidRPr="00F947A9">
        <w:rPr>
          <w:rFonts w:ascii="Arial" w:hAnsi="Arial" w:cs="Arial"/>
          <w:i/>
          <w:sz w:val="20"/>
          <w:szCs w:val="20"/>
        </w:rPr>
        <w:t>przedmiotem umowy</w:t>
      </w:r>
      <w:r w:rsidRPr="00F947A9">
        <w:rPr>
          <w:rFonts w:ascii="Arial" w:hAnsi="Arial" w:cs="Arial"/>
          <w:sz w:val="20"/>
          <w:szCs w:val="20"/>
        </w:rPr>
        <w:t xml:space="preserve"> lub  </w:t>
      </w:r>
      <w:r w:rsidRPr="00F947A9">
        <w:rPr>
          <w:rFonts w:ascii="Arial" w:hAnsi="Arial" w:cs="Arial"/>
          <w:i/>
          <w:sz w:val="20"/>
          <w:szCs w:val="20"/>
        </w:rPr>
        <w:t>usługą</w:t>
      </w:r>
      <w:r w:rsidRPr="00F947A9">
        <w:rPr>
          <w:rFonts w:ascii="Arial" w:hAnsi="Arial" w:cs="Arial"/>
          <w:sz w:val="20"/>
          <w:szCs w:val="20"/>
        </w:rPr>
        <w:t>.</w:t>
      </w:r>
    </w:p>
    <w:p w14:paraId="569F2D6A" w14:textId="77777777" w:rsidR="00157326" w:rsidRPr="00927378" w:rsidRDefault="00157326" w:rsidP="007332E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bookmarkStart w:id="0" w:name="_Hlk176344780"/>
      <w:r w:rsidRPr="00F947A9">
        <w:rPr>
          <w:rFonts w:ascii="Arial" w:hAnsi="Arial" w:cs="Arial"/>
          <w:color w:val="000000"/>
          <w:sz w:val="20"/>
          <w:szCs w:val="20"/>
        </w:rPr>
        <w:t xml:space="preserve">Przedmiotem umowy jest wykonanie nasadzeń kompensacyjnych za wycięte drzewa </w:t>
      </w:r>
      <w:r w:rsidRPr="00F947A9">
        <w:rPr>
          <w:rFonts w:ascii="Arial" w:hAnsi="Arial" w:cs="Arial"/>
          <w:color w:val="000000"/>
          <w:sz w:val="20"/>
          <w:szCs w:val="20"/>
        </w:rPr>
        <w:br/>
        <w:t xml:space="preserve">w pasie drogowym dróg i ulic powiatowych na terenie powiatu iławskiego. Zamówienie obejmuje: </w:t>
      </w:r>
    </w:p>
    <w:p w14:paraId="339E18CB" w14:textId="4D0A770C" w:rsidR="00157326" w:rsidRPr="00927378" w:rsidRDefault="00157326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7378">
        <w:rPr>
          <w:rFonts w:ascii="Arial" w:hAnsi="Arial" w:cs="Arial"/>
          <w:sz w:val="20"/>
          <w:szCs w:val="20"/>
        </w:rPr>
        <w:t xml:space="preserve">roboty przygotowawcze: </w:t>
      </w:r>
      <w:r w:rsidRPr="00927378">
        <w:rPr>
          <w:rFonts w:ascii="Arial" w:hAnsi="Arial" w:cs="Arial"/>
          <w:color w:val="000000"/>
          <w:sz w:val="20"/>
          <w:szCs w:val="20"/>
        </w:rPr>
        <w:t>zaku</w:t>
      </w:r>
      <w:r w:rsidR="009F7088">
        <w:rPr>
          <w:rFonts w:ascii="Arial" w:hAnsi="Arial" w:cs="Arial"/>
          <w:color w:val="000000"/>
          <w:sz w:val="20"/>
          <w:szCs w:val="20"/>
        </w:rPr>
        <w:t xml:space="preserve">p </w:t>
      </w:r>
      <w:r w:rsidR="00F42B04">
        <w:rPr>
          <w:rFonts w:ascii="Arial" w:hAnsi="Arial" w:cs="Arial"/>
          <w:b/>
          <w:color w:val="000000"/>
          <w:sz w:val="20"/>
          <w:szCs w:val="20"/>
        </w:rPr>
        <w:t>5</w:t>
      </w:r>
      <w:r w:rsidR="00EF759C">
        <w:rPr>
          <w:rFonts w:ascii="Arial" w:hAnsi="Arial" w:cs="Arial"/>
          <w:b/>
          <w:color w:val="000000"/>
          <w:sz w:val="20"/>
          <w:szCs w:val="20"/>
        </w:rPr>
        <w:t>29</w:t>
      </w:r>
      <w:r w:rsidRPr="00927378">
        <w:rPr>
          <w:rFonts w:ascii="Arial" w:hAnsi="Arial" w:cs="Arial"/>
          <w:color w:val="000000"/>
          <w:sz w:val="20"/>
          <w:szCs w:val="20"/>
        </w:rPr>
        <w:t xml:space="preserve"> sadzonek drzew, dostawa sadzonek na miejsce nasadzeń,</w:t>
      </w:r>
      <w:r w:rsidRPr="00927378">
        <w:rPr>
          <w:rFonts w:ascii="Arial" w:hAnsi="Arial" w:cs="Arial"/>
          <w:sz w:val="20"/>
          <w:szCs w:val="20"/>
        </w:rPr>
        <w:t xml:space="preserve"> oczyszczenie miejsca posadzenia z darniny i innych zanieczyszczeń, dowóz ziemi urodzajnej, wyznaczenie miejsc sadzenia,</w:t>
      </w:r>
    </w:p>
    <w:p w14:paraId="532A030E" w14:textId="77777777" w:rsidR="00157326" w:rsidRPr="00927378" w:rsidRDefault="00157326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7378">
        <w:rPr>
          <w:rFonts w:ascii="Arial" w:hAnsi="Arial" w:cs="Arial"/>
          <w:sz w:val="20"/>
          <w:szCs w:val="20"/>
        </w:rPr>
        <w:t>posadzenie drzewa wraz z całkowitą zaprawą dołu ziemią urodzajną,</w:t>
      </w:r>
    </w:p>
    <w:p w14:paraId="0DC40BBA" w14:textId="77777777" w:rsidR="00157326" w:rsidRPr="00927378" w:rsidRDefault="00157326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7378">
        <w:rPr>
          <w:rFonts w:ascii="Arial" w:hAnsi="Arial" w:cs="Arial"/>
          <w:sz w:val="20"/>
          <w:szCs w:val="20"/>
        </w:rPr>
        <w:t>podlanie i nawiezienie nawozem mineralnym,</w:t>
      </w:r>
    </w:p>
    <w:p w14:paraId="350297AB" w14:textId="77777777" w:rsidR="00157326" w:rsidRPr="00927378" w:rsidRDefault="00157326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7378">
        <w:rPr>
          <w:rFonts w:ascii="Arial" w:hAnsi="Arial" w:cs="Arial"/>
          <w:sz w:val="20"/>
          <w:szCs w:val="20"/>
        </w:rPr>
        <w:t>zabezpieczenie drzewa palikami drewnianymi,</w:t>
      </w:r>
    </w:p>
    <w:p w14:paraId="3F813E55" w14:textId="77777777" w:rsidR="00157326" w:rsidRPr="00927378" w:rsidRDefault="00157326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7378">
        <w:rPr>
          <w:rFonts w:ascii="Arial" w:hAnsi="Arial" w:cs="Arial"/>
          <w:sz w:val="20"/>
          <w:szCs w:val="20"/>
        </w:rPr>
        <w:t>wykonanie miski retencyjnej przy drzewie</w:t>
      </w:r>
      <w:r>
        <w:rPr>
          <w:rFonts w:ascii="Arial" w:hAnsi="Arial" w:cs="Arial"/>
          <w:sz w:val="20"/>
          <w:szCs w:val="20"/>
        </w:rPr>
        <w:t>,</w:t>
      </w:r>
    </w:p>
    <w:p w14:paraId="5C411A18" w14:textId="62023508" w:rsidR="00157326" w:rsidRPr="00B92142" w:rsidRDefault="00157326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27378">
        <w:rPr>
          <w:rFonts w:ascii="Arial" w:hAnsi="Arial" w:cs="Arial"/>
          <w:sz w:val="20"/>
          <w:szCs w:val="20"/>
        </w:rPr>
        <w:t xml:space="preserve">dzielenie gwarancji zachowania żywotności posadzonego materiału roślinnego </w:t>
      </w:r>
      <w:r w:rsidRPr="00927378">
        <w:rPr>
          <w:rFonts w:ascii="Arial" w:hAnsi="Arial" w:cs="Arial"/>
          <w:sz w:val="20"/>
          <w:szCs w:val="20"/>
        </w:rPr>
        <w:br/>
        <w:t>po posadzeniu</w:t>
      </w:r>
      <w:r w:rsidR="0067141C">
        <w:rPr>
          <w:rFonts w:ascii="Arial" w:hAnsi="Arial" w:cs="Arial"/>
          <w:sz w:val="20"/>
          <w:szCs w:val="20"/>
        </w:rPr>
        <w:t>,</w:t>
      </w:r>
    </w:p>
    <w:p w14:paraId="305B89C6" w14:textId="65EA4121" w:rsidR="00B92142" w:rsidRDefault="00B92142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75819910"/>
      <w:r>
        <w:rPr>
          <w:rFonts w:ascii="Arial" w:hAnsi="Arial" w:cs="Arial"/>
          <w:color w:val="000000"/>
          <w:sz w:val="20"/>
          <w:szCs w:val="20"/>
        </w:rPr>
        <w:t>na każde drzewko należy założyć osłonkę z tworzywa sztucznego 100 cm wysokości,</w:t>
      </w:r>
    </w:p>
    <w:p w14:paraId="66D18107" w14:textId="4FD9F139" w:rsidR="0075181C" w:rsidRDefault="0075181C" w:rsidP="007332E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palik do mocowania drzew</w:t>
      </w:r>
      <w:r w:rsidR="0067141C">
        <w:rPr>
          <w:rFonts w:ascii="Arial" w:hAnsi="Arial" w:cs="Arial"/>
          <w:color w:val="000000"/>
          <w:sz w:val="20"/>
          <w:szCs w:val="20"/>
        </w:rPr>
        <w:t>ka</w:t>
      </w:r>
      <w:r>
        <w:rPr>
          <w:rFonts w:ascii="Arial" w:hAnsi="Arial" w:cs="Arial"/>
          <w:color w:val="000000"/>
          <w:sz w:val="20"/>
          <w:szCs w:val="20"/>
        </w:rPr>
        <w:t xml:space="preserve"> mus</w:t>
      </w:r>
      <w:r w:rsidR="0067141C"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 mieć wysokość 2/3 wysokości drzewka</w:t>
      </w:r>
      <w:r w:rsidR="0067141C">
        <w:rPr>
          <w:rFonts w:ascii="Arial" w:hAnsi="Arial" w:cs="Arial"/>
          <w:color w:val="000000"/>
          <w:sz w:val="20"/>
          <w:szCs w:val="20"/>
        </w:rPr>
        <w:t>, a jego grubość należy dostosować do parametrów drzewka, aby stanowiło stabilną podporę sadzonki,</w:t>
      </w:r>
    </w:p>
    <w:bookmarkEnd w:id="1"/>
    <w:p w14:paraId="1EBDA002" w14:textId="64DF4F18" w:rsidR="0075181C" w:rsidRPr="0075181C" w:rsidRDefault="00B92142" w:rsidP="0075181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mocowania drzewka do palika należy użyć taśmy koloru </w:t>
      </w:r>
      <w:r w:rsidR="00CC042A">
        <w:rPr>
          <w:rFonts w:ascii="Arial" w:hAnsi="Arial" w:cs="Arial"/>
          <w:color w:val="000000"/>
          <w:sz w:val="20"/>
          <w:szCs w:val="20"/>
        </w:rPr>
        <w:t>czerwonego</w:t>
      </w:r>
      <w:r>
        <w:rPr>
          <w:rFonts w:ascii="Arial" w:hAnsi="Arial" w:cs="Arial"/>
          <w:color w:val="000000"/>
          <w:sz w:val="20"/>
          <w:szCs w:val="20"/>
        </w:rPr>
        <w:t xml:space="preserve"> jaskrawego i pomalować farba fluorescencyjną koloru </w:t>
      </w:r>
      <w:r w:rsidR="00D137D9">
        <w:rPr>
          <w:rFonts w:ascii="Arial" w:hAnsi="Arial" w:cs="Arial"/>
          <w:color w:val="000000"/>
          <w:sz w:val="20"/>
          <w:szCs w:val="20"/>
        </w:rPr>
        <w:t>czerwonego</w:t>
      </w:r>
      <w:r>
        <w:rPr>
          <w:rFonts w:ascii="Arial" w:hAnsi="Arial" w:cs="Arial"/>
          <w:color w:val="000000"/>
          <w:sz w:val="20"/>
          <w:szCs w:val="20"/>
        </w:rPr>
        <w:t xml:space="preserve"> wystające końcówki palika min. 10 cm,</w:t>
      </w:r>
    </w:p>
    <w:p w14:paraId="399C3410" w14:textId="2EBECB5B" w:rsidR="00B92142" w:rsidRDefault="00B92142" w:rsidP="0075181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zaznaczyć na bieżąco współrzędne geograficzne nasadzeń na wszystkich odcinkach dróg i przesłać je drogą elektroniczną</w:t>
      </w:r>
      <w:r w:rsidRPr="00B92142">
        <w:rPr>
          <w:rFonts w:ascii="Arial" w:hAnsi="Arial" w:cs="Arial"/>
          <w:color w:val="000000"/>
          <w:sz w:val="20"/>
          <w:szCs w:val="20"/>
        </w:rPr>
        <w:t xml:space="preserve"> Zamawiającemu przed dokonaniem odbioru końcowego i na każde wezwanie Zamawiającego,</w:t>
      </w:r>
    </w:p>
    <w:p w14:paraId="688C1E86" w14:textId="04F2EEBF" w:rsidR="00B92142" w:rsidRPr="00B92142" w:rsidRDefault="00B92142" w:rsidP="00B92142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sadzonki powinny być o dobrze wykształconych systemach korzeniowych, z korzeniami systematycznie rozłożonymi wokół pnia, o koronach foremnych, proporcjonalnych do wysokości drzew oraz obwodu ich pnia; pień drzewa powinien być zdrowy i prosty, pozbawiony ubytków i pęknięć: sadzonki muszą być zabezpieczone przed zwierzyną, wolne od szkodników i chorób; dokonanie nasadzeń i późniejsza pielęgnacja nasadzonych drzew musi być zgodna ze sztuką pielęgnacji drzew młodych</w:t>
      </w:r>
      <w:r w:rsidR="0067141C">
        <w:rPr>
          <w:rFonts w:ascii="Arial" w:hAnsi="Arial" w:cs="Arial"/>
          <w:color w:val="000000"/>
          <w:sz w:val="20"/>
          <w:szCs w:val="20"/>
        </w:rPr>
        <w:t>.</w:t>
      </w:r>
      <w:bookmarkEnd w:id="0"/>
    </w:p>
    <w:p w14:paraId="4892F50B" w14:textId="1B791307" w:rsidR="00157326" w:rsidRPr="00927378" w:rsidRDefault="00157326" w:rsidP="007332E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927378">
        <w:rPr>
          <w:rFonts w:ascii="Arial" w:hAnsi="Arial" w:cs="Arial"/>
          <w:sz w:val="20"/>
          <w:szCs w:val="20"/>
        </w:rPr>
        <w:t>Szczegółowy wykaz obowiązków ciążących na wykonawcy określa załącznik nr 1,2,3</w:t>
      </w:r>
      <w:r>
        <w:rPr>
          <w:rFonts w:ascii="Arial" w:hAnsi="Arial" w:cs="Arial"/>
          <w:sz w:val="20"/>
          <w:szCs w:val="20"/>
        </w:rPr>
        <w:t xml:space="preserve"> do </w:t>
      </w:r>
      <w:r w:rsidRPr="00927378">
        <w:rPr>
          <w:rFonts w:ascii="Arial" w:hAnsi="Arial" w:cs="Arial"/>
          <w:sz w:val="20"/>
          <w:szCs w:val="20"/>
        </w:rPr>
        <w:t>niniejszej umowy, zgodnie z warunkami określonymi w opisie warunków zamówienia.</w:t>
      </w:r>
    </w:p>
    <w:p w14:paraId="48CF772B" w14:textId="77777777" w:rsidR="00157326" w:rsidRPr="00F947A9" w:rsidRDefault="00157326" w:rsidP="007332EC">
      <w:pPr>
        <w:widowControl w:val="0"/>
        <w:autoSpaceDE w:val="0"/>
        <w:autoSpaceDN w:val="0"/>
        <w:adjustRightInd w:val="0"/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</w:p>
    <w:p w14:paraId="5A1B9419" w14:textId="77777777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2. Termin realizacji</w:t>
      </w:r>
    </w:p>
    <w:p w14:paraId="46BF2B78" w14:textId="21C78181" w:rsidR="006600C0" w:rsidRPr="00A8583F" w:rsidRDefault="00B92142" w:rsidP="00A8583F">
      <w:pPr>
        <w:pStyle w:val="Akapitzlist"/>
        <w:numPr>
          <w:ilvl w:val="0"/>
          <w:numId w:val="39"/>
        </w:numPr>
        <w:spacing w:line="300" w:lineRule="auto"/>
        <w:jc w:val="both"/>
        <w:rPr>
          <w:rFonts w:ascii="Arial" w:hAnsi="Arial" w:cs="Arial"/>
          <w:b/>
          <w:sz w:val="20"/>
        </w:rPr>
      </w:pPr>
      <w:r w:rsidRPr="00A8583F">
        <w:rPr>
          <w:rFonts w:ascii="Arial" w:hAnsi="Arial" w:cs="Arial"/>
          <w:sz w:val="20"/>
        </w:rPr>
        <w:t>Wykonawca z</w:t>
      </w:r>
      <w:r w:rsidR="00A8583F" w:rsidRPr="00A8583F">
        <w:rPr>
          <w:rFonts w:ascii="Arial" w:hAnsi="Arial" w:cs="Arial"/>
          <w:sz w:val="20"/>
        </w:rPr>
        <w:t>o</w:t>
      </w:r>
      <w:r w:rsidRPr="00A8583F">
        <w:rPr>
          <w:rFonts w:ascii="Arial" w:hAnsi="Arial" w:cs="Arial"/>
          <w:sz w:val="20"/>
        </w:rPr>
        <w:t xml:space="preserve">bowiązany jest zrealizować przedmiot zamówienia </w:t>
      </w:r>
      <w:r w:rsidR="00A8583F">
        <w:rPr>
          <w:rFonts w:ascii="Arial" w:hAnsi="Arial" w:cs="Arial"/>
          <w:sz w:val="20"/>
        </w:rPr>
        <w:t xml:space="preserve">w terminie od dnia podpisania umowy do dnia </w:t>
      </w:r>
      <w:r w:rsidR="00A8583F" w:rsidRPr="00EF759C">
        <w:rPr>
          <w:rFonts w:ascii="Arial" w:hAnsi="Arial" w:cs="Arial"/>
          <w:b/>
          <w:sz w:val="20"/>
        </w:rPr>
        <w:t>30.11.2024 r.</w:t>
      </w:r>
    </w:p>
    <w:p w14:paraId="4A4E3473" w14:textId="77777777" w:rsidR="006600C0" w:rsidRPr="003C61CB" w:rsidRDefault="006600C0" w:rsidP="00B61A0C">
      <w:pPr>
        <w:pStyle w:val="Akapitzlist"/>
        <w:spacing w:line="300" w:lineRule="auto"/>
        <w:ind w:left="426"/>
        <w:jc w:val="both"/>
        <w:rPr>
          <w:rFonts w:ascii="Arial" w:hAnsi="Arial" w:cs="Arial"/>
          <w:b/>
          <w:sz w:val="20"/>
        </w:rPr>
      </w:pPr>
    </w:p>
    <w:p w14:paraId="48FDB373" w14:textId="77777777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3. Zobowiązania</w:t>
      </w:r>
    </w:p>
    <w:p w14:paraId="47DA2861" w14:textId="77777777" w:rsidR="00157326" w:rsidRPr="00F947A9" w:rsidRDefault="00157326" w:rsidP="007332EC">
      <w:pPr>
        <w:numPr>
          <w:ilvl w:val="0"/>
          <w:numId w:val="7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Strony zobowiązują się do współpracy w zakresie realizacji przedmiotu umowy.</w:t>
      </w:r>
    </w:p>
    <w:p w14:paraId="174BF6C5" w14:textId="77777777" w:rsidR="00157326" w:rsidRPr="00F947A9" w:rsidRDefault="00157326" w:rsidP="007332EC">
      <w:pPr>
        <w:numPr>
          <w:ilvl w:val="0"/>
          <w:numId w:val="7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lastRenderedPageBreak/>
        <w:t>Wykonawca zobowiązuje się do:</w:t>
      </w:r>
    </w:p>
    <w:p w14:paraId="58469BC3" w14:textId="035E785E" w:rsidR="00157326" w:rsidRPr="00F947A9" w:rsidRDefault="00157326" w:rsidP="007332EC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Wykonywania czynności będących przedmiotem umowy z należytą starannością i poziomem wiedzy, zgodnie ze sztuką ogrodniczą oraz obowiązującymi przepisami prawa, na terenie objęty</w:t>
      </w:r>
      <w:r w:rsidR="00A8583F">
        <w:rPr>
          <w:rFonts w:ascii="Arial" w:hAnsi="Arial" w:cs="Arial"/>
          <w:sz w:val="20"/>
          <w:szCs w:val="20"/>
        </w:rPr>
        <w:t>m</w:t>
      </w:r>
      <w:r w:rsidRPr="00F947A9">
        <w:rPr>
          <w:rFonts w:ascii="Arial" w:hAnsi="Arial" w:cs="Arial"/>
          <w:sz w:val="20"/>
          <w:szCs w:val="20"/>
        </w:rPr>
        <w:t xml:space="preserve"> zamówieniem oraz warunkami zawartymi w niniejszej umowie;</w:t>
      </w:r>
    </w:p>
    <w:p w14:paraId="27D26A86" w14:textId="5A3C6884" w:rsidR="00157326" w:rsidRPr="00F947A9" w:rsidRDefault="00157326" w:rsidP="007332EC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zapoznania się z terenem, na którym ma realizować przedmiot zamówienia</w:t>
      </w:r>
      <w:r w:rsidR="00A8583F">
        <w:rPr>
          <w:rFonts w:ascii="Arial" w:hAnsi="Arial" w:cs="Arial"/>
          <w:sz w:val="20"/>
          <w:szCs w:val="20"/>
        </w:rPr>
        <w:t>;</w:t>
      </w:r>
    </w:p>
    <w:p w14:paraId="4E4D529F" w14:textId="77777777" w:rsidR="00157326" w:rsidRPr="00927378" w:rsidRDefault="00157326" w:rsidP="007332EC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Usunięcia na swój koszt wszelkich szkód, które powstały w trakcie wykonywania prac, bądź z jego winy oraz zobowiązany jest przez cały czas realizacji przedmiotu zamówienia </w:t>
      </w:r>
      <w:r w:rsidRPr="00927378">
        <w:rPr>
          <w:rFonts w:ascii="Arial" w:hAnsi="Arial" w:cs="Arial"/>
          <w:sz w:val="20"/>
          <w:szCs w:val="20"/>
        </w:rPr>
        <w:t>utrzymania porządku na terenach zieleni, a także na terenach z nimi sąsiadujących, które mogą ulec zniszczeniu w wyniku prowadzenia prac (chodniki, jezdnie);</w:t>
      </w:r>
    </w:p>
    <w:p w14:paraId="07678398" w14:textId="77777777" w:rsidR="00157326" w:rsidRPr="00F947A9" w:rsidRDefault="00157326" w:rsidP="007332EC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Przygotowanie na swój koszt niezbędnych składowisk, magazynów, pomieszczeń socjalnych dla pracowników;</w:t>
      </w:r>
    </w:p>
    <w:p w14:paraId="29300BED" w14:textId="5AFE6170" w:rsidR="00157326" w:rsidRPr="00927378" w:rsidRDefault="00157326" w:rsidP="007332EC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Zapewnienia sprzętu spełniającego wymagania norm technicznych oraz umożliwiającego wykonanie przedmiotu niniejszej umowy</w:t>
      </w:r>
      <w:r>
        <w:rPr>
          <w:rFonts w:ascii="Arial" w:hAnsi="Arial" w:cs="Arial"/>
          <w:sz w:val="20"/>
          <w:szCs w:val="20"/>
        </w:rPr>
        <w:t xml:space="preserve">. </w:t>
      </w:r>
      <w:r w:rsidRPr="00927378">
        <w:rPr>
          <w:rFonts w:ascii="Arial" w:hAnsi="Arial" w:cs="Arial"/>
          <w:sz w:val="20"/>
          <w:szCs w:val="20"/>
        </w:rPr>
        <w:t>Wykonawca w przypadku awarii sprzętu uniemożliwiającej należyte wykonanie przedmiotu niniejszej umowy zapewni sprzęt zastępczy na własny koszt i własnym staraniem</w:t>
      </w:r>
      <w:r w:rsidR="00A8583F">
        <w:rPr>
          <w:rFonts w:ascii="Arial" w:hAnsi="Arial" w:cs="Arial"/>
          <w:sz w:val="20"/>
          <w:szCs w:val="20"/>
        </w:rPr>
        <w:t>;</w:t>
      </w:r>
    </w:p>
    <w:p w14:paraId="3346554C" w14:textId="0E6162DB" w:rsidR="00157326" w:rsidRPr="00F947A9" w:rsidRDefault="00157326" w:rsidP="007332EC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Zapewni</w:t>
      </w:r>
      <w:r w:rsidR="00A8583F">
        <w:rPr>
          <w:rFonts w:ascii="Arial" w:hAnsi="Arial" w:cs="Arial"/>
          <w:sz w:val="20"/>
          <w:szCs w:val="20"/>
        </w:rPr>
        <w:t>enie</w:t>
      </w:r>
      <w:r w:rsidRPr="00F947A9">
        <w:rPr>
          <w:rFonts w:ascii="Arial" w:hAnsi="Arial" w:cs="Arial"/>
          <w:sz w:val="20"/>
          <w:szCs w:val="20"/>
        </w:rPr>
        <w:t xml:space="preserve"> kadry i nadzoru przy realizacji przedmiotu umowy z wymaganymi kwalifikacjami uprawnieniami</w:t>
      </w:r>
      <w:r w:rsidR="00A8583F">
        <w:rPr>
          <w:rFonts w:ascii="Arial" w:hAnsi="Arial" w:cs="Arial"/>
          <w:sz w:val="20"/>
          <w:szCs w:val="20"/>
        </w:rPr>
        <w:t>;</w:t>
      </w:r>
    </w:p>
    <w:p w14:paraId="2C43020D" w14:textId="0A4DAC22" w:rsidR="00157326" w:rsidRPr="00F947A9" w:rsidRDefault="00157326" w:rsidP="007332EC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prowadzenia usługi zgodnie z obowiązującymi przepisami dot. prowadzenia robót </w:t>
      </w:r>
      <w:r w:rsidRPr="00F947A9">
        <w:rPr>
          <w:rFonts w:ascii="Arial" w:hAnsi="Arial" w:cs="Arial"/>
          <w:sz w:val="20"/>
          <w:szCs w:val="20"/>
        </w:rPr>
        <w:br/>
        <w:t>w pasie drogowym, zapewniając bezpieczeństwo użytkownikom dróg i pieszych</w:t>
      </w:r>
      <w:r w:rsidR="00A8583F">
        <w:rPr>
          <w:rFonts w:ascii="Arial" w:hAnsi="Arial" w:cs="Arial"/>
          <w:sz w:val="20"/>
          <w:szCs w:val="20"/>
        </w:rPr>
        <w:t>;</w:t>
      </w:r>
      <w:r w:rsidRPr="00F947A9">
        <w:rPr>
          <w:rFonts w:ascii="Arial" w:hAnsi="Arial" w:cs="Arial"/>
          <w:sz w:val="20"/>
          <w:szCs w:val="20"/>
        </w:rPr>
        <w:t xml:space="preserve"> </w:t>
      </w:r>
    </w:p>
    <w:p w14:paraId="21B28477" w14:textId="60D15A68" w:rsidR="00157326" w:rsidRPr="00A8583F" w:rsidRDefault="00157326" w:rsidP="007332EC">
      <w:pPr>
        <w:pStyle w:val="Zwykytekst"/>
        <w:numPr>
          <w:ilvl w:val="0"/>
          <w:numId w:val="16"/>
        </w:numPr>
        <w:spacing w:line="30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Wykonawca jest zobowiązany do ubezpieczenia się od</w:t>
      </w:r>
      <w:r w:rsidRPr="00F947A9">
        <w:rPr>
          <w:rFonts w:ascii="Arial" w:hAnsi="Arial" w:cs="Arial"/>
          <w:b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 xml:space="preserve">odpowiedzialności cywilnej </w:t>
      </w:r>
      <w:r w:rsidRPr="00F947A9">
        <w:rPr>
          <w:rFonts w:ascii="Arial" w:hAnsi="Arial" w:cs="Arial"/>
          <w:sz w:val="20"/>
          <w:szCs w:val="20"/>
        </w:rPr>
        <w:br/>
        <w:t>w dowolnej firmie ubezpieczeniowej w zakresie prowadzonej przez siebie działalności gospodarczej.</w:t>
      </w:r>
    </w:p>
    <w:p w14:paraId="1F53392D" w14:textId="3524964E" w:rsidR="00A6088D" w:rsidRPr="00A6088D" w:rsidRDefault="00A8583F" w:rsidP="0067141C">
      <w:pPr>
        <w:pStyle w:val="Zwykytekst"/>
        <w:numPr>
          <w:ilvl w:val="0"/>
          <w:numId w:val="7"/>
        </w:numPr>
        <w:spacing w:line="300" w:lineRule="auto"/>
        <w:ind w:left="720"/>
        <w:rPr>
          <w:rFonts w:ascii="Arial" w:hAnsi="Arial" w:cs="Arial"/>
          <w:b/>
          <w:sz w:val="20"/>
          <w:szCs w:val="20"/>
        </w:rPr>
      </w:pPr>
      <w:r w:rsidRPr="00A6088D">
        <w:rPr>
          <w:rFonts w:ascii="Arial" w:hAnsi="Arial" w:cs="Arial"/>
          <w:sz w:val="20"/>
          <w:szCs w:val="20"/>
        </w:rPr>
        <w:t>Okres gwarancji zachowania żywotności posadzonych drzew</w:t>
      </w:r>
      <w:r w:rsidRPr="00A6088D">
        <w:rPr>
          <w:rFonts w:ascii="Arial" w:hAnsi="Arial" w:cs="Arial"/>
          <w:b/>
          <w:sz w:val="20"/>
          <w:szCs w:val="20"/>
        </w:rPr>
        <w:t xml:space="preserve">: </w:t>
      </w:r>
      <w:r w:rsidR="0067141C">
        <w:rPr>
          <w:rFonts w:ascii="Arial" w:hAnsi="Arial" w:cs="Arial"/>
          <w:b/>
          <w:sz w:val="20"/>
          <w:szCs w:val="20"/>
        </w:rPr>
        <w:t>………..</w:t>
      </w:r>
      <w:r w:rsidR="00A6088D" w:rsidRPr="00A6088D">
        <w:rPr>
          <w:rFonts w:ascii="Arial" w:hAnsi="Arial" w:cs="Arial"/>
          <w:b/>
          <w:sz w:val="20"/>
          <w:szCs w:val="20"/>
        </w:rPr>
        <w:t xml:space="preserve"> 2028 r. </w:t>
      </w:r>
      <w:r w:rsidR="00A6088D" w:rsidRPr="00A6088D">
        <w:rPr>
          <w:rFonts w:ascii="Arial" w:hAnsi="Arial" w:cs="Arial"/>
          <w:b/>
          <w:sz w:val="20"/>
          <w:szCs w:val="20"/>
        </w:rPr>
        <w:br/>
      </w:r>
      <w:r w:rsidR="00A6088D" w:rsidRPr="00A6088D">
        <w:rPr>
          <w:rFonts w:ascii="Arial" w:hAnsi="Arial" w:cs="Arial"/>
          <w:i/>
          <w:sz w:val="20"/>
          <w:szCs w:val="20"/>
        </w:rPr>
        <w:t>(okres gwarancji żywotności drzew zgodnie z ofertą wykonawcy).</w:t>
      </w:r>
    </w:p>
    <w:p w14:paraId="5890979B" w14:textId="0A4BF719" w:rsidR="00157326" w:rsidRPr="00A6088D" w:rsidRDefault="00157326" w:rsidP="00A6088D">
      <w:pPr>
        <w:pStyle w:val="Zwykytekst"/>
        <w:spacing w:line="30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E14EF00" w14:textId="77777777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4. Odpowiedzialność Wykonawcy</w:t>
      </w:r>
    </w:p>
    <w:p w14:paraId="442196BC" w14:textId="77777777" w:rsidR="00157326" w:rsidRPr="00F947A9" w:rsidRDefault="00157326" w:rsidP="007332EC">
      <w:pPr>
        <w:widowControl w:val="0"/>
        <w:numPr>
          <w:ilvl w:val="1"/>
          <w:numId w:val="22"/>
        </w:numPr>
        <w:tabs>
          <w:tab w:val="clear" w:pos="390"/>
        </w:tabs>
        <w:suppressAutoHyphens/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Kary nałożone przez organy państwowe za nieprzestrzeganie przepisów bhp i innych w zakresie prac objętych umową obciążają Wykonawcę. </w:t>
      </w:r>
    </w:p>
    <w:p w14:paraId="57A08BED" w14:textId="77777777" w:rsidR="00157326" w:rsidRPr="00F947A9" w:rsidRDefault="00157326" w:rsidP="007332EC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 Wykonawca odpowiada materialnie za szkody wyrządzone w czasie wykonywania czynności objętych umową przez osoby podległe Wykonawcy, do pełnej wysokości poniesionej przez Zamawiającego szkody.</w:t>
      </w:r>
    </w:p>
    <w:p w14:paraId="4524F6F0" w14:textId="77777777" w:rsidR="00157326" w:rsidRPr="00F947A9" w:rsidRDefault="00157326" w:rsidP="007332EC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Wykonawca ponosi odpowiedzialności za szkody wyrządzone osobom trzecim w związku z powadzonymi pracami oraz z powodu niewykonania lub niewłaściwego wykonania przedmiotu umowy - wykonawca zobowiązany jest do pokrycia pełnej wartości szkody.</w:t>
      </w:r>
    </w:p>
    <w:p w14:paraId="362227FC" w14:textId="77777777" w:rsidR="00157326" w:rsidRPr="00F947A9" w:rsidRDefault="00157326" w:rsidP="007332EC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Wykonawca odpowiedzialny jest także za szkody, które powstały w trakcie trwania tej umowy, ale ujawniły się po jej zakończeniu.</w:t>
      </w:r>
    </w:p>
    <w:p w14:paraId="5764BD5F" w14:textId="77777777" w:rsidR="00157326" w:rsidRPr="00F947A9" w:rsidRDefault="00157326" w:rsidP="007332EC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Strony mają obowiązek wzajemnego informowania o wszelkich zmianach statusu prawnego swojej firmy, a także o wszczęciu postępowania upadłościowego, układowego i likwidacyjnego.</w:t>
      </w:r>
    </w:p>
    <w:p w14:paraId="4EC1C2A6" w14:textId="77777777" w:rsidR="00157326" w:rsidRPr="00F947A9" w:rsidRDefault="00157326" w:rsidP="007332EC">
      <w:pPr>
        <w:tabs>
          <w:tab w:val="num" w:pos="284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7A552BAC" w14:textId="77777777" w:rsidR="00157326" w:rsidRPr="00442986" w:rsidRDefault="00157326" w:rsidP="007332EC">
      <w:pPr>
        <w:spacing w:after="0" w:line="300" w:lineRule="auto"/>
        <w:ind w:left="340"/>
        <w:jc w:val="center"/>
        <w:rPr>
          <w:rFonts w:ascii="Arial" w:hAnsi="Arial" w:cs="Arial"/>
          <w:b/>
          <w:sz w:val="20"/>
          <w:szCs w:val="20"/>
        </w:rPr>
      </w:pPr>
      <w:r w:rsidRPr="00442986">
        <w:rPr>
          <w:rFonts w:ascii="Arial" w:hAnsi="Arial" w:cs="Arial"/>
          <w:b/>
          <w:sz w:val="20"/>
          <w:szCs w:val="20"/>
        </w:rPr>
        <w:t>§ 5. Wynagrodzenie i warunki płatności</w:t>
      </w:r>
    </w:p>
    <w:p w14:paraId="30796FBA" w14:textId="77777777" w:rsidR="00157326" w:rsidRDefault="00157326" w:rsidP="007332EC">
      <w:pPr>
        <w:spacing w:after="0" w:line="30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442986">
        <w:rPr>
          <w:rFonts w:ascii="Arial" w:hAnsi="Arial" w:cs="Arial"/>
          <w:sz w:val="20"/>
          <w:szCs w:val="20"/>
        </w:rPr>
        <w:t>Zamawiający zobowiązuje się do zapłaty za faktycznie wykonaną i odebraną ilość usług (ilość pomnożona przez cenę jednostkową). Ceny jednostkowe za wykonanie poszczególnych elementów umowy</w:t>
      </w:r>
      <w:r w:rsidRPr="00927378">
        <w:rPr>
          <w:rFonts w:ascii="Arial" w:hAnsi="Arial" w:cs="Arial"/>
          <w:sz w:val="20"/>
          <w:szCs w:val="20"/>
        </w:rPr>
        <w:t xml:space="preserve"> zostały określone w załączniku nr 3 do umowy.</w:t>
      </w:r>
    </w:p>
    <w:p w14:paraId="3DC0115B" w14:textId="77777777" w:rsidR="00157326" w:rsidRPr="00442986" w:rsidRDefault="00157326" w:rsidP="007332EC">
      <w:pPr>
        <w:pStyle w:val="Akapitzlist"/>
        <w:numPr>
          <w:ilvl w:val="0"/>
          <w:numId w:val="26"/>
        </w:numPr>
        <w:spacing w:line="300" w:lineRule="auto"/>
        <w:jc w:val="both"/>
        <w:rPr>
          <w:rFonts w:ascii="Arial" w:hAnsi="Arial" w:cs="Arial"/>
          <w:sz w:val="20"/>
        </w:rPr>
      </w:pPr>
      <w:r w:rsidRPr="00442986">
        <w:rPr>
          <w:rFonts w:ascii="Arial" w:hAnsi="Arial" w:cs="Arial"/>
          <w:sz w:val="20"/>
        </w:rPr>
        <w:t>Należne, maksymalne wynagrodzenie, zgodnie z załącznikiem nr 3 do umowy, wynosi:</w:t>
      </w:r>
    </w:p>
    <w:p w14:paraId="0C66A149" w14:textId="654F85FA" w:rsidR="00157326" w:rsidRPr="00F947A9" w:rsidRDefault="00157326" w:rsidP="007332EC">
      <w:pPr>
        <w:spacing w:after="0" w:line="300" w:lineRule="auto"/>
        <w:ind w:left="340" w:firstLine="3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netto: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F2FC4">
        <w:rPr>
          <w:rFonts w:ascii="Arial" w:hAnsi="Arial" w:cs="Arial"/>
          <w:sz w:val="20"/>
          <w:szCs w:val="20"/>
        </w:rPr>
        <w:t>………………</w:t>
      </w:r>
      <w:r w:rsidR="00A8583F">
        <w:rPr>
          <w:rFonts w:ascii="Arial" w:hAnsi="Arial" w:cs="Arial"/>
          <w:sz w:val="20"/>
          <w:szCs w:val="20"/>
        </w:rPr>
        <w:t>…</w:t>
      </w:r>
      <w:r w:rsidR="001F2FC4">
        <w:rPr>
          <w:rFonts w:ascii="Arial" w:hAnsi="Arial" w:cs="Arial"/>
          <w:sz w:val="20"/>
          <w:szCs w:val="20"/>
        </w:rPr>
        <w:t>…</w:t>
      </w:r>
      <w:r w:rsidRPr="00F947A9">
        <w:rPr>
          <w:rFonts w:ascii="Arial" w:hAnsi="Arial" w:cs="Arial"/>
          <w:sz w:val="20"/>
          <w:szCs w:val="20"/>
        </w:rPr>
        <w:t xml:space="preserve"> zł,</w:t>
      </w:r>
    </w:p>
    <w:p w14:paraId="58461D19" w14:textId="76BB2482" w:rsidR="00157326" w:rsidRPr="00F947A9" w:rsidRDefault="00157326" w:rsidP="007332EC">
      <w:pPr>
        <w:spacing w:after="0" w:line="300" w:lineRule="auto"/>
        <w:ind w:left="340" w:firstLine="368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podatek VAT 8 % </w:t>
      </w:r>
      <w:r w:rsidRPr="00F947A9">
        <w:rPr>
          <w:rFonts w:ascii="Arial" w:hAnsi="Arial" w:cs="Arial"/>
          <w:sz w:val="20"/>
          <w:szCs w:val="20"/>
        </w:rPr>
        <w:tab/>
      </w:r>
      <w:r w:rsidRPr="00F947A9">
        <w:rPr>
          <w:rFonts w:ascii="Arial" w:hAnsi="Arial" w:cs="Arial"/>
          <w:sz w:val="20"/>
          <w:szCs w:val="20"/>
        </w:rPr>
        <w:tab/>
        <w:t xml:space="preserve"> </w:t>
      </w:r>
      <w:r w:rsidRPr="00F947A9">
        <w:rPr>
          <w:rFonts w:ascii="Arial" w:hAnsi="Arial" w:cs="Arial"/>
          <w:sz w:val="20"/>
          <w:szCs w:val="20"/>
        </w:rPr>
        <w:tab/>
      </w:r>
      <w:r w:rsidR="001F2FC4">
        <w:rPr>
          <w:rFonts w:ascii="Arial" w:hAnsi="Arial" w:cs="Arial"/>
          <w:sz w:val="20"/>
          <w:szCs w:val="20"/>
        </w:rPr>
        <w:t>…………………</w:t>
      </w:r>
      <w:r w:rsidR="00A8583F">
        <w:rPr>
          <w:rFonts w:ascii="Arial" w:hAnsi="Arial" w:cs="Arial"/>
          <w:sz w:val="20"/>
          <w:szCs w:val="20"/>
        </w:rPr>
        <w:t>…</w:t>
      </w:r>
      <w:r w:rsidRPr="00F947A9">
        <w:rPr>
          <w:rFonts w:ascii="Arial" w:hAnsi="Arial" w:cs="Arial"/>
          <w:sz w:val="20"/>
          <w:szCs w:val="20"/>
        </w:rPr>
        <w:t xml:space="preserve"> zł,</w:t>
      </w:r>
    </w:p>
    <w:p w14:paraId="14D72F09" w14:textId="77777777" w:rsidR="00157326" w:rsidRPr="00F947A9" w:rsidRDefault="00157326" w:rsidP="007332EC">
      <w:pPr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brutto: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F2FC4">
        <w:rPr>
          <w:rFonts w:ascii="Arial" w:hAnsi="Arial" w:cs="Arial"/>
          <w:b/>
          <w:sz w:val="20"/>
          <w:szCs w:val="20"/>
        </w:rPr>
        <w:t>……………………</w:t>
      </w:r>
      <w:r w:rsidRPr="00CD71E4">
        <w:rPr>
          <w:rFonts w:ascii="Arial" w:hAnsi="Arial" w:cs="Arial"/>
          <w:b/>
          <w:sz w:val="20"/>
          <w:szCs w:val="20"/>
        </w:rPr>
        <w:t xml:space="preserve"> zł</w:t>
      </w:r>
      <w:r w:rsidRPr="00F947A9">
        <w:rPr>
          <w:rFonts w:ascii="Arial" w:hAnsi="Arial" w:cs="Arial"/>
          <w:sz w:val="20"/>
          <w:szCs w:val="20"/>
        </w:rPr>
        <w:t xml:space="preserve">, </w:t>
      </w:r>
    </w:p>
    <w:p w14:paraId="1E3435C7" w14:textId="77777777" w:rsidR="00157326" w:rsidRPr="00F947A9" w:rsidRDefault="00157326" w:rsidP="007332EC">
      <w:pPr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 słownie: </w:t>
      </w:r>
      <w:r w:rsidR="001F2FC4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  <w:r w:rsidR="00CD71E4">
        <w:rPr>
          <w:rFonts w:ascii="Arial" w:hAnsi="Arial" w:cs="Arial"/>
          <w:sz w:val="20"/>
          <w:szCs w:val="20"/>
        </w:rPr>
        <w:t>.</w:t>
      </w:r>
    </w:p>
    <w:p w14:paraId="53FFCE09" w14:textId="1C148E15" w:rsidR="00157326" w:rsidRDefault="00157326" w:rsidP="007332EC">
      <w:pPr>
        <w:numPr>
          <w:ilvl w:val="1"/>
          <w:numId w:val="27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Zapłata należności za prace będące przedmiotem umowy nastąpi w terminie </w:t>
      </w:r>
      <w:r w:rsidR="00A8583F">
        <w:rPr>
          <w:rFonts w:ascii="Arial" w:hAnsi="Arial" w:cs="Arial"/>
          <w:sz w:val="20"/>
          <w:szCs w:val="20"/>
        </w:rPr>
        <w:t>14</w:t>
      </w:r>
      <w:r w:rsidRPr="00F947A9">
        <w:rPr>
          <w:rFonts w:ascii="Arial" w:hAnsi="Arial" w:cs="Arial"/>
          <w:sz w:val="20"/>
          <w:szCs w:val="20"/>
        </w:rPr>
        <w:t xml:space="preserve"> dni od dnia przekazania Zamawiającemu prawidłowo wystawionej faktury VAT potwierdzonej protokolarnym uznaniem należytego wykonania usługi (odbiorem częściowym), musi być ona wystawiona na Nabywcę – Powiat Iławski ul. Gen. Wł. Andersa 2A, 14 – 200 Iława, NIP 744 17 74 059, w rubryce </w:t>
      </w:r>
      <w:r w:rsidRPr="00F947A9">
        <w:rPr>
          <w:rFonts w:ascii="Arial" w:hAnsi="Arial" w:cs="Arial"/>
          <w:sz w:val="20"/>
          <w:szCs w:val="20"/>
        </w:rPr>
        <w:lastRenderedPageBreak/>
        <w:t xml:space="preserve">odbiorca należy wskazać dane Zamawiającego tj. Powiatowy Zarząd Dróg w Iławie (PZD),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 xml:space="preserve">ul. Tadeusza Kościuszki 33 A, 14 – 200 Iława. </w:t>
      </w:r>
    </w:p>
    <w:p w14:paraId="179018B2" w14:textId="77777777" w:rsidR="001F2FC4" w:rsidRPr="001F2FC4" w:rsidRDefault="001F2FC4" w:rsidP="007332EC">
      <w:pPr>
        <w:numPr>
          <w:ilvl w:val="1"/>
          <w:numId w:val="27"/>
        </w:numPr>
        <w:tabs>
          <w:tab w:val="clear" w:pos="363"/>
          <w:tab w:val="num" w:pos="340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1F2FC4">
        <w:rPr>
          <w:rFonts w:ascii="Arial" w:hAnsi="Arial" w:cs="Arial"/>
          <w:sz w:val="20"/>
          <w:szCs w:val="20"/>
        </w:rPr>
        <w:t>Możliwe jest odbieranie przez Zamawiającego faktur elektronicznych za pośrednictwem platformy elektronicznego fakturowania, jeżeli wykonawca wysłał ustrukturyzowaną fakturę za pośrednictwem tej platformy: https://pefbroker.pl/obszar/dla-wystawcow/ oraz musi być opatrzona kwalifikowanym podpisem elektronicznym.</w:t>
      </w:r>
    </w:p>
    <w:p w14:paraId="0E102DF3" w14:textId="77777777" w:rsidR="001F2FC4" w:rsidRPr="001F2FC4" w:rsidRDefault="001F2FC4" w:rsidP="007332EC">
      <w:pPr>
        <w:numPr>
          <w:ilvl w:val="1"/>
          <w:numId w:val="27"/>
        </w:numPr>
        <w:tabs>
          <w:tab w:val="clear" w:pos="363"/>
          <w:tab w:val="num" w:pos="340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1F2FC4">
        <w:rPr>
          <w:rFonts w:ascii="Arial" w:hAnsi="Arial" w:cs="Arial"/>
          <w:sz w:val="20"/>
          <w:szCs w:val="20"/>
        </w:rPr>
        <w:t>Wprowadza się następujące zasady dotyczące płatności wynagrodzenia należnego dla Wykonawcy z tytułu realizacji Umowy z zastosowaniem mechanizmu podzielonej:</w:t>
      </w:r>
    </w:p>
    <w:p w14:paraId="1DBF691E" w14:textId="6D4F3373" w:rsidR="001F2FC4" w:rsidRDefault="002718AB" w:rsidP="007332EC">
      <w:pPr>
        <w:pStyle w:val="Akapitzlist"/>
        <w:numPr>
          <w:ilvl w:val="2"/>
          <w:numId w:val="35"/>
        </w:numPr>
        <w:spacing w:line="30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1F2FC4" w:rsidRPr="002718AB">
        <w:rPr>
          <w:rFonts w:ascii="Arial" w:hAnsi="Arial" w:cs="Arial"/>
          <w:sz w:val="20"/>
        </w:rPr>
        <w:t>Zamawiający zastrzega sobie prawo rozliczenia płatności wynikających z umowy za pośrednictwem metody podzielonej płatności</w:t>
      </w:r>
      <w:r w:rsidR="006600C0">
        <w:rPr>
          <w:rFonts w:ascii="Arial" w:hAnsi="Arial" w:cs="Arial"/>
          <w:sz w:val="20"/>
        </w:rPr>
        <w:t xml:space="preserve"> </w:t>
      </w:r>
      <w:r w:rsidR="001F2FC4" w:rsidRPr="002718AB">
        <w:rPr>
          <w:rFonts w:ascii="Arial" w:hAnsi="Arial" w:cs="Arial"/>
          <w:sz w:val="20"/>
        </w:rPr>
        <w:t>(ang. Split payment) przewidzianego w przepisach ustawy o podatku od towarów i usług. W takim przypadku rachunek wskazany w umowie winien być rachunkiem umożliwiającym rozliczenie w ramach mechanizmu podzielonej płatności,</w:t>
      </w:r>
    </w:p>
    <w:p w14:paraId="53307352" w14:textId="1275AD23" w:rsidR="001F2FC4" w:rsidRDefault="002718AB" w:rsidP="007332EC">
      <w:pPr>
        <w:pStyle w:val="Akapitzlist"/>
        <w:numPr>
          <w:ilvl w:val="2"/>
          <w:numId w:val="35"/>
        </w:numPr>
        <w:spacing w:line="30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1F2FC4" w:rsidRPr="002718AB">
        <w:rPr>
          <w:rFonts w:ascii="Arial" w:hAnsi="Arial" w:cs="Arial"/>
          <w:sz w:val="20"/>
        </w:rPr>
        <w:t>W przypadku gdy rachunek bankowy Wykonawcy nie spełnia warunków określonych w pkt. a), opóźnienie w dokonaniu płatności w terminie określonym w umowie, powstałe wskutek braku możliwości realizacji przez Zamawiającego płatności wyk\nagrodzenia z zachowaniem mechanizmu podzielonej płatności bądź dokonania płatności na rachunek objęty wykazem nie stanowi opóźnienia w płatności.</w:t>
      </w:r>
    </w:p>
    <w:p w14:paraId="04C4FF50" w14:textId="77777777" w:rsidR="00157326" w:rsidRPr="002718AB" w:rsidRDefault="002718AB" w:rsidP="007332EC">
      <w:pPr>
        <w:pStyle w:val="Akapitzlist"/>
        <w:numPr>
          <w:ilvl w:val="2"/>
          <w:numId w:val="35"/>
        </w:numPr>
        <w:spacing w:line="30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1F2FC4" w:rsidRPr="002718AB">
        <w:rPr>
          <w:rFonts w:ascii="Arial" w:hAnsi="Arial" w:cs="Arial"/>
          <w:sz w:val="20"/>
        </w:rPr>
        <w:t>Wykonawca w ramach realizacji niniejszej umowy załączy oświadczenie, że wskazany rachunek bankowy prowadzony dla jego działalności gospodarczej jest numerem właściwym do dokonania rozliczeń mechanizmem podzielonej płatności (</w:t>
      </w:r>
      <w:r w:rsidR="001F2FC4" w:rsidRPr="002718AB">
        <w:rPr>
          <w:rFonts w:ascii="Arial" w:hAnsi="Arial" w:cs="Arial"/>
          <w:b/>
          <w:sz w:val="20"/>
        </w:rPr>
        <w:t>załącznik nr</w:t>
      </w:r>
      <w:r w:rsidR="001F2FC4" w:rsidRPr="002718AB">
        <w:rPr>
          <w:rFonts w:ascii="Arial" w:hAnsi="Arial" w:cs="Arial"/>
          <w:sz w:val="20"/>
        </w:rPr>
        <w:t xml:space="preserve"> </w:t>
      </w:r>
      <w:r w:rsidR="00D12385">
        <w:rPr>
          <w:rFonts w:ascii="Arial" w:hAnsi="Arial" w:cs="Arial"/>
          <w:b/>
          <w:sz w:val="20"/>
        </w:rPr>
        <w:t>4</w:t>
      </w:r>
      <w:r w:rsidR="001F2FC4" w:rsidRPr="002718AB">
        <w:rPr>
          <w:rFonts w:ascii="Arial" w:hAnsi="Arial" w:cs="Arial"/>
          <w:b/>
          <w:sz w:val="20"/>
        </w:rPr>
        <w:t xml:space="preserve"> </w:t>
      </w:r>
      <w:r w:rsidR="001F2FC4" w:rsidRPr="002718AB">
        <w:rPr>
          <w:rFonts w:ascii="Arial" w:hAnsi="Arial" w:cs="Arial"/>
          <w:sz w:val="20"/>
        </w:rPr>
        <w:t>do umowy).</w:t>
      </w:r>
    </w:p>
    <w:p w14:paraId="14835078" w14:textId="77777777" w:rsidR="00157326" w:rsidRPr="00F947A9" w:rsidRDefault="00157326" w:rsidP="007332EC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Odbiór częściowy będzie dokonany po posadzeniu wszystkich drzew.</w:t>
      </w:r>
    </w:p>
    <w:p w14:paraId="0CB2CC1C" w14:textId="77777777" w:rsidR="00157326" w:rsidRPr="00F947A9" w:rsidRDefault="00157326" w:rsidP="007332EC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Zamawiający zobowiązuje się przystąpić do odbioru częściowego wykonanej usługi w ciągu 7 dni od daty zgłoszenia jej zakończenia. Protokolarnego odbioru wykonanych prac dokona przedstawiciel Zamawiającego</w:t>
      </w:r>
      <w:r>
        <w:rPr>
          <w:rFonts w:ascii="Arial" w:hAnsi="Arial" w:cs="Arial"/>
          <w:sz w:val="20"/>
          <w:szCs w:val="20"/>
        </w:rPr>
        <w:t>.</w:t>
      </w:r>
    </w:p>
    <w:p w14:paraId="424D10B5" w14:textId="77777777" w:rsidR="00157326" w:rsidRPr="00F947A9" w:rsidRDefault="00157326" w:rsidP="007332EC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Podstawą do wystawienia faktury za wykonany przedmiot umowy jest podpisany przez przedstawiciela Zamawiającego i Wykonawcę, protokół odbioru częściowy bez uwag wraz z wyliczeniem wartości faktycznie wykonanych usług. </w:t>
      </w:r>
    </w:p>
    <w:p w14:paraId="2186D4FC" w14:textId="7D389A97" w:rsidR="00157326" w:rsidRPr="00F947A9" w:rsidRDefault="00157326" w:rsidP="007332EC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Protokół odbioru</w:t>
      </w:r>
      <w:r w:rsidR="00A8583F">
        <w:rPr>
          <w:rFonts w:ascii="Arial" w:hAnsi="Arial" w:cs="Arial"/>
          <w:sz w:val="20"/>
          <w:szCs w:val="20"/>
        </w:rPr>
        <w:t>,</w:t>
      </w:r>
      <w:r w:rsidRPr="00F947A9">
        <w:rPr>
          <w:rFonts w:ascii="Arial" w:hAnsi="Arial" w:cs="Arial"/>
          <w:sz w:val="20"/>
          <w:szCs w:val="20"/>
        </w:rPr>
        <w:t xml:space="preserve"> o którym mowa w </w:t>
      </w:r>
      <w:r w:rsidRPr="00927378">
        <w:rPr>
          <w:rFonts w:ascii="Arial" w:hAnsi="Arial" w:cs="Arial"/>
          <w:b/>
          <w:sz w:val="20"/>
          <w:szCs w:val="20"/>
        </w:rPr>
        <w:t>ust.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718AB">
        <w:rPr>
          <w:rFonts w:ascii="Arial" w:hAnsi="Arial" w:cs="Arial"/>
          <w:b/>
          <w:sz w:val="20"/>
          <w:szCs w:val="20"/>
        </w:rPr>
        <w:t>8</w:t>
      </w:r>
      <w:r w:rsidRPr="00927378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 xml:space="preserve">będzie zawierał wszelkie ustalenia dokonane </w:t>
      </w:r>
      <w:r w:rsidRPr="00F947A9">
        <w:rPr>
          <w:rFonts w:ascii="Arial" w:hAnsi="Arial" w:cs="Arial"/>
          <w:sz w:val="20"/>
          <w:szCs w:val="20"/>
        </w:rPr>
        <w:br/>
        <w:t>w toku odbioru. Jeżeli w toku czynności odbioru zostaną stwierdzone wady nadające się do usunięcia lub zostanie stwierdzone nienależyte wykonanie Zamawiający może wyznaczyć termin ich usunięcia (max. do 7 dni). W razie ich nie usunięcia</w:t>
      </w:r>
      <w:r w:rsidR="00D1484B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>w wyznaczonym terminie Zamawiający może w zastępstwie Wykonawcy i na jego koszt usunąć zaistniałe wady, wówczas Wykonawca otrzyma wynagrodzenie za faktycznie wykonany przedmiot umowy, po potrąceniu kary umownej.</w:t>
      </w:r>
    </w:p>
    <w:p w14:paraId="4CA58A3C" w14:textId="1BB6FB80" w:rsidR="00157326" w:rsidRPr="00A6088D" w:rsidRDefault="00157326" w:rsidP="0067141C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Odbiór ostateczny wykonanej usługi będzie dokonany</w:t>
      </w:r>
      <w:r w:rsidR="00A6088D">
        <w:rPr>
          <w:rFonts w:ascii="Arial" w:hAnsi="Arial" w:cs="Arial"/>
          <w:sz w:val="20"/>
          <w:szCs w:val="20"/>
        </w:rPr>
        <w:t>:</w:t>
      </w:r>
      <w:r w:rsidR="00CE0C8F">
        <w:rPr>
          <w:rFonts w:ascii="Arial" w:hAnsi="Arial" w:cs="Arial"/>
          <w:sz w:val="20"/>
          <w:szCs w:val="20"/>
        </w:rPr>
        <w:t xml:space="preserve"> po</w:t>
      </w:r>
      <w:r w:rsidR="00A6088D">
        <w:rPr>
          <w:rFonts w:ascii="Arial" w:hAnsi="Arial" w:cs="Arial"/>
          <w:sz w:val="20"/>
          <w:szCs w:val="20"/>
        </w:rPr>
        <w:t xml:space="preserve"> </w:t>
      </w:r>
      <w:r w:rsidR="00A6088D" w:rsidRPr="00A6088D">
        <w:rPr>
          <w:rFonts w:ascii="Arial" w:hAnsi="Arial" w:cs="Arial"/>
          <w:b/>
          <w:sz w:val="20"/>
          <w:szCs w:val="20"/>
        </w:rPr>
        <w:t xml:space="preserve">1 </w:t>
      </w:r>
      <w:r w:rsidR="00D1484B">
        <w:rPr>
          <w:rFonts w:ascii="Arial" w:hAnsi="Arial" w:cs="Arial"/>
          <w:b/>
          <w:sz w:val="20"/>
          <w:szCs w:val="20"/>
        </w:rPr>
        <w:t>……….</w:t>
      </w:r>
      <w:r w:rsidR="00A6088D" w:rsidRPr="00A6088D">
        <w:rPr>
          <w:rFonts w:ascii="Arial" w:hAnsi="Arial" w:cs="Arial"/>
          <w:b/>
          <w:sz w:val="20"/>
          <w:szCs w:val="20"/>
        </w:rPr>
        <w:t xml:space="preserve"> 2028 r. </w:t>
      </w:r>
      <w:r w:rsidR="00A6088D" w:rsidRPr="00A6088D">
        <w:rPr>
          <w:rFonts w:ascii="Arial" w:hAnsi="Arial" w:cs="Arial"/>
          <w:b/>
          <w:sz w:val="20"/>
          <w:szCs w:val="20"/>
        </w:rPr>
        <w:br/>
      </w:r>
      <w:r w:rsidR="00A6088D" w:rsidRPr="00A6088D">
        <w:rPr>
          <w:rFonts w:ascii="Arial" w:hAnsi="Arial" w:cs="Arial"/>
          <w:i/>
          <w:sz w:val="20"/>
          <w:szCs w:val="20"/>
        </w:rPr>
        <w:t>(okres gwarancji żywotności drzew zgodnie z ofertą wykonawcy).</w:t>
      </w:r>
    </w:p>
    <w:p w14:paraId="05B4EC9A" w14:textId="7D7DE4B2" w:rsidR="00157326" w:rsidRPr="00F947A9" w:rsidRDefault="00157326" w:rsidP="007332EC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73371">
        <w:rPr>
          <w:rFonts w:ascii="Arial" w:hAnsi="Arial" w:cs="Arial"/>
          <w:sz w:val="20"/>
          <w:szCs w:val="20"/>
        </w:rPr>
        <w:t xml:space="preserve">Zamawiający ma </w:t>
      </w:r>
      <w:r w:rsidRPr="00F947A9">
        <w:rPr>
          <w:rFonts w:ascii="Arial" w:hAnsi="Arial" w:cs="Arial"/>
          <w:sz w:val="20"/>
          <w:szCs w:val="20"/>
        </w:rPr>
        <w:t>prawo do kontroli żywotności nasadzeń podczas trwania całego okresu gwarancji. Z przeprowadzonej kontroli zostanie sporządzony</w:t>
      </w:r>
      <w:r w:rsidR="00F15C50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>protokół</w:t>
      </w:r>
      <w:r w:rsidR="00A8583F">
        <w:rPr>
          <w:rFonts w:ascii="Arial" w:hAnsi="Arial" w:cs="Arial"/>
          <w:sz w:val="20"/>
          <w:szCs w:val="20"/>
        </w:rPr>
        <w:t>,</w:t>
      </w:r>
      <w:r w:rsidRPr="00F947A9">
        <w:rPr>
          <w:rFonts w:ascii="Arial" w:hAnsi="Arial" w:cs="Arial"/>
          <w:sz w:val="20"/>
          <w:szCs w:val="20"/>
        </w:rPr>
        <w:t xml:space="preserve"> na mocy którego Wykonawca będzie zobowiązany do usunięcia wad w określonym terminie. Zamawiający może w zastępstwie Wykonawcy i na jego koszt usunąć wady nieusunięte</w:t>
      </w:r>
      <w:r w:rsidR="00D1484B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 xml:space="preserve">w wyznaczonym terminie </w:t>
      </w:r>
      <w:r w:rsidR="00D1484B">
        <w:rPr>
          <w:rFonts w:ascii="Arial" w:hAnsi="Arial" w:cs="Arial"/>
          <w:sz w:val="20"/>
          <w:szCs w:val="20"/>
        </w:rPr>
        <w:t xml:space="preserve">              </w:t>
      </w:r>
      <w:r w:rsidRPr="00F947A9">
        <w:rPr>
          <w:rFonts w:ascii="Arial" w:hAnsi="Arial" w:cs="Arial"/>
          <w:sz w:val="20"/>
          <w:szCs w:val="20"/>
        </w:rPr>
        <w:t>(w szczególności wymienić obumarłe drzewa).</w:t>
      </w:r>
    </w:p>
    <w:p w14:paraId="08E58A65" w14:textId="77777777" w:rsidR="00157326" w:rsidRDefault="00157326" w:rsidP="007332EC">
      <w:pPr>
        <w:spacing w:after="0" w:line="300" w:lineRule="auto"/>
        <w:ind w:left="66"/>
        <w:jc w:val="both"/>
        <w:rPr>
          <w:rFonts w:ascii="Arial" w:hAnsi="Arial" w:cs="Arial"/>
          <w:sz w:val="20"/>
          <w:szCs w:val="20"/>
        </w:rPr>
      </w:pPr>
    </w:p>
    <w:p w14:paraId="68FAEBE0" w14:textId="77777777" w:rsidR="00157326" w:rsidRPr="00F947A9" w:rsidRDefault="00157326" w:rsidP="007332EC">
      <w:pPr>
        <w:tabs>
          <w:tab w:val="left" w:pos="1080"/>
        </w:tabs>
        <w:spacing w:after="0" w:line="30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6.</w:t>
      </w:r>
      <w:r w:rsidRPr="00F947A9">
        <w:rPr>
          <w:rFonts w:ascii="Arial" w:hAnsi="Arial" w:cs="Arial"/>
          <w:bCs/>
          <w:i/>
          <w:sz w:val="20"/>
          <w:szCs w:val="20"/>
        </w:rPr>
        <w:t xml:space="preserve"> /</w:t>
      </w:r>
      <w:r w:rsidRPr="00F947A9">
        <w:rPr>
          <w:rFonts w:ascii="Arial" w:hAnsi="Arial" w:cs="Arial"/>
          <w:i/>
          <w:sz w:val="20"/>
          <w:szCs w:val="20"/>
        </w:rPr>
        <w:t>zapis w przypadku Wykonawców wspólnie realizujących Umowę</w:t>
      </w:r>
    </w:p>
    <w:p w14:paraId="7D37F080" w14:textId="77777777" w:rsidR="00157326" w:rsidRPr="00F947A9" w:rsidRDefault="00157326" w:rsidP="007332EC">
      <w:pPr>
        <w:numPr>
          <w:ilvl w:val="0"/>
          <w:numId w:val="6"/>
        </w:numPr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F947A9">
        <w:rPr>
          <w:rFonts w:ascii="Arial" w:hAnsi="Arial" w:cs="Arial"/>
          <w:iCs/>
          <w:sz w:val="20"/>
          <w:szCs w:val="20"/>
        </w:rPr>
        <w:t>Wykonawcy realizujący wspólnie Umowę są solidarnie odpowiedzialni za jej wykonanie.</w:t>
      </w:r>
    </w:p>
    <w:p w14:paraId="66124F91" w14:textId="799CA454" w:rsidR="00157326" w:rsidRPr="00F947A9" w:rsidRDefault="00157326" w:rsidP="007332EC">
      <w:pPr>
        <w:numPr>
          <w:ilvl w:val="0"/>
          <w:numId w:val="6"/>
        </w:numPr>
        <w:tabs>
          <w:tab w:val="num" w:pos="400"/>
        </w:tabs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F947A9">
        <w:rPr>
          <w:rFonts w:ascii="Arial" w:hAnsi="Arial" w:cs="Arial"/>
          <w:iCs/>
          <w:sz w:val="20"/>
          <w:szCs w:val="20"/>
        </w:rPr>
        <w:t>Wykonawcy realizujący wspólnie Umowę wyznaczają niniejszym spośród siebie Lidera upoważnionego do zaciągania zobowiązań w imieniu wszystkich Wykonawców realizujących wspólnie Umowę. Lider upoważniony jest także do wystawiania faktur, przyjmowania płatności od Zamawiającego i do</w:t>
      </w:r>
      <w:r>
        <w:rPr>
          <w:rFonts w:ascii="Arial" w:hAnsi="Arial" w:cs="Arial"/>
          <w:iCs/>
          <w:sz w:val="20"/>
          <w:szCs w:val="20"/>
        </w:rPr>
        <w:t xml:space="preserve"> przyjmowania poleceń na rzecz </w:t>
      </w:r>
      <w:r w:rsidRPr="00F947A9">
        <w:rPr>
          <w:rFonts w:ascii="Arial" w:hAnsi="Arial" w:cs="Arial"/>
          <w:iCs/>
          <w:sz w:val="20"/>
          <w:szCs w:val="20"/>
        </w:rPr>
        <w:t xml:space="preserve">i w imieniu wszystkich Wykonawców realizujących wspólnie Umowę. </w:t>
      </w:r>
    </w:p>
    <w:p w14:paraId="67834B42" w14:textId="77777777" w:rsidR="00157326" w:rsidRPr="00F947A9" w:rsidRDefault="00157326" w:rsidP="007332EC">
      <w:pPr>
        <w:numPr>
          <w:ilvl w:val="0"/>
          <w:numId w:val="6"/>
        </w:numPr>
        <w:tabs>
          <w:tab w:val="num" w:pos="400"/>
        </w:tabs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F947A9">
        <w:rPr>
          <w:rFonts w:ascii="Arial" w:hAnsi="Arial" w:cs="Arial"/>
          <w:iCs/>
          <w:sz w:val="20"/>
          <w:szCs w:val="20"/>
        </w:rPr>
        <w:t xml:space="preserve">Liderem, o którym mowa w ust. 2 będzie </w:t>
      </w:r>
      <w:r w:rsidRPr="00F947A9">
        <w:rPr>
          <w:rFonts w:ascii="Arial" w:hAnsi="Arial" w:cs="Arial"/>
          <w:iCs/>
          <w:strike/>
          <w:sz w:val="20"/>
          <w:szCs w:val="20"/>
        </w:rPr>
        <w:t>……………………………………………………..</w:t>
      </w:r>
    </w:p>
    <w:p w14:paraId="32EB1E29" w14:textId="77777777" w:rsidR="00157326" w:rsidRPr="00F947A9" w:rsidRDefault="00157326" w:rsidP="007332EC">
      <w:pPr>
        <w:numPr>
          <w:ilvl w:val="0"/>
          <w:numId w:val="6"/>
        </w:numPr>
        <w:tabs>
          <w:tab w:val="num" w:pos="400"/>
        </w:tabs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F947A9">
        <w:rPr>
          <w:rFonts w:ascii="Arial" w:hAnsi="Arial" w:cs="Arial"/>
          <w:iCs/>
          <w:sz w:val="20"/>
          <w:szCs w:val="20"/>
        </w:rPr>
        <w:t>Postanowienia Umowy dotyczące Wykonawcy stosuje się odpowiednio do Wykonawców realizujących wspólnie Umowę.</w:t>
      </w:r>
    </w:p>
    <w:p w14:paraId="00F0D60D" w14:textId="77777777" w:rsidR="00157326" w:rsidRPr="00F947A9" w:rsidRDefault="00157326" w:rsidP="007332EC">
      <w:pPr>
        <w:numPr>
          <w:ilvl w:val="0"/>
          <w:numId w:val="6"/>
        </w:numPr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F947A9">
        <w:rPr>
          <w:rFonts w:ascii="Arial" w:hAnsi="Arial" w:cs="Arial"/>
          <w:iCs/>
          <w:sz w:val="20"/>
          <w:szCs w:val="20"/>
        </w:rPr>
        <w:lastRenderedPageBreak/>
        <w:t xml:space="preserve">W terminie 7 dni przed podpisaniem Umowy Wykonawcy realizujący wspólnie Umowę przedłożą Zamawiającemu kopię umowy określającej: zakres obowiązków każdego z Wykonawców przy realizacji niniejszej Umowy, </w:t>
      </w:r>
      <w:r>
        <w:rPr>
          <w:rFonts w:ascii="Arial" w:hAnsi="Arial" w:cs="Arial"/>
          <w:iCs/>
          <w:sz w:val="20"/>
          <w:szCs w:val="20"/>
        </w:rPr>
        <w:t xml:space="preserve">termin związania porozumieniem </w:t>
      </w:r>
      <w:r w:rsidRPr="00F947A9">
        <w:rPr>
          <w:rFonts w:ascii="Arial" w:hAnsi="Arial" w:cs="Arial"/>
          <w:iCs/>
          <w:sz w:val="20"/>
          <w:szCs w:val="20"/>
        </w:rPr>
        <w:t>na czas</w:t>
      </w:r>
      <w:r w:rsidRPr="00F947A9">
        <w:rPr>
          <w:rFonts w:ascii="Arial" w:hAnsi="Arial" w:cs="Arial"/>
          <w:i/>
          <w:iCs/>
          <w:sz w:val="20"/>
          <w:szCs w:val="20"/>
        </w:rPr>
        <w:t xml:space="preserve"> </w:t>
      </w:r>
      <w:r w:rsidRPr="00F947A9">
        <w:rPr>
          <w:rFonts w:ascii="Arial" w:hAnsi="Arial" w:cs="Arial"/>
          <w:iCs/>
          <w:sz w:val="20"/>
          <w:szCs w:val="20"/>
        </w:rPr>
        <w:t>nie krótszy niż czas wynikający z niniejszej Umowy, wskazanie Pełnomocnika, zapis o wspólnej i solidarnej odpowiedzialności w zakresie realizacji przedmiotu Umowy.</w:t>
      </w:r>
    </w:p>
    <w:p w14:paraId="32506B51" w14:textId="77777777" w:rsidR="00157326" w:rsidRDefault="00157326" w:rsidP="007332EC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5E1B3708" w14:textId="77777777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 xml:space="preserve">§ 7. </w:t>
      </w:r>
      <w:r w:rsidR="002718AB" w:rsidRPr="006D4214">
        <w:rPr>
          <w:rFonts w:ascii="Arial" w:hAnsi="Arial" w:cs="Arial"/>
          <w:b/>
          <w:sz w:val="20"/>
          <w:szCs w:val="20"/>
        </w:rPr>
        <w:t>Podwykonawstwo</w:t>
      </w:r>
    </w:p>
    <w:p w14:paraId="551B07F8" w14:textId="77777777" w:rsidR="002718AB" w:rsidRDefault="002718AB" w:rsidP="007332EC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B2786">
        <w:rPr>
          <w:rFonts w:ascii="Arial" w:hAnsi="Arial" w:cs="Arial"/>
          <w:sz w:val="20"/>
        </w:rPr>
        <w:t xml:space="preserve">Wykonawca wykona osobiście następujące części zamówienia: </w:t>
      </w:r>
      <w:r w:rsidRPr="009C00A0">
        <w:rPr>
          <w:rFonts w:ascii="Arial" w:hAnsi="Arial" w:cs="Arial"/>
          <w:strike/>
          <w:sz w:val="20"/>
        </w:rPr>
        <w:t>…………………………………….</w:t>
      </w:r>
    </w:p>
    <w:p w14:paraId="090D9BAD" w14:textId="77777777" w:rsidR="002718AB" w:rsidRDefault="002718AB" w:rsidP="007332EC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A5A14">
        <w:rPr>
          <w:rFonts w:ascii="Arial" w:hAnsi="Arial" w:cs="Arial"/>
          <w:sz w:val="20"/>
        </w:rPr>
        <w:t xml:space="preserve">Wykonawca powierzy podwykonawcom wykonanie następujących części zamówienia: </w:t>
      </w:r>
      <w:r w:rsidRPr="009C00A0">
        <w:rPr>
          <w:rFonts w:ascii="Arial" w:hAnsi="Arial" w:cs="Arial"/>
          <w:strike/>
          <w:sz w:val="20"/>
        </w:rPr>
        <w:t>………………………………………………………………</w:t>
      </w:r>
    </w:p>
    <w:p w14:paraId="6A19E282" w14:textId="77777777" w:rsidR="002718AB" w:rsidRPr="00155744" w:rsidRDefault="002718AB" w:rsidP="007332EC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155744">
        <w:rPr>
          <w:rFonts w:ascii="Arial" w:hAnsi="Arial" w:cs="Arial"/>
          <w:sz w:val="20"/>
        </w:rPr>
        <w:t xml:space="preserve">Zlecenie wykonania części usług podwykonawcom nie zmienia zobowiązań Wykonawcy wobec Zamawiającego za wykonanie tej części usługi. </w:t>
      </w:r>
    </w:p>
    <w:p w14:paraId="7E138AEF" w14:textId="77777777" w:rsidR="002718AB" w:rsidRPr="00DA5A14" w:rsidRDefault="002718AB" w:rsidP="007332EC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A5A14">
        <w:rPr>
          <w:rFonts w:ascii="Arial" w:hAnsi="Arial" w:cs="Arial"/>
          <w:sz w:val="20"/>
        </w:rPr>
        <w:t xml:space="preserve">Wykonawca może: </w:t>
      </w:r>
    </w:p>
    <w:p w14:paraId="4EC600BD" w14:textId="0D71DF2A" w:rsidR="002718AB" w:rsidRDefault="002718AB" w:rsidP="007332EC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powierzyć realizację części zamówienia podwykonawcom, mimo niewskazania w ofercie takiej części do powierzenia podwykonawcom; </w:t>
      </w:r>
    </w:p>
    <w:p w14:paraId="1D172DB3" w14:textId="77777777" w:rsidR="002718AB" w:rsidRDefault="002718AB" w:rsidP="007332EC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wskazać inny zakres podwykonawstwa, niż przedstawiony w ofercie; </w:t>
      </w:r>
    </w:p>
    <w:p w14:paraId="1D40FA1B" w14:textId="77777777" w:rsidR="002718AB" w:rsidRDefault="002718AB" w:rsidP="007332EC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wskazać innych Podwykonawców niż przedstawieni w ofercie; </w:t>
      </w:r>
    </w:p>
    <w:p w14:paraId="60C79B9F" w14:textId="77777777" w:rsidR="002718AB" w:rsidRDefault="002718AB" w:rsidP="007332EC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zrezygnować z podwykonawstwa </w:t>
      </w:r>
    </w:p>
    <w:p w14:paraId="64AA1D58" w14:textId="6E88C380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Wykonawca jest odpowiedzialny za działania, uchybienia i zaniedbania podwykonawców i jego pracowników w takim samym stopniu, jakby to były działania, uchybienia lub zaniedbania jego własnych pracowników. W przypadku, gdy zmiana lub rezygnacja z podwykonawcy, dotyczy podmiotu, na którego zasoby Wykonawca powoływał się na zasadach określonych w Pzp, w celu wykazania spełniania warunków udziału w postępowaniu, o których mowa </w:t>
      </w:r>
      <w:r w:rsidR="00233795">
        <w:rPr>
          <w:rFonts w:ascii="Arial" w:hAnsi="Arial" w:cs="Arial"/>
          <w:color w:val="000000"/>
          <w:sz w:val="20"/>
          <w:szCs w:val="20"/>
        </w:rPr>
        <w:t>w</w:t>
      </w:r>
      <w:r w:rsidRPr="00DA5A14">
        <w:rPr>
          <w:rFonts w:ascii="Arial" w:hAnsi="Arial" w:cs="Arial"/>
          <w:color w:val="000000"/>
          <w:sz w:val="20"/>
          <w:szCs w:val="20"/>
        </w:rPr>
        <w:t xml:space="preserve"> Pzp, Wykonawca jest zobowiązany wykazać Zamawiającemu, że proponowany inny podwykonawca lub Wykonawca samodzielnie spełniają je w stopniu nie mniejszym niż wymagany w trakcie postępowania o udzielenie zamówienia. </w:t>
      </w:r>
    </w:p>
    <w:p w14:paraId="6D349919" w14:textId="77777777" w:rsidR="002718AB" w:rsidRPr="00DA5A14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Umowa z podwykonawcą powinna stanowić w szczególności, że: </w:t>
      </w:r>
    </w:p>
    <w:p w14:paraId="15E25603" w14:textId="77777777" w:rsidR="002718AB" w:rsidRDefault="002718AB" w:rsidP="007332EC">
      <w:pPr>
        <w:widowControl w:val="0"/>
        <w:numPr>
          <w:ilvl w:val="1"/>
          <w:numId w:val="38"/>
        </w:numPr>
        <w:tabs>
          <w:tab w:val="clear" w:pos="1863"/>
        </w:tabs>
        <w:suppressAutoHyphens/>
        <w:spacing w:after="0" w:line="30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zapłaty wynagrodzenia nie może być dłuższy niż 21 dni,</w:t>
      </w:r>
    </w:p>
    <w:p w14:paraId="270A635E" w14:textId="77777777" w:rsidR="002718AB" w:rsidRDefault="002718AB" w:rsidP="007332EC">
      <w:pPr>
        <w:widowControl w:val="0"/>
        <w:numPr>
          <w:ilvl w:val="1"/>
          <w:numId w:val="38"/>
        </w:numPr>
        <w:tabs>
          <w:tab w:val="clear" w:pos="1863"/>
        </w:tabs>
        <w:suppressAutoHyphens/>
        <w:spacing w:after="0" w:line="30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 uchylania się przez Wykonawcę od obowiązku zapłaty wymagalnego wynagrodzenia przysługującego podwykonawcy lub dalszemu podwykonawcy, którzy zawarli zaakceptowane przez Zamawiającego Umowy o podwykonawstwo, których przedmiotem są usługi Zamawiający zapłaci bezpośrednio podwykonawcy kwotę należnego wynagrodzenia bez odsetek należnych podwykonawcy lub dalszemu podwykonawcy, zgodnie z treścią Umowy o podwykonawstwie. </w:t>
      </w:r>
    </w:p>
    <w:p w14:paraId="5492E26A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Umowa o podwykonawstwo nie może zawierać postanowień: </w:t>
      </w:r>
    </w:p>
    <w:p w14:paraId="2204F179" w14:textId="4E0D219B" w:rsidR="002718AB" w:rsidRPr="00F15C50" w:rsidRDefault="002718AB" w:rsidP="00F15C50">
      <w:pPr>
        <w:pStyle w:val="Akapitzlist"/>
        <w:numPr>
          <w:ilvl w:val="0"/>
          <w:numId w:val="12"/>
        </w:numPr>
        <w:spacing w:line="300" w:lineRule="auto"/>
        <w:jc w:val="both"/>
        <w:rPr>
          <w:rFonts w:ascii="Arial" w:hAnsi="Arial" w:cs="Arial"/>
          <w:sz w:val="20"/>
        </w:rPr>
      </w:pPr>
      <w:r w:rsidRPr="00F15C50">
        <w:rPr>
          <w:rFonts w:ascii="Arial" w:hAnsi="Arial" w:cs="Arial"/>
          <w:sz w:val="20"/>
        </w:rPr>
        <w:t xml:space="preserve">uzależniających uzyskanie przez podwykonawcę płatności od Wykonawcy od zapłaty przez Zamawiającego Wykonawcy wynagrodzenia obejmującego zakres usług wykonanych przez podwykonawcę; </w:t>
      </w:r>
    </w:p>
    <w:p w14:paraId="32B07730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>Zawarcie Umowy o podwykonawstwo, a także projektu jej zmian, której przedmiotem są usługi musi być poprzedzone akceptacją projektu tej umowy przez Zamawiającego.</w:t>
      </w:r>
    </w:p>
    <w:p w14:paraId="36D94A2C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Wykonawca, zamierzający zawrzeć umowę o podwykonawstwo, jest zobowiązany w trakcie realizacji zamówienia do przedłożenia zamawiającemu projektu tej umowy, nie później niż 14 dni przed jej zawarciem. </w:t>
      </w:r>
    </w:p>
    <w:p w14:paraId="48FF5CBD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Jeżeli Zamawiający w terminie 14 dni od dnia przedłożenia mu projektu Umowy o podwykonawstwo, a także projektu jej zmian, nie zgłosi na piśmie zastrzeżeń, uważa się, że zaakceptował ten projekt umowy. </w:t>
      </w:r>
    </w:p>
    <w:p w14:paraId="0795A7F0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Po akceptacji projektu Umowy o podwykonawstwo, której przedmiotem są usługi lub po bezskutecznym upływie terminu na zgłoszenie przez Zamawiającego zastrzeżeń do tego projektu, Wykonawca przedłoży poświadczony za zgodność z oryginałem odpis Umowy o podwykonawstwo, i jej zmian w terminie 14 dni od dnia zawarcia tej Umowy, jednakże nie później niż na 7 dni przed dniem rozpoczęcia realizacji usług przez podwykonawcę. </w:t>
      </w:r>
    </w:p>
    <w:p w14:paraId="13585D89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Jeżeli Zamawiający w terminie 7 dni od dnia przedłożenia Umowy o podwykonawstwo, nie zgłosi </w:t>
      </w:r>
      <w:r w:rsidRPr="00DA5A14">
        <w:rPr>
          <w:rFonts w:ascii="Arial" w:hAnsi="Arial" w:cs="Arial"/>
          <w:color w:val="000000"/>
          <w:sz w:val="20"/>
          <w:szCs w:val="20"/>
        </w:rPr>
        <w:lastRenderedPageBreak/>
        <w:t xml:space="preserve">na piśmie sprzeciwu, uważa się, że zaakceptował tę umowę. </w:t>
      </w:r>
    </w:p>
    <w:p w14:paraId="4008FEDA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Wykonawca jest zobowiązany do zapłaty wynagrodzenia należnego podwykonawcy w terminach płatności określonych w Umowie o podwykonawstwo </w:t>
      </w:r>
    </w:p>
    <w:p w14:paraId="3425BFDF" w14:textId="4C039C42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>Wykonawca, przedłoży, wraz z projektem Umowy o podwykonawstwo, odpis z Krajowego Rejestru Sądowego podwykonawcy lub inny dokument właściwy z uwagi na status prawny podwykonawcy, potwierdzający uprawnienia osób zawierających umowę w imieniu</w:t>
      </w:r>
      <w:r w:rsidR="00233795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A14">
        <w:rPr>
          <w:rFonts w:ascii="Arial" w:hAnsi="Arial" w:cs="Arial"/>
          <w:color w:val="000000"/>
          <w:sz w:val="20"/>
          <w:szCs w:val="20"/>
        </w:rPr>
        <w:t xml:space="preserve">podwykonawcy do jego reprezentowania. </w:t>
      </w:r>
    </w:p>
    <w:p w14:paraId="273E9D36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Do zmian postanowień umów o dalsze podwykonawstwo stosuje się zasady mające zastosowanie przy zawieraniu Umowy o podwykonawstwo </w:t>
      </w:r>
    </w:p>
    <w:p w14:paraId="2821FA3C" w14:textId="50F3DEA2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>Wykonawca jest zobowiązany jest przedłożyć wraz z rozliczeniami należnego mu wynagrodzenia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 powinny potwierdzać brak zaległości Wykonawcy w uregulowaniu wszystkich wymagalnych wynagrodzeń podwykonawców wynikających z Umów o podwykonawstwo.</w:t>
      </w:r>
      <w:r w:rsidR="006600C0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A14">
        <w:rPr>
          <w:rFonts w:ascii="Arial" w:hAnsi="Arial" w:cs="Arial"/>
          <w:color w:val="000000"/>
          <w:sz w:val="20"/>
          <w:szCs w:val="20"/>
        </w:rPr>
        <w:t xml:space="preserve">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 </w:t>
      </w:r>
    </w:p>
    <w:p w14:paraId="3A898C90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Zamawiający jest zobowiązany wezwać Wykonawcę do zgłoszenia uwag dotyczących zasadności zapłaty wynagrodzenia podwykonawcy lub dalszemu podwykonawcy w terminie nie krótszym niż 7 dni od dnia doręczenia Wykonawcy żądania podwykonawcy. </w:t>
      </w:r>
    </w:p>
    <w:p w14:paraId="49E25611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W przypadku zgłoszenia przez Wykonawcę uwag, o których mowa w ust. 17, podważających zasadność bezpośredniej zapłaty, Zamawiający składa do depozytu sądowego kwotę potrzebną na pokrycie wynagrodzenia podwykonawcy lub dalszego podwykonawcy. </w:t>
      </w:r>
    </w:p>
    <w:p w14:paraId="0B0C9748" w14:textId="6624E29D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Zamawiający jest zobowiązany zapłacić podwykonawcy należne wynagrodzenie, jeżeli podwykonawca udokumentuje jego zasadność dokumentami potwierdzającymi należyte wykonanie i odbiór usług, a Wykonawca nie złoży w trybie określonym w </w:t>
      </w:r>
      <w:r w:rsidRPr="00DA5A14">
        <w:rPr>
          <w:rFonts w:ascii="Arial" w:hAnsi="Arial" w:cs="Arial"/>
          <w:b/>
          <w:color w:val="000000"/>
          <w:sz w:val="20"/>
          <w:szCs w:val="20"/>
        </w:rPr>
        <w:t>ust</w:t>
      </w:r>
      <w:r w:rsidRPr="00DA5A14">
        <w:rPr>
          <w:rFonts w:ascii="Arial" w:hAnsi="Arial" w:cs="Arial"/>
          <w:color w:val="000000"/>
          <w:sz w:val="20"/>
          <w:szCs w:val="20"/>
        </w:rPr>
        <w:t>.</w:t>
      </w:r>
      <w:r w:rsidR="00A6088D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A14">
        <w:rPr>
          <w:rFonts w:ascii="Arial" w:hAnsi="Arial" w:cs="Arial"/>
          <w:b/>
          <w:color w:val="000000"/>
          <w:sz w:val="20"/>
          <w:szCs w:val="20"/>
        </w:rPr>
        <w:t>17 i 18</w:t>
      </w:r>
      <w:r w:rsidRPr="00DA5A14">
        <w:rPr>
          <w:rFonts w:ascii="Arial" w:hAnsi="Arial" w:cs="Arial"/>
          <w:color w:val="000000"/>
          <w:sz w:val="20"/>
          <w:szCs w:val="20"/>
        </w:rPr>
        <w:t xml:space="preserve"> uwag w sposób wystarczający wykazujących niezasadność bezpośredniej zapłaty. Bezpośrednia zapłata obejmuje wyłącznie należne wynagrodzenie bez odsetek należnych podwykonawcy lub dalszemu podwykonawcy. </w:t>
      </w:r>
    </w:p>
    <w:p w14:paraId="7D14551B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Kwota należna podwykonawcy zostanie uiszczona przez Zamawiającego w złotych polskich (PLN). </w:t>
      </w:r>
    </w:p>
    <w:p w14:paraId="1011F69B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Kwotę zapłaconą podwykonawcy lub skierowaną do depozytu sądowego Zamawiający potrąca z wynagrodzenia należnego Wykonawcy. </w:t>
      </w:r>
    </w:p>
    <w:p w14:paraId="1C2E4D49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Zamawiający może żądać od Wykonawcy zmiany albo odsunięcia podwykonawcy, jeżeli osoby i kwalifikacje, którymi dysponuje podwykonawca, nie spełniają warunków lub wymagań dotyczących podwykonawstwa, określonych w postępowaniu o udzielenie zamówienia publicznego lub nie dają rękojmi należytego wykonania powierzonych podwykonawcy usług. </w:t>
      </w:r>
    </w:p>
    <w:p w14:paraId="3757AD1B" w14:textId="77777777" w:rsidR="002718AB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DA5A14">
        <w:rPr>
          <w:rFonts w:ascii="Arial" w:hAnsi="Arial" w:cs="Arial"/>
          <w:color w:val="000000"/>
          <w:sz w:val="20"/>
          <w:szCs w:val="20"/>
        </w:rPr>
        <w:t xml:space="preserve"> Zasady dotyczące podwykonawców mają odpowiednie zastosowanie do dalszych podwykonawców. </w:t>
      </w:r>
    </w:p>
    <w:p w14:paraId="3998B881" w14:textId="77777777" w:rsidR="002718AB" w:rsidRPr="00A8285C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8285C">
        <w:rPr>
          <w:rFonts w:ascii="Arial" w:hAnsi="Arial" w:cs="Arial"/>
          <w:color w:val="000000"/>
          <w:sz w:val="20"/>
          <w:szCs w:val="20"/>
        </w:rPr>
        <w:t xml:space="preserve">Zawierający umowę z podwykonawcą Wykonawca oraz Zamawiający ponoszą solidarną odpowiedzialność za zapłatę wynagrodzenia za usługi wykonane przez podwykonawcę. </w:t>
      </w:r>
    </w:p>
    <w:p w14:paraId="32EB0295" w14:textId="77777777" w:rsidR="002718AB" w:rsidRPr="00A8285C" w:rsidRDefault="002718AB" w:rsidP="007332EC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8285C">
        <w:rPr>
          <w:rFonts w:ascii="Arial" w:hAnsi="Arial" w:cs="Arial"/>
          <w:color w:val="000000"/>
          <w:sz w:val="20"/>
          <w:szCs w:val="20"/>
        </w:rPr>
        <w:t xml:space="preserve"> Odmienne postanowienia umów, o których mowa powyżej, są nieważne. </w:t>
      </w:r>
    </w:p>
    <w:p w14:paraId="7CCEE02C" w14:textId="77777777" w:rsidR="00157326" w:rsidRPr="00F947A9" w:rsidRDefault="00157326" w:rsidP="007332EC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277AF438" w14:textId="77777777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8. Kary umowne</w:t>
      </w:r>
    </w:p>
    <w:p w14:paraId="32F7C21D" w14:textId="77777777" w:rsidR="00157326" w:rsidRPr="00F947A9" w:rsidRDefault="00157326" w:rsidP="007332EC">
      <w:pPr>
        <w:numPr>
          <w:ilvl w:val="0"/>
          <w:numId w:val="13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Wykonawca zapłaci Zamawiającemu kary umowne:</w:t>
      </w:r>
    </w:p>
    <w:p w14:paraId="65DEAE18" w14:textId="77777777" w:rsidR="00157326" w:rsidRPr="00F947A9" w:rsidRDefault="00157326" w:rsidP="007332EC">
      <w:pPr>
        <w:numPr>
          <w:ilvl w:val="0"/>
          <w:numId w:val="14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 odstąpienie od umowy przez Zamawiającego z przyczyn, leżących po stronie Wykonawcy w wysokości 20% wynagrodzenia umownego za przedmiot umowy.</w:t>
      </w:r>
    </w:p>
    <w:p w14:paraId="2AC9CD93" w14:textId="1BEC3E9A" w:rsidR="00157326" w:rsidRPr="00F947A9" w:rsidRDefault="00157326" w:rsidP="007332EC">
      <w:pPr>
        <w:numPr>
          <w:ilvl w:val="0"/>
          <w:numId w:val="14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za zwłokę w wykonaniu przedmiotu umowy w terminie określonym w </w:t>
      </w:r>
      <w:r w:rsidRPr="00F947A9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947A9">
        <w:rPr>
          <w:rFonts w:ascii="Arial" w:hAnsi="Arial" w:cs="Arial"/>
          <w:b/>
          <w:sz w:val="20"/>
          <w:szCs w:val="20"/>
        </w:rPr>
        <w:t>2,</w:t>
      </w:r>
      <w:r w:rsidRPr="00F947A9">
        <w:rPr>
          <w:rFonts w:ascii="Arial" w:hAnsi="Arial" w:cs="Arial"/>
          <w:sz w:val="20"/>
          <w:szCs w:val="20"/>
        </w:rPr>
        <w:t xml:space="preserve"> w wysokości </w:t>
      </w:r>
      <w:r w:rsidR="00664FBF">
        <w:rPr>
          <w:rFonts w:ascii="Arial" w:hAnsi="Arial" w:cs="Arial"/>
          <w:sz w:val="20"/>
          <w:szCs w:val="20"/>
        </w:rPr>
        <w:t>1</w:t>
      </w:r>
      <w:r w:rsidRPr="00F947A9">
        <w:rPr>
          <w:rFonts w:ascii="Arial" w:hAnsi="Arial" w:cs="Arial"/>
          <w:sz w:val="20"/>
          <w:szCs w:val="20"/>
        </w:rPr>
        <w:t>% wynagrodzenia umownego za każdy dzień zwłoki,</w:t>
      </w:r>
    </w:p>
    <w:p w14:paraId="1AE047BD" w14:textId="6B5456B0" w:rsidR="00157326" w:rsidRPr="00F947A9" w:rsidRDefault="00157326" w:rsidP="007332EC">
      <w:pPr>
        <w:numPr>
          <w:ilvl w:val="0"/>
          <w:numId w:val="14"/>
        </w:numPr>
        <w:tabs>
          <w:tab w:val="left" w:pos="426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lastRenderedPageBreak/>
        <w:t xml:space="preserve">za zwłokę w usunięciu wad stwierdzonych przy odbiorze częściowym – w wysokości </w:t>
      </w:r>
      <w:r w:rsidR="00664FBF">
        <w:rPr>
          <w:rFonts w:ascii="Arial" w:hAnsi="Arial" w:cs="Arial"/>
          <w:sz w:val="20"/>
          <w:szCs w:val="20"/>
        </w:rPr>
        <w:t>1</w:t>
      </w:r>
      <w:r w:rsidRPr="00F947A9">
        <w:rPr>
          <w:rFonts w:ascii="Arial" w:hAnsi="Arial" w:cs="Arial"/>
          <w:sz w:val="20"/>
          <w:szCs w:val="20"/>
        </w:rPr>
        <w:t>% wynagrodzenia umownego za przedmiot zamówienia za każdy dzień zwłoki liczonej od dnia wyznaczonego na usunięcie wad</w:t>
      </w:r>
    </w:p>
    <w:p w14:paraId="292CCE24" w14:textId="05967AC1" w:rsidR="00157326" w:rsidRPr="00F947A9" w:rsidRDefault="00157326" w:rsidP="007332EC">
      <w:pPr>
        <w:numPr>
          <w:ilvl w:val="0"/>
          <w:numId w:val="14"/>
        </w:numPr>
        <w:tabs>
          <w:tab w:val="left" w:pos="426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za zwłokę w usunięciu wad stwierdzonych w trakcie trwania okresu gwarancji i rękojmi – w wysokości </w:t>
      </w:r>
      <w:r w:rsidR="00664FBF">
        <w:rPr>
          <w:rFonts w:ascii="Arial" w:hAnsi="Arial" w:cs="Arial"/>
          <w:sz w:val="20"/>
          <w:szCs w:val="20"/>
        </w:rPr>
        <w:t>1</w:t>
      </w:r>
      <w:r w:rsidRPr="00F947A9">
        <w:rPr>
          <w:rFonts w:ascii="Arial" w:hAnsi="Arial" w:cs="Arial"/>
          <w:sz w:val="20"/>
          <w:szCs w:val="20"/>
        </w:rPr>
        <w:t>% wynagrodzenia umownego za przedmiot zamówienia za każdy dzień zwłoki liczonej od dnia wyznaczonego na usunięcie wad.</w:t>
      </w:r>
    </w:p>
    <w:p w14:paraId="36ED0290" w14:textId="5A449A21" w:rsidR="00157326" w:rsidRPr="00F947A9" w:rsidRDefault="00157326" w:rsidP="0067141C">
      <w:pPr>
        <w:numPr>
          <w:ilvl w:val="0"/>
          <w:numId w:val="14"/>
        </w:numPr>
        <w:tabs>
          <w:tab w:val="left" w:pos="426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 każdą sztukę uschniętego drzewa ujawnionego przy odbiorze ostatecznym</w:t>
      </w:r>
      <w:r w:rsidR="00CE0C8F">
        <w:rPr>
          <w:rFonts w:ascii="Arial" w:hAnsi="Arial" w:cs="Arial"/>
          <w:sz w:val="20"/>
          <w:szCs w:val="20"/>
        </w:rPr>
        <w:t>-</w:t>
      </w:r>
      <w:r w:rsidRPr="00F947A9">
        <w:rPr>
          <w:rFonts w:ascii="Arial" w:hAnsi="Arial" w:cs="Arial"/>
          <w:sz w:val="20"/>
          <w:szCs w:val="20"/>
        </w:rPr>
        <w:t xml:space="preserve"> kwotę brutto </w:t>
      </w:r>
      <w:r w:rsidR="00CE0C8F">
        <w:rPr>
          <w:rFonts w:ascii="Arial" w:hAnsi="Arial" w:cs="Arial"/>
          <w:sz w:val="20"/>
          <w:szCs w:val="20"/>
        </w:rPr>
        <w:br/>
      </w:r>
      <w:r w:rsidRPr="00F947A9">
        <w:rPr>
          <w:rFonts w:ascii="Arial" w:hAnsi="Arial" w:cs="Arial"/>
          <w:sz w:val="20"/>
          <w:szCs w:val="20"/>
        </w:rPr>
        <w:t xml:space="preserve">w wysokości </w:t>
      </w:r>
      <w:r w:rsidR="00CE0C8F">
        <w:rPr>
          <w:rFonts w:ascii="Arial" w:hAnsi="Arial" w:cs="Arial"/>
          <w:sz w:val="20"/>
          <w:szCs w:val="20"/>
        </w:rPr>
        <w:t xml:space="preserve">ceny jednostkowej za każde drzewo (zgodnie z </w:t>
      </w:r>
      <w:r w:rsidR="0067141C">
        <w:rPr>
          <w:rFonts w:ascii="Arial" w:hAnsi="Arial" w:cs="Arial"/>
          <w:sz w:val="20"/>
          <w:szCs w:val="20"/>
        </w:rPr>
        <w:t>aktualną ceną rynkową w danym roku kalendarzowym</w:t>
      </w:r>
      <w:r w:rsidR="00CE0C8F">
        <w:rPr>
          <w:rFonts w:ascii="Arial" w:hAnsi="Arial" w:cs="Arial"/>
          <w:sz w:val="20"/>
          <w:szCs w:val="20"/>
        </w:rPr>
        <w:t>).</w:t>
      </w:r>
    </w:p>
    <w:p w14:paraId="3D880CBA" w14:textId="77777777" w:rsidR="00157326" w:rsidRPr="00F947A9" w:rsidRDefault="00157326" w:rsidP="0067141C">
      <w:pPr>
        <w:widowControl w:val="0"/>
        <w:numPr>
          <w:ilvl w:val="0"/>
          <w:numId w:val="13"/>
        </w:numPr>
        <w:suppressAutoHyphens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Wykonawca zapłaci Zamawiającemu ryczałtową karę umowną w przypadku:</w:t>
      </w:r>
    </w:p>
    <w:p w14:paraId="275D212D" w14:textId="296E5AA4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za nieprzedłożenie do akceptacji projektu umowy o podwykonawstwo, której przedmiotem są usługi lub projektu jej zmiany, potwierdzonego za zgodność z oryginałem odpisu umowy o podwykonawstwo lub jej zmiany albo brak wymaganej przez Zamawiającego zmiany umowy o podwykonawstwo w zakresie terminu zapłaty, w wysokości 500,00 złotych za każdy nie przedłożony do akceptacji projekt umowy, lub jego zmianę, odpis umowy lub jego zmianę,</w:t>
      </w:r>
    </w:p>
    <w:p w14:paraId="3ACE7A83" w14:textId="77777777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za brak zapłaty lub nieterminową zapłatę wynagrodzenia należnego Podwykonawcom lub dalszym podwykonawcom w wysokości 500,00 zł za rozpoczęty dzień zwłoki.</w:t>
      </w:r>
    </w:p>
    <w:p w14:paraId="1E3ED227" w14:textId="25735DCB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za każde niezatrudnienie przez wykonawcę osoby wykonującej jedną z czynności polegającej na wykonywaniu pracy w sposób określony w </w:t>
      </w:r>
      <w:r w:rsidRPr="00F947A9">
        <w:rPr>
          <w:rFonts w:ascii="Arial" w:hAnsi="Arial" w:cs="Arial"/>
          <w:b/>
          <w:sz w:val="20"/>
        </w:rPr>
        <w:t>art. 22 § 1</w:t>
      </w:r>
      <w:r w:rsidRPr="00F947A9">
        <w:rPr>
          <w:rFonts w:ascii="Arial" w:hAnsi="Arial" w:cs="Arial"/>
          <w:sz w:val="20"/>
        </w:rPr>
        <w:t xml:space="preserve"> Kodeksu Pracy w wysokości stanowiącej iloczyn kwoty minimalnego wynagrodzenia za pracę ustalonego na podstawie obowiązujących przepisów oraz liczby miesięcy w okresie realizacji umowy, w których nie dopełniono przedmiotowego wymogu osoby wykonującej jedną z czynności polegającej na wykonywaniu pracy w sposób określony w </w:t>
      </w:r>
      <w:r w:rsidRPr="00F947A9">
        <w:rPr>
          <w:rFonts w:ascii="Arial" w:hAnsi="Arial" w:cs="Arial"/>
          <w:b/>
          <w:sz w:val="20"/>
        </w:rPr>
        <w:t>art. 22 § 1</w:t>
      </w:r>
      <w:r w:rsidRPr="00F947A9">
        <w:rPr>
          <w:rFonts w:ascii="Arial" w:hAnsi="Arial" w:cs="Arial"/>
          <w:sz w:val="20"/>
        </w:rPr>
        <w:t xml:space="preserve"> Kodeksu Pracy</w:t>
      </w:r>
      <w:r w:rsidR="00664FBF">
        <w:rPr>
          <w:rFonts w:ascii="Arial" w:hAnsi="Arial" w:cs="Arial"/>
          <w:sz w:val="20"/>
        </w:rPr>
        <w:t>.</w:t>
      </w:r>
    </w:p>
    <w:p w14:paraId="6B10DE7C" w14:textId="55E1ED04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za każde niedopełnienie przez wykonawcę wymogu zatrudnienia przez podwykonawcę w wysokości stanowiącej iloczyn kwoty minimalnego wynagrodzenia za pracę ustalonego na podstawie obowiązujących przepisów oraz liczby miesięcy w okresie realizacji umowy, w których nie dopełniono przedmiotowego wymogu osoby wykonującej jedną z czynności polegającej na wykonywaniu pracy w sposób określony w art. </w:t>
      </w:r>
      <w:r w:rsidRPr="00F947A9">
        <w:rPr>
          <w:rFonts w:ascii="Arial" w:hAnsi="Arial" w:cs="Arial"/>
          <w:b/>
          <w:sz w:val="20"/>
        </w:rPr>
        <w:t>22 § 1</w:t>
      </w:r>
      <w:r w:rsidRPr="00F947A9">
        <w:rPr>
          <w:rFonts w:ascii="Arial" w:hAnsi="Arial" w:cs="Arial"/>
          <w:sz w:val="20"/>
        </w:rPr>
        <w:t xml:space="preserve"> Kodeksu Pracy</w:t>
      </w:r>
      <w:r w:rsidR="00664FBF">
        <w:rPr>
          <w:rFonts w:ascii="Arial" w:hAnsi="Arial" w:cs="Arial"/>
          <w:sz w:val="20"/>
        </w:rPr>
        <w:t>.</w:t>
      </w:r>
    </w:p>
    <w:p w14:paraId="01341D5B" w14:textId="574E9C1A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za nieprzedłożenie każdego dokumentu, o którym mowa </w:t>
      </w:r>
      <w:r w:rsidRPr="00F947A9">
        <w:rPr>
          <w:rFonts w:ascii="Arial" w:hAnsi="Arial" w:cs="Arial"/>
          <w:b/>
          <w:sz w:val="20"/>
        </w:rPr>
        <w:t>w § 1</w:t>
      </w:r>
      <w:r>
        <w:rPr>
          <w:rFonts w:ascii="Arial" w:hAnsi="Arial" w:cs="Arial"/>
          <w:b/>
          <w:sz w:val="20"/>
        </w:rPr>
        <w:t>2</w:t>
      </w:r>
      <w:r w:rsidRPr="00F947A9">
        <w:rPr>
          <w:rFonts w:ascii="Arial" w:hAnsi="Arial" w:cs="Arial"/>
          <w:b/>
          <w:sz w:val="20"/>
        </w:rPr>
        <w:t>,</w:t>
      </w:r>
      <w:r w:rsidRPr="00F947A9">
        <w:rPr>
          <w:rFonts w:ascii="Arial" w:hAnsi="Arial" w:cs="Arial"/>
          <w:sz w:val="20"/>
        </w:rPr>
        <w:t xml:space="preserve"> w wysokości 0,05% kwoty brutto wskazanej w </w:t>
      </w:r>
      <w:r w:rsidRPr="00F947A9">
        <w:rPr>
          <w:rFonts w:ascii="Arial" w:hAnsi="Arial" w:cs="Arial"/>
          <w:b/>
          <w:sz w:val="20"/>
        </w:rPr>
        <w:t>§ 5 ust. 1</w:t>
      </w:r>
      <w:r w:rsidRPr="00F947A9">
        <w:rPr>
          <w:rFonts w:ascii="Arial" w:hAnsi="Arial" w:cs="Arial"/>
          <w:sz w:val="20"/>
        </w:rPr>
        <w:t xml:space="preserve"> Umowy – za każdy rozpoczęty dzień zwłoki</w:t>
      </w:r>
      <w:r w:rsidR="00664FBF">
        <w:rPr>
          <w:rFonts w:ascii="Arial" w:hAnsi="Arial" w:cs="Arial"/>
          <w:sz w:val="20"/>
        </w:rPr>
        <w:t>.</w:t>
      </w:r>
    </w:p>
    <w:p w14:paraId="4756EB86" w14:textId="7DC76FA0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z tytułu niewykonania w odpowiednim terminie w danym miesiącu obowiązku o którym mowa w </w:t>
      </w:r>
      <w:r w:rsidRPr="00F947A9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2</w:t>
      </w:r>
      <w:r w:rsidRPr="00F947A9">
        <w:rPr>
          <w:rFonts w:ascii="Arial" w:hAnsi="Arial" w:cs="Arial"/>
          <w:b/>
          <w:sz w:val="20"/>
        </w:rPr>
        <w:t xml:space="preserve"> ust. 5</w:t>
      </w:r>
      <w:r w:rsidRPr="00F947A9">
        <w:rPr>
          <w:rFonts w:ascii="Arial" w:hAnsi="Arial" w:cs="Arial"/>
          <w:sz w:val="20"/>
        </w:rPr>
        <w:t xml:space="preserve"> w wysokości 5 000,00 zł</w:t>
      </w:r>
      <w:r w:rsidR="006600C0">
        <w:rPr>
          <w:rFonts w:ascii="Arial" w:hAnsi="Arial" w:cs="Arial"/>
          <w:sz w:val="20"/>
        </w:rPr>
        <w:t xml:space="preserve"> </w:t>
      </w:r>
      <w:r w:rsidRPr="00F947A9">
        <w:rPr>
          <w:rFonts w:ascii="Arial" w:hAnsi="Arial" w:cs="Arial"/>
          <w:sz w:val="20"/>
        </w:rPr>
        <w:t xml:space="preserve">(pięć tysięcy złotych) za każdy miesiąc, jeśli w treści deklaracji zamieszczonej w ofercie Wykonawca wskazał co najmniej jedną osobę </w:t>
      </w:r>
      <w:r w:rsidR="00F15C50">
        <w:rPr>
          <w:rFonts w:ascii="Arial" w:hAnsi="Arial" w:cs="Arial"/>
          <w:sz w:val="20"/>
        </w:rPr>
        <w:t>–</w:t>
      </w:r>
      <w:r w:rsidRPr="00F947A9">
        <w:rPr>
          <w:rFonts w:ascii="Arial" w:hAnsi="Arial" w:cs="Arial"/>
          <w:sz w:val="20"/>
        </w:rPr>
        <w:t xml:space="preserve"> zatrudnioną na umowę o pracę w pełnym wymiarze czasu pracy, przy realizacji przedmiotu umowy, albo 10 000,00 zł (dziesięć tysięcy zł) za każdy miesiąc, jeśli w treści deklaracji zamieszczonej w ofercie Wykonawca wskazał pięć osób </w:t>
      </w:r>
      <w:r w:rsidR="00F15C50">
        <w:rPr>
          <w:rFonts w:ascii="Arial" w:hAnsi="Arial" w:cs="Arial"/>
          <w:sz w:val="20"/>
        </w:rPr>
        <w:t>–</w:t>
      </w:r>
      <w:r w:rsidRPr="00F947A9">
        <w:rPr>
          <w:rFonts w:ascii="Arial" w:hAnsi="Arial" w:cs="Arial"/>
          <w:sz w:val="20"/>
        </w:rPr>
        <w:t xml:space="preserve"> zatrudnione na umowę o pracę w pełnym wymiarze czasu pracy, przy realizacji przedmiotu umowy</w:t>
      </w:r>
      <w:r w:rsidR="00664FBF">
        <w:rPr>
          <w:rFonts w:ascii="Arial" w:hAnsi="Arial" w:cs="Arial"/>
          <w:sz w:val="20"/>
        </w:rPr>
        <w:t>.</w:t>
      </w:r>
    </w:p>
    <w:p w14:paraId="6C9647BF" w14:textId="77777777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z tytułu nie wywiązania się w danym miesiącu z treści deklaracji wykonawcy zamieszczonej w ofercie tj. wówczas, gdy ilość osób wskazana przez wykonawcę w danym miesiącu, o którym mowa w </w:t>
      </w:r>
      <w:r w:rsidRPr="00F947A9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2</w:t>
      </w:r>
      <w:r w:rsidRPr="00F947A9">
        <w:rPr>
          <w:rFonts w:ascii="Arial" w:hAnsi="Arial" w:cs="Arial"/>
          <w:b/>
          <w:sz w:val="20"/>
        </w:rPr>
        <w:t xml:space="preserve"> ust. 5</w:t>
      </w:r>
      <w:r w:rsidRPr="00F947A9">
        <w:rPr>
          <w:rFonts w:ascii="Arial" w:hAnsi="Arial" w:cs="Arial"/>
          <w:sz w:val="20"/>
        </w:rPr>
        <w:t xml:space="preserve"> zatrudnionych na umowę o pracę w pełnym wymiarze czasu pracy przy realizacji przedmiotu umowy będzie mniejsza niż wskazana przez wykonawcę w jego ofercie w wysokości 5 000,00 zł (pięć tysięcy złotych) za każdą osobę, której Wykonawca wbrew swojej deklaracji zawartej w ofercie nie zatrudnił w danym miesiącu – za każdy miesiąc takiego niezgodnego z deklaracją Wykonawcy stanu zatrudnienia</w:t>
      </w:r>
    </w:p>
    <w:p w14:paraId="5C4B6E69" w14:textId="77777777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Kara umowna z tytułu zwłoki przysługuje za każdy rozpoczęty dzień zwłoki i jest wymagalna od dnia następnego po upływie terminu jej zapłaty</w:t>
      </w:r>
    </w:p>
    <w:p w14:paraId="54D78E15" w14:textId="77777777" w:rsidR="00157326" w:rsidRPr="00F947A9" w:rsidRDefault="00157326" w:rsidP="007332EC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Kary umowne określone w </w:t>
      </w:r>
      <w:r w:rsidRPr="00F947A9">
        <w:rPr>
          <w:rFonts w:ascii="Arial" w:hAnsi="Arial" w:cs="Arial"/>
          <w:b/>
          <w:sz w:val="20"/>
        </w:rPr>
        <w:t>pkt. 1-</w:t>
      </w:r>
      <w:r>
        <w:rPr>
          <w:rFonts w:ascii="Arial" w:hAnsi="Arial" w:cs="Arial"/>
          <w:b/>
          <w:sz w:val="20"/>
        </w:rPr>
        <w:t>2</w:t>
      </w:r>
      <w:r w:rsidRPr="00F947A9">
        <w:rPr>
          <w:rFonts w:ascii="Arial" w:hAnsi="Arial" w:cs="Arial"/>
          <w:sz w:val="20"/>
        </w:rPr>
        <w:t xml:space="preserve"> mogą być naliczane niezależnie od siebie. W przypadku ich naliczenia Zamawiający poinformuje Wykonawcę za pośrednictwem faxu lub pocztą elektroniczną, potwierdzonego na piśmie droga pocztową, o przyczynach naliczenia i wysokości kary umownej oraz wystawi notę obciążającą.</w:t>
      </w:r>
    </w:p>
    <w:p w14:paraId="6C729098" w14:textId="77777777" w:rsidR="00157326" w:rsidRPr="00F947A9" w:rsidRDefault="00157326" w:rsidP="007332EC">
      <w:pPr>
        <w:numPr>
          <w:ilvl w:val="0"/>
          <w:numId w:val="13"/>
        </w:numPr>
        <w:tabs>
          <w:tab w:val="left" w:pos="284"/>
        </w:tabs>
        <w:spacing w:after="0" w:line="300" w:lineRule="auto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Zamawiający zapłaci Wykonawcy kary umowne w wysokości:</w:t>
      </w:r>
    </w:p>
    <w:p w14:paraId="022216AD" w14:textId="77777777" w:rsidR="00157326" w:rsidRPr="00F947A9" w:rsidRDefault="00157326" w:rsidP="007332EC">
      <w:pPr>
        <w:numPr>
          <w:ilvl w:val="0"/>
          <w:numId w:val="15"/>
        </w:numPr>
        <w:tabs>
          <w:tab w:val="left" w:pos="284"/>
        </w:tabs>
        <w:spacing w:after="0" w:line="300" w:lineRule="auto"/>
        <w:ind w:left="426" w:hanging="357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lastRenderedPageBreak/>
        <w:t xml:space="preserve"> za odstąpienie od umowy przez Wykonawcę z winy Zamawiającego w wysokości 20% wynagrodzenia umownego, </w:t>
      </w:r>
      <w:r w:rsidRPr="00F947A9">
        <w:rPr>
          <w:rFonts w:ascii="Arial" w:hAnsi="Arial" w:cs="Arial"/>
          <w:color w:val="000000"/>
          <w:sz w:val="20"/>
          <w:szCs w:val="20"/>
        </w:rPr>
        <w:t>z wyjątkiem sytuacji przedstawionej w art. 145 ustawy Prawo zamówień publicznych</w:t>
      </w:r>
    </w:p>
    <w:p w14:paraId="70CC9D46" w14:textId="77777777" w:rsidR="00157326" w:rsidRPr="00F947A9" w:rsidRDefault="00157326" w:rsidP="007332EC">
      <w:pPr>
        <w:numPr>
          <w:ilvl w:val="0"/>
          <w:numId w:val="15"/>
        </w:numPr>
        <w:tabs>
          <w:tab w:val="left" w:pos="284"/>
          <w:tab w:val="left" w:pos="340"/>
        </w:tabs>
        <w:spacing w:after="0" w:line="300" w:lineRule="auto"/>
        <w:ind w:left="426" w:hanging="357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 za każdy dzień zwłoki w zapłacie należności za usługi będące przedmiotem umowy określonego w </w:t>
      </w:r>
      <w:r w:rsidRPr="00F947A9">
        <w:rPr>
          <w:rFonts w:ascii="Arial" w:hAnsi="Arial" w:cs="Arial"/>
          <w:sz w:val="20"/>
          <w:szCs w:val="20"/>
        </w:rPr>
        <w:sym w:font="Arial" w:char="00A7"/>
      </w:r>
      <w:r w:rsidRPr="00F947A9">
        <w:rPr>
          <w:rFonts w:ascii="Arial" w:hAnsi="Arial" w:cs="Arial"/>
          <w:sz w:val="20"/>
          <w:szCs w:val="20"/>
        </w:rPr>
        <w:t xml:space="preserve"> 1 zapłaci Wykonawcy odsetki ustawowe.</w:t>
      </w:r>
    </w:p>
    <w:p w14:paraId="74BA69A2" w14:textId="77777777" w:rsidR="00157326" w:rsidRPr="00F947A9" w:rsidRDefault="00157326" w:rsidP="007332EC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947A9">
        <w:rPr>
          <w:rFonts w:ascii="Arial" w:hAnsi="Arial" w:cs="Arial"/>
          <w:color w:val="000000"/>
          <w:sz w:val="20"/>
          <w:szCs w:val="20"/>
        </w:rPr>
        <w:t>Termin zapłaty kary umownej wynosi 14 dni od dnia wezwania do zapłaty</w:t>
      </w:r>
      <w:r w:rsidR="00CD71E4">
        <w:rPr>
          <w:rFonts w:ascii="Arial" w:hAnsi="Arial" w:cs="Arial"/>
          <w:color w:val="000000"/>
          <w:sz w:val="20"/>
          <w:szCs w:val="20"/>
        </w:rPr>
        <w:t>.</w:t>
      </w:r>
    </w:p>
    <w:p w14:paraId="2E736FA7" w14:textId="77777777" w:rsidR="00157326" w:rsidRPr="00F947A9" w:rsidRDefault="00157326" w:rsidP="007332EC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947A9">
        <w:rPr>
          <w:rFonts w:ascii="Arial" w:hAnsi="Arial" w:cs="Arial"/>
          <w:color w:val="000000"/>
          <w:sz w:val="20"/>
          <w:szCs w:val="20"/>
        </w:rPr>
        <w:t>W każdym przypadku, gdy Zamawiający ma prawo do naliczenia kar umownych może je potrącić z każdych sum należnych Wykonawcy.</w:t>
      </w:r>
    </w:p>
    <w:p w14:paraId="1D8F20A1" w14:textId="77777777" w:rsidR="00157326" w:rsidRPr="00F947A9" w:rsidRDefault="00157326" w:rsidP="007332EC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947A9">
        <w:rPr>
          <w:rFonts w:ascii="Arial" w:hAnsi="Arial" w:cs="Arial"/>
          <w:color w:val="000000"/>
          <w:sz w:val="20"/>
          <w:szCs w:val="20"/>
        </w:rPr>
        <w:t>Zapłata kary umownej nie zwalnia Wykonawcy z obowiązku ukończenia przedmiotu umowy lub innych zobowiązań wynikających z umowy</w:t>
      </w:r>
      <w:r w:rsidR="00CD71E4">
        <w:rPr>
          <w:rFonts w:ascii="Arial" w:hAnsi="Arial" w:cs="Arial"/>
          <w:color w:val="000000"/>
          <w:sz w:val="20"/>
          <w:szCs w:val="20"/>
        </w:rPr>
        <w:t>.</w:t>
      </w:r>
    </w:p>
    <w:p w14:paraId="16E3747E" w14:textId="77777777" w:rsidR="00157326" w:rsidRPr="00F947A9" w:rsidRDefault="00157326" w:rsidP="007332EC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947A9">
        <w:rPr>
          <w:rFonts w:ascii="Arial" w:hAnsi="Arial" w:cs="Arial"/>
          <w:color w:val="000000"/>
          <w:sz w:val="20"/>
          <w:szCs w:val="20"/>
        </w:rPr>
        <w:t>Wykonawca nie może odmówić usunięcia wad, bez względu na wysokość związanych z tym kosztów</w:t>
      </w:r>
      <w:r w:rsidR="00CD71E4">
        <w:rPr>
          <w:rFonts w:ascii="Arial" w:hAnsi="Arial" w:cs="Arial"/>
          <w:color w:val="000000"/>
          <w:sz w:val="20"/>
          <w:szCs w:val="20"/>
        </w:rPr>
        <w:t>.</w:t>
      </w:r>
    </w:p>
    <w:p w14:paraId="2EF8BB80" w14:textId="77777777" w:rsidR="00157326" w:rsidRPr="00F947A9" w:rsidRDefault="00157326" w:rsidP="007332EC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947A9">
        <w:rPr>
          <w:rFonts w:ascii="Arial" w:hAnsi="Arial" w:cs="Arial"/>
          <w:color w:val="000000"/>
          <w:sz w:val="20"/>
          <w:szCs w:val="20"/>
        </w:rPr>
        <w:t xml:space="preserve">Stronom przysługuje prawo dochodzenia odszkodowania na zasadach ogólnych prawa cywilnego, jeżeli poniesiona szkoda przekroczy wysokość zastrzeżonych kar umownych. </w:t>
      </w:r>
    </w:p>
    <w:p w14:paraId="3AE2A8D8" w14:textId="66936589" w:rsidR="00157326" w:rsidRPr="00D1484B" w:rsidRDefault="00157326" w:rsidP="00FB0883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D1484B">
        <w:rPr>
          <w:rFonts w:ascii="Arial" w:hAnsi="Arial" w:cs="Arial"/>
          <w:color w:val="000000"/>
          <w:sz w:val="20"/>
          <w:szCs w:val="20"/>
        </w:rPr>
        <w:t>Wykonawca wyraża zgodę na potrącenie kar z sum należnych Wykonawcy</w:t>
      </w:r>
      <w:r w:rsidR="00D1484B">
        <w:rPr>
          <w:rFonts w:ascii="Arial" w:hAnsi="Arial" w:cs="Arial"/>
          <w:color w:val="000000"/>
          <w:sz w:val="20"/>
          <w:szCs w:val="20"/>
        </w:rPr>
        <w:t>.</w:t>
      </w:r>
    </w:p>
    <w:p w14:paraId="24991272" w14:textId="77777777" w:rsidR="00D1484B" w:rsidRPr="00D1484B" w:rsidRDefault="00D1484B" w:rsidP="00D1484B">
      <w:pPr>
        <w:widowControl w:val="0"/>
        <w:suppressAutoHyphens/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</w:p>
    <w:p w14:paraId="27264C73" w14:textId="77777777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9. Zmiana umowy</w:t>
      </w:r>
    </w:p>
    <w:p w14:paraId="7F38801B" w14:textId="77777777" w:rsidR="00233795" w:rsidRPr="00233795" w:rsidRDefault="00233795" w:rsidP="00233795">
      <w:pPr>
        <w:numPr>
          <w:ilvl w:val="0"/>
          <w:numId w:val="45"/>
        </w:numPr>
        <w:tabs>
          <w:tab w:val="clear" w:pos="720"/>
        </w:tabs>
        <w:suppressAutoHyphens/>
        <w:spacing w:after="0" w:line="240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Zmiana postanowień niniejszej umowy może nastąpić za zgodą obydwu stron wyrażoną na piśmie, w formie aneksu do umowy z zachowaniem formy pisemnej pod rygorem nieważności takiej zmiany.</w:t>
      </w:r>
    </w:p>
    <w:p w14:paraId="3597954E" w14:textId="77777777" w:rsidR="00233795" w:rsidRPr="00233795" w:rsidRDefault="00233795" w:rsidP="00233795">
      <w:pPr>
        <w:numPr>
          <w:ilvl w:val="0"/>
          <w:numId w:val="45"/>
        </w:numPr>
        <w:tabs>
          <w:tab w:val="clear" w:pos="720"/>
        </w:tabs>
        <w:suppressAutoHyphens/>
        <w:spacing w:after="0" w:line="240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Zamawiający działając w oparciu o art. 455 ust 1 ustawy Prawo zamówień publicznych określa następujące okoliczności, które mogą powodować konieczność wprowadzenia zmian w treści zawartej umowy w stosunku do treści złożonej oferty:</w:t>
      </w:r>
    </w:p>
    <w:p w14:paraId="134790CE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wystąpienia okoliczności, których nie można było przewidzieć pomimo zachowania należytej staranności.</w:t>
      </w:r>
    </w:p>
    <w:p w14:paraId="3B8ADC8B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 xml:space="preserve">zmiany terminu realizacji umowy w przypadku zawieszenia realizacji przedmiotu umowy przez zamawiającego, </w:t>
      </w:r>
    </w:p>
    <w:p w14:paraId="593B92B1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zmiany terminu realizacji umowy w przypadku wystąpienia przestojów i opóźnień zawinionych przez Zamawiającego,</w:t>
      </w:r>
    </w:p>
    <w:p w14:paraId="5D77741B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zamiany terminu realizacji umowy w przypadku działania siły wyższej (np. klęski żywiołowe, strajki), mającej bezpośredni wpływ na terminowość przedmiotu umowy.</w:t>
      </w:r>
    </w:p>
    <w:p w14:paraId="4AAE078D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zmiany terminu na skutek działań osób trzecich lub organów władzy publicznej, które spowodują przerwanie lub czasowe zawieszenie realizacji przedmiotu umowy.</w:t>
      </w:r>
    </w:p>
    <w:p w14:paraId="11647A9A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zmiany osób odpowiedzialnych za realizację przedmiotu umowy. Zmiana którejkolwiek osób w trakcie realizacji przedmiotu niniejszej umowy, musi być uzasadniona przez Wykonawcę na piśmie i wymaga pisemnego zaakceptowania przez Zamawiającego.</w:t>
      </w:r>
    </w:p>
    <w:p w14:paraId="56C01945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wystąpienia oczywistych omyłek pisarskich i rachunkowych w treści umowy.</w:t>
      </w:r>
    </w:p>
    <w:p w14:paraId="2296562B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zmiany podwykonawców, pod warunkiem, że nowy podwykonawca wykaże spełnianie warunków w zakresie nie mniejszym niż wskazany na etapie postępowania o  zamówienie publiczne dotychczasowy podwykonawca.</w:t>
      </w:r>
    </w:p>
    <w:p w14:paraId="7C746AE3" w14:textId="77777777" w:rsidR="00233795" w:rsidRPr="00233795" w:rsidRDefault="00233795" w:rsidP="00233795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233795">
        <w:rPr>
          <w:rFonts w:ascii="Arial" w:hAnsi="Arial" w:cs="Arial"/>
          <w:color w:val="000000"/>
          <w:sz w:val="20"/>
          <w:szCs w:val="20"/>
          <w:lang w:eastAsia="zh-CN"/>
        </w:rPr>
        <w:t>Zmiany urzędowej stawki podatku VAT.</w:t>
      </w:r>
    </w:p>
    <w:p w14:paraId="63DE09C8" w14:textId="19357A4F" w:rsidR="00157326" w:rsidRPr="00F947A9" w:rsidRDefault="00233795" w:rsidP="00233795">
      <w:pPr>
        <w:widowControl w:val="0"/>
        <w:numPr>
          <w:ilvl w:val="0"/>
          <w:numId w:val="45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33795">
        <w:rPr>
          <w:rFonts w:ascii="Arial" w:hAnsi="Arial" w:cs="Arial"/>
          <w:sz w:val="20"/>
          <w:szCs w:val="20"/>
          <w:lang w:eastAsia="zh-CN"/>
        </w:rPr>
        <w:t>W przypadkach wystąpienia okoliczności określonych w ust. 2 strony ustalą nowe terminy realizacji, z tym, że minimalny okres przesunięcia terminu zakończenia równy będzie okresowi przerwy lub postoju.</w:t>
      </w:r>
      <w:r w:rsidR="00157326" w:rsidRPr="00F947A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82A21C2" w14:textId="77777777" w:rsidR="00157326" w:rsidRPr="00F947A9" w:rsidRDefault="00157326" w:rsidP="007332EC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635E0317" w14:textId="77777777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F947A9">
        <w:rPr>
          <w:rFonts w:ascii="Arial" w:hAnsi="Arial" w:cs="Arial"/>
          <w:b/>
          <w:sz w:val="20"/>
          <w:szCs w:val="20"/>
        </w:rPr>
        <w:t>§ 10.  Odstąpienie od umowy</w:t>
      </w:r>
    </w:p>
    <w:p w14:paraId="28A96D9C" w14:textId="77777777" w:rsidR="00157326" w:rsidRPr="00F947A9" w:rsidRDefault="00157326" w:rsidP="007332EC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Oprócz przypadków wymienionych w treści tytułu XVI Kodeksu cywilnego stronom przysługuje prawo odstąpienia od umowy w następujących sytuacjach:</w:t>
      </w:r>
    </w:p>
    <w:p w14:paraId="06DED4DD" w14:textId="77777777" w:rsidR="00157326" w:rsidRPr="00F947A9" w:rsidRDefault="00157326" w:rsidP="007332EC">
      <w:pPr>
        <w:numPr>
          <w:ilvl w:val="0"/>
          <w:numId w:val="10"/>
        </w:numPr>
        <w:spacing w:after="0" w:line="300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Zamawiającemu przysługuje prawo do odstąpienia od umowy:</w:t>
      </w:r>
    </w:p>
    <w:p w14:paraId="2D98D7EF" w14:textId="77777777" w:rsidR="00157326" w:rsidRPr="00F947A9" w:rsidRDefault="00157326" w:rsidP="007332EC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w ciągu miesiąca od powzięcia wiadomości o powyższych okolicznościach. W takim wypadku wykonawca może żądać jedynie wynagrodzenia należnego mu z tytułu wykonania części umowy.</w:t>
      </w:r>
    </w:p>
    <w:p w14:paraId="5BA0C7C3" w14:textId="77777777" w:rsidR="00157326" w:rsidRPr="00F947A9" w:rsidRDefault="00157326" w:rsidP="007332EC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Zostanie wydany nakaz zajęcia majątku Wykonawcy.</w:t>
      </w:r>
    </w:p>
    <w:p w14:paraId="421C58CF" w14:textId="77777777" w:rsidR="00157326" w:rsidRPr="00F947A9" w:rsidRDefault="00157326" w:rsidP="007332EC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Wykonawca nie rozpoczął usług bez uzasadnionych przyczyn oraz nie kontynuuje ich pomimo wezwania przez Zamawiającego złożonego na piśmie.</w:t>
      </w:r>
    </w:p>
    <w:p w14:paraId="5487D64A" w14:textId="77777777" w:rsidR="00157326" w:rsidRPr="00F947A9" w:rsidRDefault="00157326" w:rsidP="007332EC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lastRenderedPageBreak/>
        <w:t xml:space="preserve">Wykonawca przerwał realizację usług i przerwa ta trwa dłużej niż 14 dni. </w:t>
      </w:r>
    </w:p>
    <w:p w14:paraId="7A34AD98" w14:textId="77777777" w:rsidR="00157326" w:rsidRPr="00F947A9" w:rsidRDefault="00157326" w:rsidP="007332EC">
      <w:pPr>
        <w:numPr>
          <w:ilvl w:val="0"/>
          <w:numId w:val="10"/>
        </w:numPr>
        <w:spacing w:after="0" w:line="300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Wykonawcy przysługuje prawo odstąpienia od umowy:</w:t>
      </w:r>
    </w:p>
    <w:p w14:paraId="51F4A2D1" w14:textId="77777777" w:rsidR="00157326" w:rsidRPr="00F947A9" w:rsidRDefault="00157326" w:rsidP="007332EC">
      <w:pPr>
        <w:numPr>
          <w:ilvl w:val="2"/>
          <w:numId w:val="17"/>
        </w:numPr>
        <w:tabs>
          <w:tab w:val="clear" w:pos="2160"/>
          <w:tab w:val="num" w:pos="709"/>
        </w:tabs>
        <w:spacing w:after="0" w:line="300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Zamawiający nie wywiązuje się z obowiązku zapłaty faktur, mimo dodatkowego wezwania w terminie trzech miesięcy od upływu terminu na zapłatę faktur, określonego w niniejszej umowie. </w:t>
      </w:r>
    </w:p>
    <w:p w14:paraId="31171CD8" w14:textId="16D625D5" w:rsidR="00157326" w:rsidRPr="00F947A9" w:rsidRDefault="00157326" w:rsidP="007332EC">
      <w:pPr>
        <w:numPr>
          <w:ilvl w:val="2"/>
          <w:numId w:val="17"/>
        </w:numPr>
        <w:tabs>
          <w:tab w:val="clear" w:pos="2160"/>
          <w:tab w:val="num" w:pos="709"/>
        </w:tabs>
        <w:spacing w:after="0" w:line="300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Zamawiający odmawia bez uzasadnionej przyczyny odbioru wykonanego przedmiotu zamówienia lub odmawia podpisania protokołu odbioru.</w:t>
      </w:r>
    </w:p>
    <w:p w14:paraId="5EBA5A0B" w14:textId="77777777" w:rsidR="00157326" w:rsidRPr="00F947A9" w:rsidRDefault="00157326" w:rsidP="007332EC">
      <w:pPr>
        <w:numPr>
          <w:ilvl w:val="2"/>
          <w:numId w:val="17"/>
        </w:numPr>
        <w:tabs>
          <w:tab w:val="clear" w:pos="2160"/>
          <w:tab w:val="num" w:pos="709"/>
        </w:tabs>
        <w:spacing w:after="0" w:line="300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Zamawiający zawiadomi Wykonawcę, iż wobec zaistnienia uprzednio nieprzewidzianych okoliczności nie będzie mógł spełnić swoich zobowiązań umownych wobec niego. </w:t>
      </w:r>
    </w:p>
    <w:p w14:paraId="2E1D2E17" w14:textId="77777777" w:rsidR="00157326" w:rsidRPr="00F947A9" w:rsidRDefault="00157326" w:rsidP="007332EC">
      <w:pPr>
        <w:numPr>
          <w:ilvl w:val="0"/>
          <w:numId w:val="11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Odstąpienie od umowy winno nastąpić w formie pisemnej pod rygorem nieważności takiego oświadczenia i powinno zawierać uzasadnienie.</w:t>
      </w:r>
    </w:p>
    <w:p w14:paraId="307DF6E2" w14:textId="77777777" w:rsidR="00157326" w:rsidRPr="00F947A9" w:rsidRDefault="00157326" w:rsidP="007332EC">
      <w:pPr>
        <w:numPr>
          <w:ilvl w:val="0"/>
          <w:numId w:val="11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Zamawiający w razie dostąpienia od umowy z przyczyn, za które Wykonawca nie ponosi odpowiedzialności, zobowiązany jest do dokonania odbioru usług przerwanych oraz zapłaty wynagrodzenia za prace, które zostały wykonane do dnia odstąpienia.</w:t>
      </w:r>
    </w:p>
    <w:p w14:paraId="6B74FD5D" w14:textId="77777777" w:rsidR="00157326" w:rsidRDefault="00157326" w:rsidP="007332EC">
      <w:pPr>
        <w:numPr>
          <w:ilvl w:val="0"/>
          <w:numId w:val="11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Zamawiający w razie odstąpienia od umowy z przyczyn, za które Wykonawca ponosi odpowiedzialność zobowiązany jest do dokonania odbioru usług przerwanych oraz zapłaty wynagrodzenia za prace, po zapłaceniu przez Wykonawcę kary umownej, o której mowa w </w:t>
      </w:r>
      <w:r w:rsidRPr="00F947A9">
        <w:rPr>
          <w:rFonts w:ascii="Arial" w:hAnsi="Arial" w:cs="Arial"/>
          <w:b/>
          <w:sz w:val="20"/>
          <w:szCs w:val="20"/>
        </w:rPr>
        <w:t>§ 8 ust. 1</w:t>
      </w:r>
      <w:r w:rsidRPr="00F947A9">
        <w:rPr>
          <w:rFonts w:ascii="Arial" w:hAnsi="Arial" w:cs="Arial"/>
          <w:sz w:val="20"/>
          <w:szCs w:val="20"/>
        </w:rPr>
        <w:t xml:space="preserve"> niniejszej umowy.</w:t>
      </w:r>
    </w:p>
    <w:p w14:paraId="2B7E4D1D" w14:textId="77777777" w:rsidR="00157326" w:rsidRPr="00F947A9" w:rsidRDefault="00157326" w:rsidP="007332EC">
      <w:pPr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</w:p>
    <w:p w14:paraId="73B1D182" w14:textId="4E5DED68" w:rsidR="00157326" w:rsidRPr="00F947A9" w:rsidRDefault="00157326" w:rsidP="007332EC">
      <w:pPr>
        <w:spacing w:after="0" w:line="300" w:lineRule="auto"/>
        <w:jc w:val="center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b/>
          <w:sz w:val="20"/>
          <w:szCs w:val="20"/>
        </w:rPr>
        <w:t>§ 1</w:t>
      </w:r>
      <w:r w:rsidR="00233795">
        <w:rPr>
          <w:rFonts w:ascii="Arial" w:hAnsi="Arial" w:cs="Arial"/>
          <w:b/>
          <w:sz w:val="20"/>
          <w:szCs w:val="20"/>
        </w:rPr>
        <w:t>1</w:t>
      </w:r>
      <w:r w:rsidRPr="00F947A9">
        <w:rPr>
          <w:rFonts w:ascii="Arial" w:hAnsi="Arial" w:cs="Arial"/>
          <w:b/>
          <w:sz w:val="20"/>
          <w:szCs w:val="20"/>
        </w:rPr>
        <w:t>. Postanowienia końcowe</w:t>
      </w:r>
    </w:p>
    <w:p w14:paraId="07BF6E5A" w14:textId="69469538" w:rsidR="00157326" w:rsidRDefault="00157326" w:rsidP="00D63E0F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6B208D">
        <w:rPr>
          <w:rFonts w:ascii="Arial" w:hAnsi="Arial" w:cs="Arial"/>
          <w:sz w:val="20"/>
        </w:rPr>
        <w:t>Strony zobowiązują się do współpracy w zakresie realizacji przedmiotu umowy.</w:t>
      </w:r>
    </w:p>
    <w:p w14:paraId="55F92B91" w14:textId="702A527C" w:rsidR="00157326" w:rsidRDefault="00157326" w:rsidP="00D63E0F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63E0F">
        <w:rPr>
          <w:rFonts w:ascii="Arial" w:hAnsi="Arial" w:cs="Arial"/>
          <w:sz w:val="20"/>
        </w:rPr>
        <w:t>Strony mają obowiązek wzajemnego informowania o wszelkich zmianach statusu prawnego swojej firmy, a także o wszczęciu postępowania upadłościowego, układowego i likwidacyjnego.</w:t>
      </w:r>
    </w:p>
    <w:p w14:paraId="53092E58" w14:textId="71FE9CFD" w:rsidR="00157326" w:rsidRDefault="00157326" w:rsidP="00D63E0F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63E0F">
        <w:rPr>
          <w:rFonts w:ascii="Arial" w:hAnsi="Arial" w:cs="Arial"/>
          <w:sz w:val="20"/>
        </w:rPr>
        <w:t>Zamawiający ma prawo do formułowania zaleceń dla Wykonawcy w każdej fazie wykonywanej usługi.</w:t>
      </w:r>
    </w:p>
    <w:p w14:paraId="1D97E910" w14:textId="22DD02F9" w:rsidR="00157326" w:rsidRDefault="00157326" w:rsidP="00D63E0F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63E0F">
        <w:rPr>
          <w:rFonts w:ascii="Arial" w:hAnsi="Arial" w:cs="Arial"/>
          <w:sz w:val="20"/>
        </w:rPr>
        <w:t>Ewentualne spory, wynikłe w związku z realizacją przedmiotu umowy, strony zobowiązuję się rozwiązywać na drodze wspólnych negocjacji, a przypadku niemożności ustalenia kompromisu spory będą rozstrzygane przez Sąd Gospodarczy właściwy dla siedziby Zamawiającego</w:t>
      </w:r>
      <w:r w:rsidR="00D63E0F">
        <w:rPr>
          <w:rFonts w:ascii="Arial" w:hAnsi="Arial" w:cs="Arial"/>
          <w:sz w:val="20"/>
        </w:rPr>
        <w:t>.</w:t>
      </w:r>
    </w:p>
    <w:p w14:paraId="67D4BF2F" w14:textId="490EE670" w:rsidR="00157326" w:rsidRDefault="00157326" w:rsidP="00D63E0F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63E0F">
        <w:rPr>
          <w:rFonts w:ascii="Arial" w:hAnsi="Arial" w:cs="Arial"/>
          <w:sz w:val="20"/>
        </w:rPr>
        <w:t>W sprawach, których nie reguluje niniejsza umowa będą miały zastosowanie przepisy Kodeksu Cywilnego i Prawo zamówień publicznych wraz z aktami wykonawczymi do tych ustaw.</w:t>
      </w:r>
    </w:p>
    <w:p w14:paraId="67B76D00" w14:textId="34969273" w:rsidR="00157326" w:rsidRDefault="00157326" w:rsidP="00D63E0F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63E0F">
        <w:rPr>
          <w:rFonts w:ascii="Arial" w:hAnsi="Arial" w:cs="Arial"/>
          <w:sz w:val="20"/>
        </w:rPr>
        <w:t>Językiem Umowy, wszelkiej korespondencji, faktur i dokumentów sporządzonych przez Wykonawc</w:t>
      </w:r>
      <w:r w:rsidR="006B208D" w:rsidRPr="00D63E0F">
        <w:rPr>
          <w:rFonts w:ascii="Arial" w:hAnsi="Arial" w:cs="Arial"/>
          <w:sz w:val="20"/>
        </w:rPr>
        <w:t>ę</w:t>
      </w:r>
      <w:r w:rsidRPr="00D63E0F">
        <w:rPr>
          <w:rFonts w:ascii="Arial" w:hAnsi="Arial" w:cs="Arial"/>
          <w:sz w:val="20"/>
        </w:rPr>
        <w:t xml:space="preserve"> jest język polski.</w:t>
      </w:r>
    </w:p>
    <w:p w14:paraId="02DD8DAB" w14:textId="2FE6F08B" w:rsidR="00157326" w:rsidRPr="00D63E0F" w:rsidRDefault="00157326" w:rsidP="00D63E0F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D63E0F">
        <w:rPr>
          <w:rFonts w:ascii="Arial" w:hAnsi="Arial" w:cs="Arial"/>
          <w:sz w:val="20"/>
        </w:rPr>
        <w:t xml:space="preserve">Integralną część niniejszej umowy stanowią: </w:t>
      </w:r>
    </w:p>
    <w:p w14:paraId="0890857B" w14:textId="77777777" w:rsidR="00157326" w:rsidRPr="00F947A9" w:rsidRDefault="00157326" w:rsidP="007332EC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a) oferta Wykonawcy, </w:t>
      </w:r>
    </w:p>
    <w:p w14:paraId="2B5D878B" w14:textId="77777777" w:rsidR="00157326" w:rsidRPr="00F947A9" w:rsidRDefault="00157326" w:rsidP="007332EC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b) Opis Warunków Zamówienia,</w:t>
      </w:r>
    </w:p>
    <w:p w14:paraId="3E25B162" w14:textId="66D7A621" w:rsidR="00157326" w:rsidRPr="00F947A9" w:rsidRDefault="00157326" w:rsidP="007332EC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c) Załącznik nr 1</w:t>
      </w:r>
      <w:r w:rsidR="00D63E0F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>– Wykaz obowiązków ciążących na wykonawcy</w:t>
      </w:r>
      <w:r w:rsidR="009F7088">
        <w:rPr>
          <w:rFonts w:ascii="Arial" w:hAnsi="Arial" w:cs="Arial"/>
          <w:sz w:val="20"/>
          <w:szCs w:val="20"/>
        </w:rPr>
        <w:t>,</w:t>
      </w:r>
    </w:p>
    <w:p w14:paraId="4712DBA6" w14:textId="7A0D31CD" w:rsidR="00157326" w:rsidRPr="00F947A9" w:rsidRDefault="00157326" w:rsidP="007332EC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d) Załącznik nr 2</w:t>
      </w:r>
      <w:r w:rsidR="00D63E0F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>– Szczegółowy wykaz miejsc nasadzenia drzew. Parametry drzew</w:t>
      </w:r>
      <w:r w:rsidR="009F7088">
        <w:rPr>
          <w:rFonts w:ascii="Arial" w:hAnsi="Arial" w:cs="Arial"/>
          <w:sz w:val="20"/>
          <w:szCs w:val="20"/>
        </w:rPr>
        <w:t>,</w:t>
      </w:r>
    </w:p>
    <w:p w14:paraId="398145C6" w14:textId="673C824D" w:rsidR="00157326" w:rsidRDefault="00157326" w:rsidP="007332EC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e) Załącznik nr 3</w:t>
      </w:r>
      <w:r w:rsidR="00D63E0F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sz w:val="20"/>
          <w:szCs w:val="20"/>
        </w:rPr>
        <w:t>– Tabela cenowa</w:t>
      </w:r>
      <w:r w:rsidR="009F7088">
        <w:rPr>
          <w:rFonts w:ascii="Arial" w:hAnsi="Arial" w:cs="Arial"/>
          <w:sz w:val="20"/>
          <w:szCs w:val="20"/>
        </w:rPr>
        <w:t>,</w:t>
      </w:r>
    </w:p>
    <w:p w14:paraId="5891AED8" w14:textId="49BEEC67" w:rsidR="00D1027B" w:rsidRDefault="00D12385" w:rsidP="009F7088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f) </w:t>
      </w:r>
      <w:r w:rsidRPr="00732213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="00D63E0F">
        <w:rPr>
          <w:rFonts w:ascii="Arial" w:hAnsi="Arial" w:cs="Arial"/>
          <w:sz w:val="20"/>
          <w:szCs w:val="20"/>
        </w:rPr>
        <w:t xml:space="preserve"> </w:t>
      </w:r>
      <w:r w:rsidRPr="00732213">
        <w:rPr>
          <w:rFonts w:ascii="Arial" w:hAnsi="Arial" w:cs="Arial"/>
          <w:sz w:val="20"/>
          <w:szCs w:val="20"/>
        </w:rPr>
        <w:t xml:space="preserve">– </w:t>
      </w:r>
      <w:r w:rsidRPr="00732213">
        <w:rPr>
          <w:rFonts w:ascii="Arial" w:hAnsi="Arial" w:cs="Arial"/>
          <w:bCs/>
          <w:sz w:val="20"/>
          <w:szCs w:val="20"/>
        </w:rPr>
        <w:t>Split payment</w:t>
      </w:r>
      <w:r w:rsidR="009F7088">
        <w:rPr>
          <w:rFonts w:ascii="Arial" w:hAnsi="Arial" w:cs="Arial"/>
          <w:bCs/>
          <w:sz w:val="20"/>
          <w:szCs w:val="20"/>
        </w:rPr>
        <w:t>,</w:t>
      </w:r>
      <w:r w:rsidRPr="00F947A9">
        <w:rPr>
          <w:rFonts w:ascii="Arial" w:hAnsi="Arial" w:cs="Arial"/>
          <w:sz w:val="20"/>
          <w:szCs w:val="20"/>
        </w:rPr>
        <w:t xml:space="preserve"> </w:t>
      </w:r>
    </w:p>
    <w:p w14:paraId="67ED7832" w14:textId="19FF7709" w:rsidR="00157326" w:rsidRPr="00D1027B" w:rsidRDefault="00D1027B" w:rsidP="007332EC">
      <w:pPr>
        <w:spacing w:after="0" w:line="30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9.  </w:t>
      </w:r>
      <w:r w:rsidR="00157326" w:rsidRPr="00D1027B">
        <w:rPr>
          <w:rFonts w:ascii="Arial" w:hAnsi="Arial" w:cs="Arial"/>
          <w:sz w:val="20"/>
        </w:rPr>
        <w:t xml:space="preserve">Umowa została sporządzona w </w:t>
      </w:r>
      <w:r w:rsidR="009F7088">
        <w:rPr>
          <w:rFonts w:ascii="Arial" w:hAnsi="Arial" w:cs="Arial"/>
          <w:sz w:val="20"/>
        </w:rPr>
        <w:t>czter</w:t>
      </w:r>
      <w:r w:rsidR="00157326" w:rsidRPr="00D1027B">
        <w:rPr>
          <w:rFonts w:ascii="Arial" w:hAnsi="Arial" w:cs="Arial"/>
          <w:sz w:val="20"/>
        </w:rPr>
        <w:t xml:space="preserve">ech jednobrzmiących egzemplarzach w języku polskim, jeden egzemplarz dla Wykonawcy i </w:t>
      </w:r>
      <w:r w:rsidR="009F7088">
        <w:rPr>
          <w:rFonts w:ascii="Arial" w:hAnsi="Arial" w:cs="Arial"/>
          <w:sz w:val="20"/>
        </w:rPr>
        <w:t>trzy</w:t>
      </w:r>
      <w:r w:rsidR="00157326" w:rsidRPr="00D1027B">
        <w:rPr>
          <w:rFonts w:ascii="Arial" w:hAnsi="Arial" w:cs="Arial"/>
          <w:sz w:val="20"/>
        </w:rPr>
        <w:t xml:space="preserve"> egzemplarze dla Zamawiającego.</w:t>
      </w:r>
    </w:p>
    <w:p w14:paraId="23E85DBF" w14:textId="77777777" w:rsidR="00D63E0F" w:rsidRPr="00D63E0F" w:rsidRDefault="00D63E0F" w:rsidP="00D63E0F">
      <w:pPr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Zgodnie z art. 13 ust. 1 i ust. 2 Rozporządzenia Parlamentu Europejskiego i Rady (UE) 2016/679 z dnia 27 kwietnia 2016r w sprawie ochrony osób fizycznych w związku z przetwarzaniem danych osobowych i w sprawie swobodnego przepływu takich danych oraz uchylenia dyrektywy 95/46/WE (ogólne rozporządzenie o ochronie danych) ogólnego rozporządzenia o ochronie danych z dnia 27 kwietnia 2016r, informujemy, że:</w:t>
      </w:r>
    </w:p>
    <w:p w14:paraId="246125C1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Administratorem Państwa danych jest Powiatowy Zarząd Dróg, ul. Kościuszki 33a, 14-200 Iława, reprezentowany przez Dyrektora – Radosława Augustyniaka</w:t>
      </w:r>
    </w:p>
    <w:p w14:paraId="3DF22DE3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 xml:space="preserve">Administrator wyznaczył Inspektora Ochrony Danych Osobowych – Emilię Magalską e-mail: </w:t>
      </w:r>
      <w:hyperlink r:id="rId8" w:history="1">
        <w:r w:rsidRPr="00D63E0F">
          <w:rPr>
            <w:rFonts w:ascii="Arial" w:hAnsi="Arial" w:cs="Arial"/>
            <w:color w:val="0000FF"/>
            <w:sz w:val="16"/>
            <w:szCs w:val="16"/>
            <w:u w:val="single"/>
            <w:lang w:bidi="en-US"/>
          </w:rPr>
          <w:t>iodo@pzd.ilawa.pl</w:t>
        </w:r>
      </w:hyperlink>
      <w:r w:rsidRPr="00D63E0F">
        <w:rPr>
          <w:rFonts w:ascii="Arial" w:hAnsi="Arial" w:cs="Arial"/>
          <w:sz w:val="16"/>
          <w:szCs w:val="16"/>
          <w:lang w:bidi="en-US"/>
        </w:rPr>
        <w:t>, nr tel. +48 692 434 620</w:t>
      </w:r>
    </w:p>
    <w:p w14:paraId="0ED72FF7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Państwa dane osobowe przetwarzane są w celu: wykonania umowy sprzedaży towarów i usług, wystawiania faktur oraz płatności.</w:t>
      </w:r>
    </w:p>
    <w:p w14:paraId="7057C9AE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Odbiorcami Państwa danych osobowych są: osoby upoważnione przez Administratora do przetwarzania danych osobowych w ramach wykonywania swoich obowiązków służbowych oraz inne podmioty upoważnione do żądania informacji na podstawie przepisów prawa.</w:t>
      </w:r>
    </w:p>
    <w:p w14:paraId="72E105D4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lastRenderedPageBreak/>
        <w:t>Państwa dane osobowe będą przechowywane przez okres trwania stosunku prawnego pomiędzy Państwem a Administratorem, przez okres niezbędny do wykonania umowy/realizacji usług, a także przez okres wymagany przepisami prawa podatkowego.</w:t>
      </w:r>
    </w:p>
    <w:p w14:paraId="3DA98C54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Państwa dane osobowe nie będą przekazywane do państwa trzeciego świata ani organizacji międzynarodowej.</w:t>
      </w:r>
    </w:p>
    <w:p w14:paraId="2C79452A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Posiadają Państwo prawo dostępu, sprostowania, usunięcia, ograniczenia przetwarzania lub przenoszenia danych jak również mają Państwo prawo do wniesienia skargi do organu nadzorującego Prezesa Urzędu Ochrony Danych Osobowych.</w:t>
      </w:r>
    </w:p>
    <w:p w14:paraId="435F1D25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Podanie danych osobowych jest dobrowolne, jednakże odmowa podania danych może skutkować odmową realizacji zamówienia.</w:t>
      </w:r>
    </w:p>
    <w:p w14:paraId="32EDF9D2" w14:textId="77777777" w:rsidR="00D63E0F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Arial" w:hAnsi="Arial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Administrator danych nie automatyzuje i nie profiluje danych osobowych.</w:t>
      </w:r>
    </w:p>
    <w:p w14:paraId="2E7475E9" w14:textId="6E95BDE9" w:rsidR="007332EC" w:rsidRPr="00D63E0F" w:rsidRDefault="00D63E0F" w:rsidP="00D63E0F">
      <w:pPr>
        <w:numPr>
          <w:ilvl w:val="3"/>
          <w:numId w:val="42"/>
        </w:numPr>
        <w:spacing w:before="200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63E0F">
        <w:rPr>
          <w:rFonts w:ascii="Arial" w:hAnsi="Arial" w:cs="Arial"/>
          <w:sz w:val="16"/>
          <w:szCs w:val="16"/>
          <w:lang w:bidi="en-US"/>
        </w:rPr>
        <w:t>Administrator dołoży wszelkich starań, aby zapewnić wszelkie środki fizycznej, technicznej i organizacyjnej ochrony danych osobowych przed ich przypadkowym czy umyślnym zniszczeniem, przypadkową utratą, zmianą, nieuprawnionym ujawnieniem, wykorzystaniem.</w:t>
      </w:r>
    </w:p>
    <w:p w14:paraId="44DC32E7" w14:textId="77777777" w:rsidR="007332EC" w:rsidRDefault="007332EC" w:rsidP="007332EC">
      <w:pPr>
        <w:spacing w:after="0" w:line="300" w:lineRule="auto"/>
        <w:ind w:left="363"/>
        <w:jc w:val="both"/>
        <w:rPr>
          <w:rFonts w:ascii="Arial" w:hAnsi="Arial" w:cs="Arial"/>
          <w:b/>
          <w:sz w:val="20"/>
          <w:szCs w:val="20"/>
        </w:rPr>
      </w:pPr>
    </w:p>
    <w:p w14:paraId="4E9997CA" w14:textId="77777777" w:rsidR="00157326" w:rsidRPr="00F947A9" w:rsidRDefault="00157326" w:rsidP="007332EC">
      <w:pPr>
        <w:spacing w:after="0" w:line="300" w:lineRule="auto"/>
        <w:ind w:left="3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 xml:space="preserve">WYKONAWCA: </w:t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</w:p>
    <w:p w14:paraId="1639C7F2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5533C3DC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649AAE0A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16733897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32801926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1147AEB8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452381B3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180F346A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1B09959A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41B6EBAE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36D4F389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7B9D81D7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47FF3AF6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1950DEBF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53D4D008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255CB56E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1FD9FF4C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3BE8A12E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46C624BD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4DC8A8E5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0826E29A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00A8B6AB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050E8E12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60D964F6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0597C1FC" w14:textId="77777777" w:rsidR="00D63E0F" w:rsidRDefault="00D63E0F" w:rsidP="00157326">
      <w:pPr>
        <w:jc w:val="right"/>
        <w:rPr>
          <w:rFonts w:ascii="Arial" w:hAnsi="Arial" w:cs="Arial"/>
          <w:sz w:val="20"/>
          <w:szCs w:val="20"/>
        </w:rPr>
      </w:pPr>
    </w:p>
    <w:p w14:paraId="19B22075" w14:textId="0F031DB8" w:rsidR="00157326" w:rsidRPr="00F947A9" w:rsidRDefault="00157326" w:rsidP="00157326">
      <w:pPr>
        <w:jc w:val="right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lastRenderedPageBreak/>
        <w:t xml:space="preserve">Załącznik Nr 1 </w:t>
      </w:r>
    </w:p>
    <w:p w14:paraId="6193D862" w14:textId="79D58AD4" w:rsidR="00157326" w:rsidRPr="00F947A9" w:rsidRDefault="00157326" w:rsidP="00157326">
      <w:pPr>
        <w:jc w:val="right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do umowy nr </w:t>
      </w:r>
      <w:r w:rsidR="00091E38">
        <w:rPr>
          <w:rFonts w:ascii="Arial" w:hAnsi="Arial" w:cs="Arial"/>
          <w:b/>
          <w:sz w:val="20"/>
          <w:szCs w:val="20"/>
        </w:rPr>
        <w:t>……………….</w:t>
      </w:r>
      <w:r w:rsidRPr="00F947A9">
        <w:rPr>
          <w:rFonts w:ascii="Arial" w:hAnsi="Arial" w:cs="Arial"/>
          <w:sz w:val="20"/>
          <w:szCs w:val="20"/>
        </w:rPr>
        <w:t xml:space="preserve"> </w:t>
      </w:r>
      <w:r w:rsidR="009F7088">
        <w:rPr>
          <w:rFonts w:ascii="Arial" w:hAnsi="Arial" w:cs="Arial"/>
          <w:sz w:val="20"/>
          <w:szCs w:val="20"/>
        </w:rPr>
        <w:t>z</w:t>
      </w:r>
      <w:r w:rsidRPr="00F947A9">
        <w:rPr>
          <w:rFonts w:ascii="Arial" w:hAnsi="Arial" w:cs="Arial"/>
          <w:sz w:val="20"/>
          <w:szCs w:val="20"/>
        </w:rPr>
        <w:t xml:space="preserve"> dnia </w:t>
      </w:r>
      <w:r w:rsidR="00091E38">
        <w:rPr>
          <w:rFonts w:ascii="Arial" w:hAnsi="Arial" w:cs="Arial"/>
          <w:sz w:val="20"/>
          <w:szCs w:val="20"/>
        </w:rPr>
        <w:t>…………………….</w:t>
      </w:r>
      <w:r w:rsidRPr="00F947A9">
        <w:rPr>
          <w:rFonts w:ascii="Arial" w:hAnsi="Arial" w:cs="Arial"/>
          <w:sz w:val="20"/>
          <w:szCs w:val="20"/>
        </w:rPr>
        <w:t xml:space="preserve"> </w:t>
      </w:r>
      <w:r w:rsidR="009F7088">
        <w:rPr>
          <w:rFonts w:ascii="Arial" w:hAnsi="Arial" w:cs="Arial"/>
          <w:sz w:val="20"/>
          <w:szCs w:val="20"/>
        </w:rPr>
        <w:t>r</w:t>
      </w:r>
      <w:r w:rsidRPr="00F947A9">
        <w:rPr>
          <w:rFonts w:ascii="Arial" w:hAnsi="Arial" w:cs="Arial"/>
          <w:sz w:val="20"/>
          <w:szCs w:val="20"/>
        </w:rPr>
        <w:t>.</w:t>
      </w:r>
    </w:p>
    <w:p w14:paraId="7FE1040F" w14:textId="77777777" w:rsidR="007332EC" w:rsidRDefault="00157326" w:rsidP="007332EC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 w:rsidRPr="007332EC">
        <w:rPr>
          <w:rFonts w:ascii="Arial" w:hAnsi="Arial" w:cs="Arial"/>
          <w:b/>
          <w:sz w:val="24"/>
          <w:szCs w:val="20"/>
        </w:rPr>
        <w:t xml:space="preserve">Wykaz obowiązków ciążących na Wykonawcy dotyczących nasadzenia drzew w pasie drogowym przy drogach i ulicach powiatowych </w:t>
      </w:r>
    </w:p>
    <w:p w14:paraId="7665B931" w14:textId="7216AE06" w:rsidR="00157326" w:rsidRPr="007332EC" w:rsidRDefault="00157326" w:rsidP="007332EC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 w:rsidRPr="007332EC">
        <w:rPr>
          <w:rFonts w:ascii="Arial" w:hAnsi="Arial" w:cs="Arial"/>
          <w:b/>
          <w:sz w:val="24"/>
          <w:szCs w:val="20"/>
        </w:rPr>
        <w:t>na terenie powiatu iławskiego</w:t>
      </w:r>
      <w:r w:rsidR="009F7088">
        <w:rPr>
          <w:rFonts w:ascii="Arial" w:hAnsi="Arial" w:cs="Arial"/>
          <w:b/>
          <w:sz w:val="24"/>
          <w:szCs w:val="20"/>
        </w:rPr>
        <w:t xml:space="preserve"> w 2024 roku</w:t>
      </w:r>
      <w:r w:rsidRPr="007332EC">
        <w:rPr>
          <w:rFonts w:ascii="Arial" w:hAnsi="Arial" w:cs="Arial"/>
          <w:b/>
          <w:sz w:val="24"/>
          <w:szCs w:val="20"/>
        </w:rPr>
        <w:t>.</w:t>
      </w:r>
    </w:p>
    <w:p w14:paraId="377E95D8" w14:textId="748F60DB" w:rsidR="00157326" w:rsidRPr="00F947A9" w:rsidRDefault="00157326" w:rsidP="0098621D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Zakup, dowóz, </w:t>
      </w:r>
      <w:r w:rsidRPr="00F947A9">
        <w:rPr>
          <w:rFonts w:ascii="Arial" w:hAnsi="Arial" w:cs="Arial"/>
          <w:color w:val="000000"/>
          <w:sz w:val="20"/>
          <w:szCs w:val="20"/>
        </w:rPr>
        <w:t xml:space="preserve">posadzenie </w:t>
      </w:r>
      <w:r w:rsidR="00CC042A">
        <w:rPr>
          <w:rFonts w:ascii="Arial" w:hAnsi="Arial" w:cs="Arial"/>
          <w:b/>
          <w:bCs/>
          <w:color w:val="000000"/>
          <w:sz w:val="20"/>
          <w:szCs w:val="20"/>
        </w:rPr>
        <w:t>529</w:t>
      </w:r>
      <w:r w:rsidRPr="00F947A9">
        <w:rPr>
          <w:rFonts w:ascii="Arial" w:hAnsi="Arial" w:cs="Arial"/>
          <w:b/>
          <w:color w:val="000000"/>
          <w:sz w:val="20"/>
          <w:szCs w:val="20"/>
        </w:rPr>
        <w:t xml:space="preserve"> sztuk</w:t>
      </w:r>
      <w:r w:rsidRPr="00F947A9">
        <w:rPr>
          <w:rFonts w:ascii="Arial" w:hAnsi="Arial" w:cs="Arial"/>
          <w:sz w:val="20"/>
          <w:szCs w:val="20"/>
        </w:rPr>
        <w:t xml:space="preserve"> </w:t>
      </w:r>
      <w:r w:rsidRPr="00F947A9">
        <w:rPr>
          <w:rFonts w:ascii="Arial" w:hAnsi="Arial" w:cs="Arial"/>
          <w:b/>
          <w:sz w:val="20"/>
          <w:szCs w:val="20"/>
        </w:rPr>
        <w:t>drzew</w:t>
      </w:r>
      <w:r w:rsidRPr="00F947A9">
        <w:rPr>
          <w:rFonts w:ascii="Arial" w:hAnsi="Arial" w:cs="Arial"/>
          <w:sz w:val="20"/>
          <w:szCs w:val="20"/>
        </w:rPr>
        <w:t xml:space="preserve"> w pasie drogowym przy drogach i ulicach powiatowych na terenie powiatu iławskiego zgodnie z poniższą tabelą:</w:t>
      </w:r>
    </w:p>
    <w:tbl>
      <w:tblPr>
        <w:tblW w:w="91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1"/>
        <w:gridCol w:w="1330"/>
        <w:gridCol w:w="1119"/>
        <w:gridCol w:w="1230"/>
        <w:gridCol w:w="1174"/>
        <w:gridCol w:w="959"/>
        <w:gridCol w:w="1222"/>
      </w:tblGrid>
      <w:tr w:rsidR="00816082" w:rsidRPr="00266A56" w14:paraId="4D6052FE" w14:textId="77777777" w:rsidTr="00F0343E">
        <w:trPr>
          <w:trHeight w:val="662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61DA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AEA0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Gatunek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52671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Odmiana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6943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 min.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E943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korzeniowy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7DF9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Zaprawa dołów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BEB8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Paliki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6173" w14:textId="77777777" w:rsidR="00816082" w:rsidRPr="00266A56" w:rsidRDefault="00816082" w:rsidP="00F034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drzew do nasadz. [szt.]</w:t>
            </w:r>
          </w:p>
        </w:tc>
      </w:tr>
      <w:tr w:rsidR="00816082" w:rsidRPr="00266A56" w14:paraId="68564DFB" w14:textId="77777777" w:rsidTr="00F0343E">
        <w:trPr>
          <w:trHeight w:val="181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A86D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2263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1D9B4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888A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C7CF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3A73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1723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4686" w14:textId="77777777" w:rsidR="00816082" w:rsidRPr="00266A56" w:rsidRDefault="00816082" w:rsidP="00F0343E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C206C3" w:rsidRPr="00266A56" w14:paraId="6B4A78E4" w14:textId="77777777" w:rsidTr="00C206C3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9094" w14:textId="77777777" w:rsidR="00C206C3" w:rsidRPr="00266A56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5FA0" w14:textId="114883D5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3924" w14:textId="25F633C2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06DF" w14:textId="712C67D9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10-12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8F52" w14:textId="0C3F3E77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35B9" w14:textId="77777777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DA7D" w14:textId="61961EB0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D6E9" w14:textId="7E13AF45" w:rsidR="00C206C3" w:rsidRPr="00D137D9" w:rsidRDefault="00CC042A" w:rsidP="00CC042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256</w:t>
            </w:r>
          </w:p>
        </w:tc>
      </w:tr>
      <w:tr w:rsidR="00C206C3" w:rsidRPr="00266A56" w14:paraId="0B86C838" w14:textId="77777777" w:rsidTr="00B92142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B146" w14:textId="77777777" w:rsidR="00C206C3" w:rsidRPr="00266A56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9A61" w14:textId="4F98EFE2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4DCF" w14:textId="39379B47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DE7B" w14:textId="254CB508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10-12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FE2E" w14:textId="26502621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2152" w14:textId="77777777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7353C" w14:textId="2541F49D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3 paliki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0E98" w14:textId="7EB33B5D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2</w:t>
            </w:r>
            <w:r w:rsidR="00CC042A" w:rsidRPr="00D137D9">
              <w:rPr>
                <w:rFonts w:cstheme="minorHAnsi"/>
                <w:color w:val="000000"/>
                <w:sz w:val="20"/>
              </w:rPr>
              <w:t>3</w:t>
            </w:r>
          </w:p>
        </w:tc>
      </w:tr>
      <w:tr w:rsidR="00C206C3" w:rsidRPr="00266A56" w14:paraId="50AC421D" w14:textId="77777777" w:rsidTr="00B92142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CE81" w14:textId="77777777" w:rsidR="00C206C3" w:rsidRPr="00266A56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139D" w14:textId="0AC9BD44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4553" w14:textId="786E8682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7271" w14:textId="432B1AE5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12-14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4B77" w14:textId="4476616F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FC27" w14:textId="77777777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61F8" w14:textId="584D5CAE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6653" w14:textId="551CBA02" w:rsidR="00C206C3" w:rsidRPr="00D137D9" w:rsidRDefault="009B7D42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CC042A" w:rsidRPr="00D137D9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</w:tr>
      <w:tr w:rsidR="00C206C3" w:rsidRPr="00266A56" w14:paraId="167A0642" w14:textId="77777777" w:rsidTr="00B92142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C21B" w14:textId="28C2D209" w:rsidR="00C206C3" w:rsidRPr="00266A56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6366" w14:textId="67B38BCB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EE82" w14:textId="6E06EB52" w:rsidR="00C206C3" w:rsidRPr="00D137D9" w:rsidRDefault="00C206C3" w:rsidP="00C206C3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E2BE" w14:textId="1A7E9D4E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14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73FB" w14:textId="581FEAB7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3FAB" w14:textId="5B7C63E4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D7B01" w14:textId="567A08D7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C72E" w14:textId="7B8C0852" w:rsidR="00C206C3" w:rsidRPr="00D137D9" w:rsidRDefault="00CC042A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C206C3" w:rsidRPr="00266A56" w14:paraId="1FAE0266" w14:textId="77777777" w:rsidTr="00B92142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46FE" w14:textId="0E3133D5" w:rsidR="00C206C3" w:rsidRPr="00266A56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5DA9" w14:textId="06657E33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D8A2" w14:textId="7EA71B3A" w:rsidR="00C206C3" w:rsidRPr="00D137D9" w:rsidRDefault="00C206C3" w:rsidP="00C206C3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C08D" w14:textId="6BCC82D1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14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CB3E" w14:textId="4E1113DE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A8D" w14:textId="00341706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E94F7" w14:textId="222D3ACF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3 paliki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CE74" w14:textId="3C35EC8B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5</w:t>
            </w:r>
          </w:p>
        </w:tc>
      </w:tr>
      <w:tr w:rsidR="00C206C3" w:rsidRPr="00266A56" w14:paraId="466DBE90" w14:textId="77777777" w:rsidTr="00B92142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C427" w14:textId="1CE8A233" w:rsidR="00C206C3" w:rsidRPr="00266A56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DB5D" w14:textId="1FC38AC8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 xml:space="preserve">Klon zwyczajny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7EC4" w14:textId="2BAFE211" w:rsidR="00C206C3" w:rsidRPr="00D137D9" w:rsidRDefault="00C206C3" w:rsidP="00C206C3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Acer platanoides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E1F8" w14:textId="15805DA0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10-12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CCDA" w14:textId="6963FFD1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6DF0" w14:textId="3C59EF70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F4024" w14:textId="7BC06610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8882" w14:textId="1F185E4A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53</w:t>
            </w:r>
          </w:p>
        </w:tc>
      </w:tr>
      <w:tr w:rsidR="00C206C3" w:rsidRPr="00266A56" w14:paraId="19EA01CE" w14:textId="77777777" w:rsidTr="00B92142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25FF" w14:textId="4F385D65" w:rsidR="00C206C3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8EBD" w14:textId="7894867B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Jesion wyniosły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C01B" w14:textId="74F82832" w:rsidR="00C206C3" w:rsidRPr="00D137D9" w:rsidRDefault="00C206C3" w:rsidP="00C206C3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Fraxinus excelsior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7E4F" w14:textId="6F2B0EC1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10-12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86DF" w14:textId="61435CE0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019D" w14:textId="704ED843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AD64" w14:textId="04E5F4B5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A880" w14:textId="04E98399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26</w:t>
            </w:r>
          </w:p>
        </w:tc>
      </w:tr>
      <w:tr w:rsidR="00C206C3" w:rsidRPr="00266A56" w14:paraId="5244A052" w14:textId="77777777" w:rsidTr="00B92142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FF9F" w14:textId="503B0C01" w:rsidR="00C206C3" w:rsidRDefault="00C206C3" w:rsidP="00C206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24C5" w14:textId="61E20769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Dąb szypułkowy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6147" w14:textId="37432661" w:rsidR="00C206C3" w:rsidRPr="00D137D9" w:rsidRDefault="00C206C3" w:rsidP="00C206C3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i/>
                <w:iCs/>
                <w:color w:val="000000"/>
                <w:sz w:val="20"/>
              </w:rPr>
              <w:t>Quercus robur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8DC0" w14:textId="26242BE9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Pa 180-200, 10-12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D7FE" w14:textId="1BCB68D8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EB8F" w14:textId="6581EC86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2C74F" w14:textId="0D6A2EC5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03EE" w14:textId="3D90F928" w:rsidR="00C206C3" w:rsidRPr="00D137D9" w:rsidRDefault="00C206C3" w:rsidP="00C206C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137D9">
              <w:rPr>
                <w:rFonts w:cstheme="minorHAnsi"/>
                <w:color w:val="000000"/>
                <w:sz w:val="20"/>
              </w:rPr>
              <w:t>3</w:t>
            </w:r>
          </w:p>
        </w:tc>
      </w:tr>
      <w:tr w:rsidR="00C206C3" w:rsidRPr="00266A56" w14:paraId="60B42F0A" w14:textId="77777777" w:rsidTr="00F0343E">
        <w:trPr>
          <w:trHeight w:val="223"/>
          <w:jc w:val="center"/>
        </w:trPr>
        <w:tc>
          <w:tcPr>
            <w:tcW w:w="79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1A6C" w14:textId="77777777" w:rsidR="00C206C3" w:rsidRPr="00266A56" w:rsidRDefault="00C206C3" w:rsidP="00C206C3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66A56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EA3" w14:textId="07A3F718" w:rsidR="00C206C3" w:rsidRPr="006E5616" w:rsidRDefault="00CC042A" w:rsidP="00C206C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529</w:t>
            </w:r>
          </w:p>
        </w:tc>
      </w:tr>
    </w:tbl>
    <w:p w14:paraId="1B30C71C" w14:textId="77777777" w:rsidR="008A2C2D" w:rsidRPr="00F947A9" w:rsidRDefault="008A2C2D" w:rsidP="009314DA">
      <w:pPr>
        <w:rPr>
          <w:rFonts w:ascii="Arial" w:hAnsi="Arial" w:cs="Arial"/>
          <w:sz w:val="20"/>
          <w:szCs w:val="20"/>
        </w:rPr>
      </w:pPr>
    </w:p>
    <w:p w14:paraId="395336DE" w14:textId="77777777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F947A9">
        <w:rPr>
          <w:rFonts w:ascii="Arial" w:hAnsi="Arial" w:cs="Arial"/>
          <w:sz w:val="20"/>
        </w:rPr>
        <w:t>Drzewa z racji swego gatunku i miejsca nasadzenia nie powinny ogran</w:t>
      </w:r>
      <w:r>
        <w:rPr>
          <w:rFonts w:ascii="Arial" w:hAnsi="Arial" w:cs="Arial"/>
          <w:sz w:val="20"/>
        </w:rPr>
        <w:t>iczać widoczności i nie </w:t>
      </w:r>
      <w:r w:rsidRPr="00F947A9">
        <w:rPr>
          <w:rFonts w:ascii="Arial" w:hAnsi="Arial" w:cs="Arial"/>
          <w:sz w:val="20"/>
        </w:rPr>
        <w:t>powinny stwarzać zagrożeń dla bezpieczeństwa ruchu drogowego.</w:t>
      </w:r>
    </w:p>
    <w:p w14:paraId="486CB73E" w14:textId="77777777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F947A9">
        <w:rPr>
          <w:rFonts w:ascii="Arial" w:hAnsi="Arial" w:cs="Arial"/>
          <w:sz w:val="20"/>
        </w:rPr>
        <w:t xml:space="preserve">Sadzonki drzew powinny być prawidłowo uformowane z zachowaniem pokroju charakterystycznego dla gatunku i odmiany oraz posiadać następujące cechy: pąk szczytowy przewodnika powinien być wyraźnie uformowany, przyrost ostatniego roku powinien wyraźnie i prosto przedłużać przewodnik, system korzeniowy powinien być skupiony i prawidłowo rozwinięty, na korzeniach szkieletowych powinny występować liczne korzenie drobne, u roślin sadzonych z bryłą korzeniową, bryła korzeniowa powinna </w:t>
      </w:r>
      <w:r>
        <w:rPr>
          <w:rFonts w:ascii="Arial" w:hAnsi="Arial" w:cs="Arial"/>
          <w:sz w:val="20"/>
        </w:rPr>
        <w:t>być prawidłowo uformowana i nie</w:t>
      </w:r>
      <w:r w:rsidRPr="00F947A9">
        <w:rPr>
          <w:rFonts w:ascii="Arial" w:hAnsi="Arial" w:cs="Arial"/>
          <w:sz w:val="20"/>
        </w:rPr>
        <w:t xml:space="preserve">uszkodzona, pędy korony u drzew nie powinny być przycięte, chyba że jest to cięcie formujące, </w:t>
      </w:r>
      <w:r w:rsidRPr="00F947A9">
        <w:rPr>
          <w:rFonts w:ascii="Arial" w:hAnsi="Arial" w:cs="Arial"/>
          <w:sz w:val="20"/>
        </w:rPr>
        <w:lastRenderedPageBreak/>
        <w:t>np. u form kulistych, pędy boczne korony drzewa powinny być równomiernie rozmieszczone, przewodnik powinien być praktycznie prosty, blizny na przewodniku powinny być dobrze zarośnięte.</w:t>
      </w:r>
    </w:p>
    <w:p w14:paraId="0DBEA223" w14:textId="77777777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F947A9">
        <w:rPr>
          <w:rFonts w:ascii="Arial" w:hAnsi="Arial" w:cs="Arial"/>
          <w:sz w:val="20"/>
        </w:rPr>
        <w:t xml:space="preserve">Materiał roślinny musi być czysty odmianowo, wyprodukowany zgodnie z zasadami agrotechniki szkółkarskiej. </w:t>
      </w:r>
    </w:p>
    <w:p w14:paraId="655EDFAC" w14:textId="58844BAA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F947A9">
        <w:rPr>
          <w:rFonts w:ascii="Arial" w:hAnsi="Arial" w:cs="Arial"/>
          <w:sz w:val="20"/>
        </w:rPr>
        <w:t>Drzewa musz</w:t>
      </w:r>
      <w:r w:rsidR="009F7088">
        <w:rPr>
          <w:rFonts w:ascii="Arial" w:hAnsi="Arial" w:cs="Arial"/>
          <w:sz w:val="20"/>
        </w:rPr>
        <w:t>ą</w:t>
      </w:r>
      <w:r w:rsidRPr="00F947A9">
        <w:rPr>
          <w:rFonts w:ascii="Arial" w:hAnsi="Arial" w:cs="Arial"/>
          <w:sz w:val="20"/>
        </w:rPr>
        <w:t xml:space="preserve"> być zdrewniałe, zahartowane oraz prawidłowo uformowane, z zachowaniem charakterystycznych dla gatunku i odmiany pokroju, wysokości, szerokości i długości pędów, a także równomiernego rozkrzewienia i rozgałęzienia. Powinny być zachowane odpowiednie proporcje między pniem, koroną i bryłą korzeniową</w:t>
      </w:r>
    </w:p>
    <w:p w14:paraId="371597EB" w14:textId="52A35533" w:rsidR="00157326" w:rsidRPr="009F7088" w:rsidRDefault="00157326" w:rsidP="009F7088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F947A9">
        <w:rPr>
          <w:rFonts w:ascii="Arial" w:hAnsi="Arial" w:cs="Arial"/>
          <w:sz w:val="20"/>
        </w:rPr>
        <w:t>Wady niedopuszczalne: silne uszkodzenia mechaniczne roślin, odrosty podkładki poniżej miejsca szczepienia, ślady żerowania szkodników, oznaki chorobowe, zwiędnięcie i pomarszczenie kory na korzeniach i częściach naziemnych, martwice i pęknięcia kory, uszkodzenie pąka szczytowego przewodnika, dwupędowe korony drzew formy piennej, uszkodzenie lub przesuszenie bryły korzeniowej,</w:t>
      </w:r>
      <w:r w:rsidRPr="00F947A9">
        <w:rPr>
          <w:rFonts w:ascii="Arial" w:hAnsi="Arial" w:cs="Arial"/>
          <w:b/>
          <w:sz w:val="20"/>
        </w:rPr>
        <w:t xml:space="preserve"> </w:t>
      </w:r>
      <w:r w:rsidRPr="00F947A9">
        <w:rPr>
          <w:rFonts w:ascii="Arial" w:hAnsi="Arial" w:cs="Arial"/>
          <w:sz w:val="20"/>
        </w:rPr>
        <w:t>złe zrośnięcie odmiany szczepionej z podkładką.</w:t>
      </w:r>
    </w:p>
    <w:p w14:paraId="5271F547" w14:textId="49EF99ED" w:rsidR="00157326" w:rsidRPr="00F947A9" w:rsidRDefault="009F7088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S</w:t>
      </w:r>
      <w:r w:rsidR="000B132F">
        <w:rPr>
          <w:rFonts w:ascii="Arial" w:hAnsi="Arial" w:cs="Arial"/>
          <w:sz w:val="20"/>
        </w:rPr>
        <w:t>adzeni</w:t>
      </w:r>
      <w:r>
        <w:rPr>
          <w:rFonts w:ascii="Arial" w:hAnsi="Arial" w:cs="Arial"/>
          <w:sz w:val="20"/>
        </w:rPr>
        <w:t>e</w:t>
      </w:r>
      <w:r w:rsidR="000B132F">
        <w:rPr>
          <w:rFonts w:ascii="Arial" w:hAnsi="Arial" w:cs="Arial"/>
          <w:sz w:val="20"/>
        </w:rPr>
        <w:t xml:space="preserve"> z bryłą korzeniową: s</w:t>
      </w:r>
      <w:r w:rsidR="00157326" w:rsidRPr="00F947A9">
        <w:rPr>
          <w:rFonts w:ascii="Arial" w:hAnsi="Arial" w:cs="Arial"/>
          <w:sz w:val="20"/>
        </w:rPr>
        <w:t xml:space="preserve">ystem korzeniowy należy przenosić z substratem, w którym rosła roślina i starannie opakować odpowiednim materiałem. Bryła korzeniowa powinna być nienaruszona, wolna od chwastów i starannie zabezpieczona do momentu zakończenia sadzenia. Przed posadzeniem roślin korzenie należy </w:t>
      </w:r>
      <w:r w:rsidR="00157326">
        <w:rPr>
          <w:rFonts w:ascii="Arial" w:hAnsi="Arial" w:cs="Arial"/>
          <w:sz w:val="20"/>
        </w:rPr>
        <w:t>zabezpieczyć przed wyschnięciem</w:t>
      </w:r>
      <w:r w:rsidR="00157326" w:rsidRPr="00F947A9">
        <w:rPr>
          <w:rFonts w:ascii="Arial" w:hAnsi="Arial" w:cs="Arial"/>
          <w:sz w:val="20"/>
        </w:rPr>
        <w:t xml:space="preserve"> poprzez zadołowanie, okrycie słomą lub innym odpowiednim materiałem.</w:t>
      </w:r>
    </w:p>
    <w:p w14:paraId="78DB75A3" w14:textId="5464D15D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F947A9">
        <w:rPr>
          <w:rFonts w:ascii="Arial" w:hAnsi="Arial" w:cs="Arial"/>
          <w:sz w:val="20"/>
        </w:rPr>
        <w:t>Rośliny z uprawy kontenerowej – rośliny powinny rosnąć przynajmniej jeden, pełny sezon wegetacyjny w kontenerach, z których będą sadzone, mieć dobrze wykształcony, ale nie przerośnięty system korzeniowy i prawidłowo rozwiniętą część nadziemną. Przerośnięty, zbyt zagęszczony system korzeniowy należy przed posadzeniem odpowiednio rozluźnić. Należy zwrócić szczególną uwagę na ewentualne skręcające się korzenie przy nasadzie szyjki korzeniowej. Przed sadzeniem rośliny w kontenerach należy dobrze nawodnić.</w:t>
      </w:r>
    </w:p>
    <w:p w14:paraId="163CEE0C" w14:textId="4D114E3E" w:rsidR="00157326" w:rsidRPr="00602706" w:rsidRDefault="00157326" w:rsidP="00602706">
      <w:pPr>
        <w:pStyle w:val="Akapitzlist"/>
        <w:numPr>
          <w:ilvl w:val="0"/>
          <w:numId w:val="19"/>
        </w:numPr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Drzewa muszą być przywiązane do </w:t>
      </w:r>
      <w:r w:rsidRPr="00F947A9">
        <w:rPr>
          <w:rFonts w:ascii="Arial" w:hAnsi="Arial" w:cs="Arial"/>
          <w:b/>
          <w:sz w:val="20"/>
          <w:u w:val="single"/>
        </w:rPr>
        <w:t>palika</w:t>
      </w:r>
      <w:r w:rsidRPr="00F947A9">
        <w:rPr>
          <w:rFonts w:ascii="Arial" w:hAnsi="Arial" w:cs="Arial"/>
          <w:sz w:val="20"/>
          <w:u w:val="single"/>
        </w:rPr>
        <w:t xml:space="preserve"> (palików) okorowanych o długości nad ziemią nie mniejszej niż </w:t>
      </w:r>
      <w:r w:rsidRPr="003A7B3B">
        <w:rPr>
          <w:rFonts w:ascii="Arial" w:hAnsi="Arial" w:cs="Arial"/>
          <w:b/>
          <w:color w:val="auto"/>
          <w:sz w:val="20"/>
          <w:u w:val="single"/>
        </w:rPr>
        <w:t>1,</w:t>
      </w:r>
      <w:r w:rsidR="009F7088">
        <w:rPr>
          <w:rFonts w:ascii="Arial" w:hAnsi="Arial" w:cs="Arial"/>
          <w:b/>
          <w:color w:val="auto"/>
          <w:sz w:val="20"/>
          <w:u w:val="single"/>
        </w:rPr>
        <w:t>5</w:t>
      </w:r>
      <w:r w:rsidRPr="003A7B3B">
        <w:rPr>
          <w:rFonts w:ascii="Arial" w:hAnsi="Arial" w:cs="Arial"/>
          <w:b/>
          <w:color w:val="auto"/>
          <w:sz w:val="20"/>
          <w:u w:val="single"/>
        </w:rPr>
        <w:t>0 m</w:t>
      </w:r>
      <w:r w:rsidRPr="003A7B3B">
        <w:rPr>
          <w:rFonts w:ascii="Arial" w:hAnsi="Arial" w:cs="Arial"/>
          <w:color w:val="auto"/>
          <w:sz w:val="20"/>
          <w:u w:val="single"/>
        </w:rPr>
        <w:t xml:space="preserve"> i średnicy min. </w:t>
      </w:r>
      <w:r w:rsidR="007332EC">
        <w:rPr>
          <w:rFonts w:ascii="Arial" w:hAnsi="Arial" w:cs="Arial"/>
          <w:color w:val="auto"/>
          <w:sz w:val="20"/>
          <w:u w:val="single"/>
        </w:rPr>
        <w:t>5</w:t>
      </w:r>
      <w:r w:rsidRPr="003A7B3B">
        <w:rPr>
          <w:rFonts w:ascii="Arial" w:hAnsi="Arial" w:cs="Arial"/>
          <w:color w:val="auto"/>
          <w:sz w:val="20"/>
          <w:u w:val="single"/>
        </w:rPr>
        <w:t xml:space="preserve"> cm. </w:t>
      </w:r>
      <w:r w:rsidRPr="003A7B3B">
        <w:rPr>
          <w:rFonts w:ascii="Arial" w:hAnsi="Arial" w:cs="Arial"/>
          <w:color w:val="auto"/>
          <w:sz w:val="20"/>
        </w:rPr>
        <w:t xml:space="preserve">W przypadku ochrony drzewa 1 palikiem, palik powinien być umieszczony od strony najczęściej wiejących wiatrów. W przypadku ochrony drzewa 3 palikami należy spiąć je trwale w górnej części drewnianymi poprzeczkami, tak aby nadać sztywności całości konstrukcji. </w:t>
      </w:r>
      <w:r w:rsidR="00602706" w:rsidRPr="00602706">
        <w:rPr>
          <w:rFonts w:ascii="Arial" w:hAnsi="Arial" w:cs="Arial"/>
          <w:sz w:val="20"/>
        </w:rPr>
        <w:t>na każde drzewko należy założyć osłonkę z tworzywa sztucznego 100 cm wysokości</w:t>
      </w:r>
      <w:r w:rsidR="00602706">
        <w:rPr>
          <w:rFonts w:ascii="Arial" w:hAnsi="Arial" w:cs="Arial"/>
          <w:sz w:val="20"/>
        </w:rPr>
        <w:t>. P</w:t>
      </w:r>
      <w:r w:rsidR="00602706" w:rsidRPr="00602706">
        <w:rPr>
          <w:rFonts w:ascii="Arial" w:hAnsi="Arial" w:cs="Arial"/>
          <w:sz w:val="20"/>
        </w:rPr>
        <w:t>alik do mocowania drzewka musi mieć wysokość 2/3 wysokości drzewka, a jego grubość należy dostosować do parametrów drzewka, aby stanowiło stabilną podporę sadzonki</w:t>
      </w:r>
      <w:r w:rsidR="00602706">
        <w:rPr>
          <w:rFonts w:ascii="Arial" w:hAnsi="Arial" w:cs="Arial"/>
          <w:sz w:val="20"/>
        </w:rPr>
        <w:t xml:space="preserve">. </w:t>
      </w:r>
      <w:r w:rsidRPr="00602706">
        <w:rPr>
          <w:rFonts w:ascii="Arial" w:hAnsi="Arial" w:cs="Arial"/>
          <w:sz w:val="20"/>
        </w:rPr>
        <w:t>Drzewa należy przywiązać do palików za pomocą wiązadeł z taśmy</w:t>
      </w:r>
      <w:r w:rsidR="009F7088" w:rsidRPr="00602706">
        <w:rPr>
          <w:rFonts w:ascii="Arial" w:hAnsi="Arial" w:cs="Arial"/>
          <w:sz w:val="20"/>
        </w:rPr>
        <w:t xml:space="preserve"> w kolorze </w:t>
      </w:r>
      <w:r w:rsidR="00D137D9" w:rsidRPr="00602706">
        <w:rPr>
          <w:rFonts w:ascii="Arial" w:hAnsi="Arial" w:cs="Arial"/>
          <w:sz w:val="20"/>
        </w:rPr>
        <w:t>czerwonym</w:t>
      </w:r>
      <w:r w:rsidRPr="00602706">
        <w:rPr>
          <w:rFonts w:ascii="Arial" w:hAnsi="Arial" w:cs="Arial"/>
          <w:sz w:val="20"/>
        </w:rPr>
        <w:t xml:space="preserve">. </w:t>
      </w:r>
      <w:r w:rsidRPr="00602706">
        <w:rPr>
          <w:rFonts w:ascii="Arial" w:hAnsi="Arial" w:cs="Arial"/>
          <w:b/>
          <w:sz w:val="20"/>
          <w:u w:val="single"/>
        </w:rPr>
        <w:t xml:space="preserve">Po wykonaniu ochrony drzewka należy oznaczyć paliki farbą </w:t>
      </w:r>
      <w:r w:rsidR="009F7088" w:rsidRPr="00602706">
        <w:rPr>
          <w:rFonts w:ascii="Arial" w:hAnsi="Arial" w:cs="Arial"/>
          <w:b/>
          <w:sz w:val="20"/>
          <w:u w:val="single"/>
        </w:rPr>
        <w:t>fluorescencyjną</w:t>
      </w:r>
      <w:r w:rsidRPr="00602706">
        <w:rPr>
          <w:rFonts w:ascii="Arial" w:hAnsi="Arial" w:cs="Arial"/>
          <w:b/>
          <w:sz w:val="20"/>
          <w:u w:val="single"/>
        </w:rPr>
        <w:t xml:space="preserve"> barwy </w:t>
      </w:r>
      <w:r w:rsidR="00CC042A" w:rsidRPr="00602706">
        <w:rPr>
          <w:rFonts w:ascii="Arial" w:hAnsi="Arial" w:cs="Arial"/>
          <w:b/>
          <w:sz w:val="20"/>
          <w:u w:val="single"/>
        </w:rPr>
        <w:t xml:space="preserve">czerwonej </w:t>
      </w:r>
      <w:r w:rsidRPr="00602706">
        <w:rPr>
          <w:rFonts w:ascii="Arial" w:hAnsi="Arial" w:cs="Arial"/>
          <w:b/>
          <w:sz w:val="20"/>
          <w:u w:val="single"/>
        </w:rPr>
        <w:t>poprzez malowani</w:t>
      </w:r>
      <w:r w:rsidR="009F7088" w:rsidRPr="00602706">
        <w:rPr>
          <w:rFonts w:ascii="Arial" w:hAnsi="Arial" w:cs="Arial"/>
          <w:b/>
          <w:sz w:val="20"/>
          <w:u w:val="single"/>
        </w:rPr>
        <w:t>e górnej części palika długości min. 10 cm</w:t>
      </w:r>
      <w:r w:rsidRPr="00602706">
        <w:rPr>
          <w:rFonts w:ascii="Arial" w:hAnsi="Arial" w:cs="Arial"/>
          <w:b/>
          <w:sz w:val="20"/>
          <w:u w:val="single"/>
        </w:rPr>
        <w:t>.</w:t>
      </w:r>
      <w:r w:rsidRPr="00602706">
        <w:rPr>
          <w:rFonts w:ascii="Arial" w:hAnsi="Arial" w:cs="Arial"/>
          <w:b/>
          <w:color w:val="249024"/>
          <w:sz w:val="20"/>
          <w:u w:val="single"/>
        </w:rPr>
        <w:t xml:space="preserve"> </w:t>
      </w:r>
    </w:p>
    <w:p w14:paraId="3A84F157" w14:textId="77777777" w:rsidR="00157326" w:rsidRPr="000B132F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0B132F">
        <w:rPr>
          <w:rFonts w:ascii="Arial" w:hAnsi="Arial" w:cs="Arial"/>
          <w:sz w:val="20"/>
        </w:rPr>
        <w:t>Przygotowanie terenu pod nasadzenia drzew, czyli zdjęcie darni z wierzchnią warstwą gruntu rodzimego gr. 15 cm wraz z wywozem, przekazaniem jako odpady ulegające biodegradacji, dowóz ziemi urodzajnej i wykopanie dołów pod nasadzenia. Ziemia powinna być wilgotna i pozbawiona kamieni większych niż 4 cm oraz wolna od zanieczyszczeń obcych (korzenie, śmieci, zasolenie itp.)</w:t>
      </w:r>
      <w:r w:rsidR="000B132F" w:rsidRPr="000B132F">
        <w:rPr>
          <w:rFonts w:ascii="Arial" w:hAnsi="Arial" w:cs="Arial"/>
          <w:sz w:val="20"/>
        </w:rPr>
        <w:t xml:space="preserve">. Ziemię urodzajną należy zmieszać z hydrożelem, w ilości zgodnej z </w:t>
      </w:r>
      <w:r w:rsidR="005023FE">
        <w:rPr>
          <w:rFonts w:ascii="Arial" w:hAnsi="Arial" w:cs="Arial"/>
          <w:sz w:val="20"/>
        </w:rPr>
        <w:t>zaleceniami</w:t>
      </w:r>
      <w:r w:rsidR="000B132F" w:rsidRPr="000B132F">
        <w:rPr>
          <w:rFonts w:ascii="Arial" w:hAnsi="Arial" w:cs="Arial"/>
          <w:sz w:val="20"/>
        </w:rPr>
        <w:t xml:space="preserve"> producenta. </w:t>
      </w:r>
      <w:r w:rsidRPr="000B132F">
        <w:rPr>
          <w:rFonts w:ascii="Arial" w:hAnsi="Arial" w:cs="Arial"/>
          <w:b/>
          <w:sz w:val="20"/>
          <w:u w:val="single"/>
        </w:rPr>
        <w:t xml:space="preserve">Przed nasadzeniem uzgodnić z zamawiającym dokładną lokalizację drzew, przy czym drzewa należy sadzić min. 3 m od krawędzi jezdni lub na przeciwskarpach rowów. </w:t>
      </w:r>
    </w:p>
    <w:p w14:paraId="192B6C2D" w14:textId="77777777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Drzewa należy sadzić w miejscach zgodnie z załącznikiem nr 2. Dostarczone rośliny powinny być odpowiednio oznaczone, tj. posiadać etykietę z nazwą łacińską, formę, wysokość pnia, numer normy i nazwę producenta.</w:t>
      </w:r>
    </w:p>
    <w:p w14:paraId="31E1BE75" w14:textId="77777777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Wokół drzew należy wykonać misy z ziemi urodzajnej.</w:t>
      </w:r>
    </w:p>
    <w:p w14:paraId="3C546C9D" w14:textId="77777777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 xml:space="preserve">Po posadzeniu drzewa należy obficie podlać (min. 20 l/1 drzewo). </w:t>
      </w:r>
    </w:p>
    <w:p w14:paraId="0DD7A246" w14:textId="77777777" w:rsidR="00157326" w:rsidRPr="00F947A9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W okresie gwarancji należy:</w:t>
      </w:r>
    </w:p>
    <w:p w14:paraId="247905BD" w14:textId="77777777" w:rsidR="00157326" w:rsidRDefault="00157326" w:rsidP="0098621D">
      <w:pPr>
        <w:pStyle w:val="Akapitzlist"/>
        <w:numPr>
          <w:ilvl w:val="3"/>
          <w:numId w:val="5"/>
        </w:numPr>
        <w:suppressAutoHyphens w:val="0"/>
        <w:ind w:left="753" w:hanging="327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Monitorować stan zdrowotny drzew,</w:t>
      </w:r>
    </w:p>
    <w:p w14:paraId="51DDE0E0" w14:textId="77777777" w:rsidR="00157326" w:rsidRPr="00173E49" w:rsidRDefault="00157326" w:rsidP="0098621D">
      <w:pPr>
        <w:pStyle w:val="Akapitzlist"/>
        <w:numPr>
          <w:ilvl w:val="3"/>
          <w:numId w:val="5"/>
        </w:numPr>
        <w:suppressAutoHyphens w:val="0"/>
        <w:ind w:left="753" w:hanging="327"/>
        <w:jc w:val="both"/>
        <w:rPr>
          <w:rFonts w:ascii="Arial" w:hAnsi="Arial" w:cs="Arial"/>
          <w:sz w:val="20"/>
        </w:rPr>
      </w:pPr>
      <w:r w:rsidRPr="00173E49">
        <w:rPr>
          <w:rFonts w:ascii="Arial" w:hAnsi="Arial" w:cs="Arial"/>
          <w:sz w:val="20"/>
        </w:rPr>
        <w:t>Podlewać, szczególnie obficie w trakcie okresów suchych,</w:t>
      </w:r>
    </w:p>
    <w:p w14:paraId="4808DA93" w14:textId="77777777" w:rsidR="00157326" w:rsidRPr="00F947A9" w:rsidRDefault="00157326" w:rsidP="0098621D">
      <w:pPr>
        <w:pStyle w:val="Akapitzlist"/>
        <w:numPr>
          <w:ilvl w:val="3"/>
          <w:numId w:val="5"/>
        </w:numPr>
        <w:suppressAutoHyphens w:val="0"/>
        <w:ind w:left="753" w:hanging="327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Wykonywać wszelkie zabiegi agrotechniczne, mające na celu zachowanie drzew w dobrym stanie zdrowotnym.</w:t>
      </w:r>
    </w:p>
    <w:p w14:paraId="16B61425" w14:textId="52E90653" w:rsidR="00157326" w:rsidRDefault="00157326" w:rsidP="0098621D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F947A9">
        <w:rPr>
          <w:rFonts w:ascii="Arial" w:hAnsi="Arial" w:cs="Arial"/>
          <w:sz w:val="20"/>
        </w:rPr>
        <w:t>Ceny jednostkowe muszą zwierać wszelkie koszty związane</w:t>
      </w:r>
      <w:r w:rsidR="004C1A90">
        <w:rPr>
          <w:rFonts w:ascii="Arial" w:hAnsi="Arial" w:cs="Arial"/>
          <w:sz w:val="20"/>
        </w:rPr>
        <w:t xml:space="preserve"> z</w:t>
      </w:r>
      <w:r w:rsidRPr="00F947A9">
        <w:rPr>
          <w:rFonts w:ascii="Arial" w:hAnsi="Arial" w:cs="Arial"/>
          <w:sz w:val="20"/>
        </w:rPr>
        <w:t xml:space="preserve"> wykonaniem prac, uwzględniając także koszty wszystkich materiałów, załadunek, wywóz masy organicznej, utylizację.</w:t>
      </w:r>
    </w:p>
    <w:p w14:paraId="538D653E" w14:textId="77777777" w:rsidR="00157326" w:rsidRPr="00F947A9" w:rsidRDefault="00157326" w:rsidP="00157326">
      <w:pPr>
        <w:pStyle w:val="Akapitzlist"/>
        <w:suppressAutoHyphens w:val="0"/>
        <w:ind w:left="0"/>
        <w:jc w:val="both"/>
        <w:rPr>
          <w:rFonts w:ascii="Arial" w:hAnsi="Arial" w:cs="Arial"/>
          <w:sz w:val="20"/>
        </w:rPr>
      </w:pPr>
    </w:p>
    <w:p w14:paraId="13020EBF" w14:textId="2AB55796" w:rsidR="00157326" w:rsidRPr="00F947A9" w:rsidRDefault="00157326" w:rsidP="00665ED6">
      <w:pPr>
        <w:ind w:left="363"/>
        <w:jc w:val="both"/>
        <w:rPr>
          <w:rFonts w:ascii="Arial" w:hAnsi="Arial" w:cs="Arial"/>
          <w:b/>
          <w:sz w:val="20"/>
          <w:szCs w:val="20"/>
        </w:rPr>
        <w:sectPr w:rsidR="00157326" w:rsidRPr="00F947A9" w:rsidSect="00157326">
          <w:footerReference w:type="default" r:id="rId9"/>
          <w:pgSz w:w="11906" w:h="16838"/>
          <w:pgMar w:top="851" w:right="1134" w:bottom="851" w:left="1701" w:header="709" w:footer="709" w:gutter="0"/>
          <w:cols w:space="708"/>
          <w:docGrid w:linePitch="326"/>
        </w:sectPr>
      </w:pPr>
      <w:r w:rsidRPr="00F947A9">
        <w:rPr>
          <w:rFonts w:ascii="Arial" w:hAnsi="Arial" w:cs="Arial"/>
          <w:b/>
          <w:sz w:val="20"/>
          <w:szCs w:val="20"/>
        </w:rPr>
        <w:t>ZAMAWIAJĄCY:</w:t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  <w:t xml:space="preserve">WYKONAWCA: </w:t>
      </w:r>
      <w:r w:rsidRPr="00F947A9">
        <w:rPr>
          <w:rFonts w:ascii="Arial" w:hAnsi="Arial" w:cs="Arial"/>
          <w:b/>
          <w:sz w:val="20"/>
          <w:szCs w:val="20"/>
        </w:rPr>
        <w:tab/>
      </w:r>
      <w:r w:rsidRPr="00F947A9">
        <w:rPr>
          <w:rFonts w:ascii="Arial" w:hAnsi="Arial" w:cs="Arial"/>
          <w:b/>
          <w:sz w:val="20"/>
          <w:szCs w:val="20"/>
        </w:rPr>
        <w:tab/>
      </w:r>
    </w:p>
    <w:p w14:paraId="50FC705B" w14:textId="77777777" w:rsidR="00A95FD5" w:rsidRDefault="00A95FD5" w:rsidP="00266A56">
      <w:pPr>
        <w:spacing w:after="0"/>
        <w:rPr>
          <w:rFonts w:ascii="Arial" w:hAnsi="Arial" w:cs="Arial"/>
          <w:sz w:val="20"/>
          <w:szCs w:val="20"/>
        </w:rPr>
      </w:pPr>
    </w:p>
    <w:p w14:paraId="7F6F2B05" w14:textId="77777777" w:rsidR="00157326" w:rsidRDefault="00157326" w:rsidP="00D1238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>Załącznik Nr 2</w:t>
      </w:r>
    </w:p>
    <w:p w14:paraId="66D26875" w14:textId="77777777" w:rsidR="00A95FD5" w:rsidRPr="00F947A9" w:rsidRDefault="00A95FD5" w:rsidP="00D12385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30FE4445" w14:textId="77777777" w:rsidR="00A95FD5" w:rsidRDefault="00157326" w:rsidP="00EE2E60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947A9">
        <w:rPr>
          <w:rFonts w:ascii="Arial" w:hAnsi="Arial" w:cs="Arial"/>
          <w:sz w:val="20"/>
          <w:szCs w:val="20"/>
        </w:rPr>
        <w:t xml:space="preserve">do Umowy Nr </w:t>
      </w:r>
      <w:r w:rsidR="005023FE">
        <w:rPr>
          <w:rFonts w:ascii="Arial" w:hAnsi="Arial" w:cs="Arial"/>
          <w:b/>
          <w:sz w:val="20"/>
          <w:szCs w:val="20"/>
        </w:rPr>
        <w:t>…………..</w:t>
      </w:r>
      <w:r w:rsidR="003A7B3B" w:rsidRPr="003A7B3B">
        <w:rPr>
          <w:rFonts w:ascii="Arial" w:hAnsi="Arial" w:cs="Arial"/>
          <w:sz w:val="20"/>
          <w:szCs w:val="20"/>
        </w:rPr>
        <w:t xml:space="preserve"> z dnia</w:t>
      </w:r>
      <w:r w:rsidR="005023FE">
        <w:rPr>
          <w:rFonts w:ascii="Arial" w:hAnsi="Arial" w:cs="Arial"/>
          <w:sz w:val="20"/>
          <w:szCs w:val="20"/>
        </w:rPr>
        <w:t>………………….</w:t>
      </w:r>
    </w:p>
    <w:p w14:paraId="258DD6E5" w14:textId="77777777" w:rsidR="00A95FD5" w:rsidRPr="00F947A9" w:rsidRDefault="00A95FD5" w:rsidP="00D12385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45498D29" w14:textId="4242D7F3" w:rsidR="002D214D" w:rsidRPr="005023FE" w:rsidRDefault="009138DF" w:rsidP="002D214D">
      <w:pPr>
        <w:ind w:left="2832" w:firstLine="708"/>
        <w:rPr>
          <w:rFonts w:ascii="Arial" w:hAnsi="Arial" w:cs="Arial"/>
          <w:b/>
          <w:sz w:val="24"/>
          <w:szCs w:val="20"/>
        </w:rPr>
      </w:pPr>
      <w:r w:rsidRPr="005023FE">
        <w:rPr>
          <w:rFonts w:ascii="Arial" w:hAnsi="Arial" w:cs="Arial"/>
          <w:b/>
          <w:sz w:val="24"/>
          <w:szCs w:val="20"/>
        </w:rPr>
        <w:t xml:space="preserve">Szczegółowy wykaz miejsc nasadzenia drzew i parametry drzew </w:t>
      </w:r>
      <w:r w:rsidR="002D214D" w:rsidRPr="005023FE">
        <w:rPr>
          <w:rFonts w:ascii="Arial" w:hAnsi="Arial" w:cs="Arial"/>
          <w:b/>
          <w:sz w:val="24"/>
          <w:szCs w:val="20"/>
        </w:rPr>
        <w:t xml:space="preserve"> </w:t>
      </w:r>
    </w:p>
    <w:tbl>
      <w:tblPr>
        <w:tblW w:w="14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5"/>
        <w:gridCol w:w="1219"/>
        <w:gridCol w:w="107"/>
        <w:gridCol w:w="1667"/>
        <w:gridCol w:w="2041"/>
        <w:gridCol w:w="686"/>
        <w:gridCol w:w="2410"/>
        <w:gridCol w:w="1276"/>
        <w:gridCol w:w="1282"/>
        <w:gridCol w:w="844"/>
        <w:gridCol w:w="2013"/>
      </w:tblGrid>
      <w:tr w:rsidR="002D214D" w:rsidRPr="0037503F" w14:paraId="6DA49A0B" w14:textId="77777777" w:rsidTr="00CE0C8F">
        <w:trPr>
          <w:trHeight w:val="762"/>
          <w:jc w:val="center"/>
        </w:trPr>
        <w:tc>
          <w:tcPr>
            <w:tcW w:w="5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9270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F5C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Miejsce nasadzenia</w:t>
            </w: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DDD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drogi powiatowej/ulicy</w:t>
            </w:r>
          </w:p>
        </w:tc>
        <w:tc>
          <w:tcPr>
            <w:tcW w:w="2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0550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Odcinek drogi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BD7E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777655E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AD73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Gatunek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B001E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68E8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korzeniowy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5C78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Paliki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3A2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Nasz znak sprawy</w:t>
            </w:r>
          </w:p>
        </w:tc>
      </w:tr>
      <w:tr w:rsidR="002D214D" w:rsidRPr="0037503F" w14:paraId="1E61299F" w14:textId="77777777" w:rsidTr="00CE0C8F">
        <w:trPr>
          <w:trHeight w:val="291"/>
          <w:jc w:val="center"/>
        </w:trPr>
        <w:tc>
          <w:tcPr>
            <w:tcW w:w="14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FFFF"/>
            <w:vAlign w:val="center"/>
            <w:hideMark/>
          </w:tcPr>
          <w:p w14:paraId="5EB69AE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 IŁAWA</w:t>
            </w:r>
          </w:p>
        </w:tc>
      </w:tr>
      <w:tr w:rsidR="002D214D" w:rsidRPr="0037503F" w14:paraId="57D27ACF" w14:textId="77777777" w:rsidTr="00CE0C8F">
        <w:trPr>
          <w:trHeight w:val="1076"/>
          <w:jc w:val="center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77D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37503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B0BDCA" w14:textId="77777777" w:rsidR="002D214D" w:rsidRPr="008105D5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8105D5">
              <w:rPr>
                <w:rFonts w:ascii="Arial" w:hAnsi="Arial" w:cs="Arial"/>
                <w:b/>
                <w:sz w:val="20"/>
                <w:szCs w:val="20"/>
              </w:rPr>
              <w:t>. Lubawa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DAED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1345N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9039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Dworcowa w Lubawie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19DB2" w14:textId="77777777" w:rsidR="002D214D" w:rsidRPr="00377E01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7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77F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822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947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5C717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342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DT3E.430.91.2022</w:t>
            </w:r>
          </w:p>
        </w:tc>
      </w:tr>
      <w:tr w:rsidR="002D214D" w:rsidRPr="0037503F" w14:paraId="1677365C" w14:textId="77777777" w:rsidTr="00CE0C8F">
        <w:trPr>
          <w:trHeight w:val="1076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E425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4206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CFC7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1272N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5FA3" w14:textId="1629A70B" w:rsidR="002D214D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2D214D">
              <w:rPr>
                <w:rFonts w:ascii="Arial" w:hAnsi="Arial" w:cs="Arial"/>
                <w:color w:val="000000"/>
                <w:sz w:val="20"/>
                <w:szCs w:val="20"/>
              </w:rPr>
              <w:t xml:space="preserve">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Kopernika</w:t>
            </w:r>
            <w:r w:rsidR="002D214D">
              <w:rPr>
                <w:rFonts w:ascii="Arial" w:hAnsi="Arial" w:cs="Arial"/>
                <w:color w:val="000000"/>
                <w:sz w:val="20"/>
                <w:szCs w:val="20"/>
              </w:rPr>
              <w:t xml:space="preserve"> w Lubawie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7B41A" w14:textId="77777777" w:rsidR="002D214D" w:rsidRPr="00377E01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7E0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12A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55E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527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55670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B86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DA1.430.47.2023</w:t>
            </w:r>
          </w:p>
        </w:tc>
      </w:tr>
      <w:tr w:rsidR="002D214D" w:rsidRPr="0037503F" w14:paraId="7FBEC8C7" w14:textId="77777777" w:rsidTr="00CE0C8F">
        <w:trPr>
          <w:trHeight w:val="27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D281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A47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D465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5586" w14:textId="77777777" w:rsidR="002D214D" w:rsidRPr="003B57D9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7D9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1AB33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63E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52A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D2F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022F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5F8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113F" w:rsidRPr="0037503F" w14:paraId="2763654F" w14:textId="77777777" w:rsidTr="00CE0C8F">
        <w:trPr>
          <w:trHeight w:val="111"/>
          <w:jc w:val="center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703B" w14:textId="77777777" w:rsidR="003B113F" w:rsidRPr="003750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31C35DAD" w14:textId="77777777" w:rsidR="003B113F" w:rsidRDefault="003B113F" w:rsidP="00CE0C8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ED924F" w14:textId="77777777" w:rsidR="003B113F" w:rsidRPr="008105D5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gm. Lubawa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2C015" w14:textId="32709288" w:rsidR="003B113F" w:rsidRPr="003750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1270N, 1272N,1222N, 1355N, 1218N, 1214N, 1216N, 1231N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5FC83C" w14:textId="77777777" w:rsidR="003B113F" w:rsidRPr="003750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pasy dróg powiatowych na terenie gminy Lubawa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8122" w14:textId="28599895" w:rsidR="003B113F" w:rsidRPr="00936C36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936C3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DF4D" w14:textId="77777777" w:rsidR="003B113F" w:rsidRPr="00936C36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36">
              <w:rPr>
                <w:rFonts w:ascii="Arial" w:hAnsi="Arial" w:cs="Arial"/>
                <w:color w:val="000000"/>
                <w:sz w:val="20"/>
                <w:szCs w:val="20"/>
              </w:rPr>
              <w:t>Jesion wyniosł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6A60D2" w14:textId="77777777" w:rsidR="003B113F" w:rsidRPr="003750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111596" w14:textId="77777777" w:rsidR="003B113F" w:rsidRPr="003750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75BEEF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22AAD72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  <w:p w14:paraId="3A4CAEA1" w14:textId="77777777" w:rsidR="003B113F" w:rsidRPr="003750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2385" w14:textId="0371B05B" w:rsidR="003B113F" w:rsidRPr="003750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DA1.430.96.2022 DA1.430.59.2023</w:t>
            </w:r>
          </w:p>
        </w:tc>
      </w:tr>
      <w:tr w:rsidR="003B113F" w:rsidRPr="0037503F" w14:paraId="11DD25E1" w14:textId="77777777" w:rsidTr="00CE0C8F">
        <w:trPr>
          <w:trHeight w:val="111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3FD2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1C73700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5E16E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F5F80E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E250" w14:textId="692F642C" w:rsidR="003B113F" w:rsidRPr="00936C36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936C3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DDD" w14:textId="77777777" w:rsidR="003B113F" w:rsidRPr="00936C36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36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36E938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9DCC67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B77B0F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E104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113F" w:rsidRPr="0037503F" w14:paraId="6695A212" w14:textId="77777777" w:rsidTr="003B113F">
        <w:trPr>
          <w:trHeight w:val="470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2F0E4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7E057F5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3909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B861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993E39" w14:textId="058744BF" w:rsidR="003B113F" w:rsidRPr="00936C36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936C3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F4FA82" w14:textId="77777777" w:rsidR="003B113F" w:rsidRPr="00936C36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36">
              <w:rPr>
                <w:rFonts w:ascii="Arial" w:hAnsi="Arial"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B12FD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2B83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15EB86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95098" w14:textId="77777777" w:rsidR="003B113F" w:rsidRDefault="003B113F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518486E" w14:textId="77777777" w:rsidTr="003B113F">
        <w:trPr>
          <w:trHeight w:val="81"/>
          <w:jc w:val="center"/>
        </w:trPr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5C6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82AABD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ECFE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1224N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0D1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Rumienica-Gutowo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C79" w14:textId="77777777" w:rsidR="002D214D" w:rsidRPr="00936C36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89BF" w14:textId="77777777" w:rsidR="002D214D" w:rsidRPr="00936C36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0B2B6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8D893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D567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1FD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DA1.430.72.2023</w:t>
            </w:r>
          </w:p>
        </w:tc>
      </w:tr>
      <w:tr w:rsidR="002D214D" w:rsidRPr="0037503F" w14:paraId="44060D41" w14:textId="77777777" w:rsidTr="003B113F">
        <w:trPr>
          <w:trHeight w:val="80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8F2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744D53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4825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F18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FBE0" w14:textId="77777777" w:rsidR="002D214D" w:rsidRPr="00936C36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7175" w14:textId="77777777" w:rsidR="002D214D" w:rsidRPr="00936C36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480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388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02C85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C4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184F0D49" w14:textId="77777777" w:rsidTr="00CE0C8F">
        <w:trPr>
          <w:trHeight w:val="80"/>
          <w:jc w:val="center"/>
        </w:trPr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4EA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FD146E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6E9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1272N</w:t>
            </w:r>
          </w:p>
        </w:tc>
        <w:tc>
          <w:tcPr>
            <w:tcW w:w="20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E90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Targowisko Dolne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788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5AA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EA200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DB1C9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E465E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5C3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DA1.430.79.2023</w:t>
            </w:r>
          </w:p>
        </w:tc>
      </w:tr>
      <w:tr w:rsidR="002D214D" w:rsidRPr="0037503F" w14:paraId="645069C9" w14:textId="77777777" w:rsidTr="002D214D">
        <w:trPr>
          <w:trHeight w:val="292"/>
          <w:jc w:val="center"/>
        </w:trPr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D6D8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D20B7B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53DE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1272N</w:t>
            </w:r>
          </w:p>
        </w:tc>
        <w:tc>
          <w:tcPr>
            <w:tcW w:w="20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816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Targowisko Dolne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C06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136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452F4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33C75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72CA1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AA4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DA1.430.84.2023</w:t>
            </w:r>
          </w:p>
        </w:tc>
      </w:tr>
      <w:tr w:rsidR="002D214D" w:rsidRPr="0037503F" w14:paraId="0CD6B599" w14:textId="77777777" w:rsidTr="00CE0C8F">
        <w:trPr>
          <w:trHeight w:val="22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72CB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78F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50F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B90B" w14:textId="77777777" w:rsidR="002D214D" w:rsidRPr="003B57D9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7D9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BFDC685" w14:textId="77777777" w:rsidR="002D214D" w:rsidRPr="00C07D29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A8E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251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E3A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D967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350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12D1E292" w14:textId="77777777" w:rsidTr="00CE0C8F">
        <w:trPr>
          <w:trHeight w:val="222"/>
          <w:jc w:val="center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76D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737E74C" w14:textId="77777777" w:rsidR="002D214D" w:rsidRPr="00C239B8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39B8">
              <w:rPr>
                <w:rFonts w:ascii="Arial" w:hAnsi="Arial" w:cs="Arial"/>
                <w:b/>
                <w:sz w:val="20"/>
                <w:szCs w:val="20"/>
              </w:rPr>
              <w:t>m. Iława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1315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A60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Wojska Polskiego dz. nr 311/2, obr. 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6F27" w14:textId="77777777" w:rsidR="002D214D" w:rsidRPr="00377E01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77E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25F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B69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L=14 cm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C8D53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83EB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263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DA1.430.39.2023</w:t>
            </w:r>
          </w:p>
        </w:tc>
      </w:tr>
      <w:tr w:rsidR="002D214D" w:rsidRPr="0037503F" w14:paraId="2BDE6464" w14:textId="77777777" w:rsidTr="00CE0C8F">
        <w:trPr>
          <w:trHeight w:val="222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BA6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315E690" w14:textId="77777777" w:rsidR="002D214D" w:rsidRPr="00C239B8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B074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12A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Skłodowskiej, dz. nr 30/1 obr. 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2F31" w14:textId="77777777" w:rsidR="002D214D" w:rsidRPr="00377E01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77E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5B6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F1F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L=14 cm</w:t>
            </w: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446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4F07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14C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98D1957" w14:textId="77777777" w:rsidTr="002D214D">
        <w:trPr>
          <w:trHeight w:val="13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2B3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C37B" w14:textId="77777777" w:rsidR="002D214D" w:rsidRPr="00C239B8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321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0948" w14:textId="77777777" w:rsidR="002D214D" w:rsidRPr="003B57D9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7D9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B37CFF9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3B8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989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5CD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22C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621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A427D51" w14:textId="77777777" w:rsidTr="00CE0C8F">
        <w:trPr>
          <w:trHeight w:val="284"/>
          <w:jc w:val="center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FF6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5E80530F" w14:textId="77777777" w:rsidR="002D214D" w:rsidRPr="00C239B8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gm. Iława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403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48B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Iława- Kamień Duży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43F29" w14:textId="77777777" w:rsidR="002D214D" w:rsidRPr="005D0742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074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7DCB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23A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DEC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A86B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DDF7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DT3E.430.90.2022</w:t>
            </w:r>
          </w:p>
        </w:tc>
      </w:tr>
      <w:tr w:rsidR="002D214D" w:rsidRPr="0037503F" w14:paraId="5620BF8C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E894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0574742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7F6F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1341N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7D6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Rodzone- Mały Bór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A9F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04E0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D52D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F806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5D02A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A717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CBF859B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1305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4888EC5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0E62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1208N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9763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Gulb- Gardzień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5AA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85CE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0599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9C99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D8DBD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941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239CD5F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5752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671D58E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6A2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1297N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15AA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Gałdowo- Gulb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E85F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266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16C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3D16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C60E59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15EA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7A0661A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863A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51646CC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D7D4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1206N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C2A7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Ząbrowo- Gałdowo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117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C931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D44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023E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7DF75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579D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580790E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DF5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3179FC0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64FE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1311N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4A6C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Jerzwałd- Iława</w:t>
            </w: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E701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EA3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A20F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F98C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C48CC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14D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6B7D2BA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0F3D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5B874C3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363A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1240N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9B5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Kałduny, dz. nr 57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2FBF" w14:textId="77777777" w:rsidR="002D214D" w:rsidRPr="005D0742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074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95D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4E3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6A6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7562B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CF49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DA1.430.11.2023</w:t>
            </w:r>
          </w:p>
        </w:tc>
      </w:tr>
      <w:tr w:rsidR="002D214D" w:rsidRPr="0037503F" w14:paraId="6D93DA16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BF92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5D33468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B92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1313N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C5E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Karaś, dz. nr 100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5A8A8" w14:textId="77777777" w:rsidR="002D214D" w:rsidRPr="005D0742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D074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3F82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470D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AA46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B0EBC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7F7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DA1.430.51.2023</w:t>
            </w:r>
          </w:p>
        </w:tc>
      </w:tr>
      <w:tr w:rsidR="002D214D" w:rsidRPr="0037503F" w14:paraId="4C3716F2" w14:textId="77777777" w:rsidTr="00CE0C8F">
        <w:trPr>
          <w:trHeight w:val="34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2605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2DD8096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CB8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87BC4" w14:textId="77777777" w:rsidR="002D214D" w:rsidRPr="003B57D9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7D9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DC0EED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53E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80A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EBE3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4050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5DC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5625D4CD" w14:textId="77777777" w:rsidTr="00CE0C8F">
        <w:trPr>
          <w:trHeight w:val="333"/>
          <w:jc w:val="center"/>
        </w:trPr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82D95" w14:textId="77777777" w:rsidR="002D214D" w:rsidRPr="0037503F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5.</w:t>
            </w:r>
          </w:p>
        </w:tc>
        <w:tc>
          <w:tcPr>
            <w:tcW w:w="13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3579AE0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54664" w14:textId="77777777" w:rsidR="002D214D" w:rsidRPr="003B57D9" w:rsidRDefault="002D214D" w:rsidP="00CE0C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7D9">
              <w:rPr>
                <w:rFonts w:ascii="Arial" w:hAnsi="Arial" w:cs="Arial"/>
                <w:b/>
                <w:sz w:val="20"/>
                <w:szCs w:val="20"/>
              </w:rPr>
              <w:t>gm. Zalewo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A1EA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5D81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Boreczno- Iława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966A" w14:textId="77777777" w:rsidR="002D214D" w:rsidRPr="006F6E0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49D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03F3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2FA8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6B11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25C150" w14:textId="77777777" w:rsidR="002D214D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75E5D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4EE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DA1.430.106.2022</w:t>
            </w:r>
          </w:p>
        </w:tc>
      </w:tr>
      <w:tr w:rsidR="002D214D" w:rsidRPr="0037503F" w14:paraId="5901024F" w14:textId="77777777" w:rsidTr="00CE0C8F">
        <w:trPr>
          <w:trHeight w:val="423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190FF" w14:textId="77777777" w:rsidR="002D214D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2E0435E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437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1331N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96CC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Wielowieś- Mozgowo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E7AE4" w14:textId="77777777" w:rsidR="002D214D" w:rsidRPr="006F6E0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D2E9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690D4F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2FA8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8CB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CEDC85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B30E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FE54A16" w14:textId="77777777" w:rsidTr="00CE0C8F">
        <w:trPr>
          <w:trHeight w:val="57"/>
          <w:jc w:val="center"/>
        </w:trPr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28777" w14:textId="77777777" w:rsidR="002D214D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3FD38FE3" w14:textId="77777777" w:rsidR="002D214D" w:rsidRPr="00E309A1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09A1">
              <w:rPr>
                <w:rFonts w:ascii="Arial" w:hAnsi="Arial" w:cs="Arial"/>
                <w:b/>
                <w:sz w:val="20"/>
                <w:szCs w:val="20"/>
              </w:rPr>
              <w:t>ODI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BF0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1325N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40E9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Janiki Wlk- Śliwa-Gubławki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F8BCB" w14:textId="77777777" w:rsidR="002D214D" w:rsidRPr="006F6E0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D0B9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2B4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86C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D36D45" w14:textId="77777777" w:rsidR="002D214D" w:rsidRPr="0037503F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3C12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11DC3E2" w14:textId="77777777" w:rsidTr="00CE0C8F">
        <w:trPr>
          <w:trHeight w:val="364"/>
          <w:jc w:val="center"/>
        </w:trPr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7F6D2" w14:textId="77777777" w:rsidR="002D214D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BA4C56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60EE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1194N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7ACB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Zalewo- Miłomłyn</w:t>
            </w:r>
          </w:p>
        </w:tc>
        <w:tc>
          <w:tcPr>
            <w:tcW w:w="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A6DD4" w14:textId="77777777" w:rsidR="002D214D" w:rsidRPr="006F6E0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44D7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B78F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D375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B0A54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4FC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1F097D59" w14:textId="77777777" w:rsidTr="00CE0C8F">
        <w:trPr>
          <w:trHeight w:val="285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078FC" w14:textId="77777777" w:rsidR="002D214D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6D5E4B1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4832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82E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Śliwa-Karpowo</w:t>
            </w:r>
          </w:p>
        </w:tc>
        <w:tc>
          <w:tcPr>
            <w:tcW w:w="6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57955" w14:textId="77777777" w:rsidR="002D214D" w:rsidRPr="006F6E0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B2A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A05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F6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47E96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199E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DA1.430.54.2023</w:t>
            </w:r>
          </w:p>
        </w:tc>
      </w:tr>
      <w:tr w:rsidR="002D214D" w:rsidRPr="0037503F" w14:paraId="0A87D1FD" w14:textId="77777777" w:rsidTr="00CE0C8F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A77AE" w14:textId="77777777" w:rsidR="002D214D" w:rsidRPr="0037503F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187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D674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08EF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59C16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135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D8E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102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7F4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0B6F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2B4E874B" w14:textId="77777777" w:rsidTr="00CE0C8F">
        <w:trPr>
          <w:trHeight w:val="337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897D" w14:textId="77777777" w:rsidR="002D214D" w:rsidRPr="0037503F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A4B2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354E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D852C" w14:textId="77777777" w:rsidR="002D214D" w:rsidRPr="00563483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63483">
              <w:rPr>
                <w:rFonts w:ascii="Arial" w:hAnsi="Arial" w:cs="Arial"/>
                <w:b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AE5F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50DA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A4A4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D0D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AD20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7D97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743120C" w14:textId="77777777" w:rsidTr="00CE0C8F">
        <w:trPr>
          <w:trHeight w:val="359"/>
          <w:jc w:val="center"/>
        </w:trPr>
        <w:tc>
          <w:tcPr>
            <w:tcW w:w="14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FFFF"/>
            <w:vAlign w:val="center"/>
            <w:hideMark/>
          </w:tcPr>
          <w:p w14:paraId="7EA912C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 SUSZ</w:t>
            </w:r>
          </w:p>
        </w:tc>
      </w:tr>
      <w:tr w:rsidR="002D214D" w:rsidRPr="0037503F" w14:paraId="3C067562" w14:textId="77777777" w:rsidTr="00CE0C8F">
        <w:trPr>
          <w:trHeight w:val="46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2C9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37503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7173EC67" w14:textId="77777777" w:rsidR="002D214D" w:rsidRPr="007D7356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</w:t>
            </w:r>
            <w:r w:rsidRPr="007D7356">
              <w:rPr>
                <w:rFonts w:ascii="Arial" w:hAnsi="Arial" w:cs="Arial"/>
                <w:b/>
                <w:color w:val="000000"/>
                <w:sz w:val="20"/>
                <w:szCs w:val="20"/>
              </w:rPr>
              <w:t>m. Susz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312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FAF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Jakubowo Kisielickie, dz. nr 123/3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AB7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E69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760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49A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A2491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8EE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DA1.430.109.2022</w:t>
            </w:r>
          </w:p>
        </w:tc>
      </w:tr>
      <w:tr w:rsidR="002D214D" w:rsidRPr="0037503F" w14:paraId="6EA52A96" w14:textId="77777777" w:rsidTr="00CE0C8F">
        <w:trPr>
          <w:trHeight w:val="476"/>
          <w:jc w:val="center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0A4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3AE1B9F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D11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13D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Bałoszyce, dz. nr 27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CB7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678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657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468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EA307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1F80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DA1.430.103.2022</w:t>
            </w:r>
          </w:p>
        </w:tc>
      </w:tr>
      <w:tr w:rsidR="002D214D" w:rsidRPr="0037503F" w14:paraId="65B0471B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BAF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6094AD4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9B2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C66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Wądoły, dz. nr 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5A08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5AF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D21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0CE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05BAC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9C7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666A643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CF8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6BB9ECB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382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727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Czerwona Woda, dz. nr 58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8CC1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7E0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B84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08B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48048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D9A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4B8A76E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620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788FADE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F8D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2BF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Krzywiec, dz. nr 96/2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ABD3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B55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17A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4E1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719BD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3D4D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7248E5A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D55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6A34552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E3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B20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Żakowice, dz. nr 38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7F0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A90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52A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B9D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009A9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82D0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1AD66EEB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1BF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5E1BA39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3E3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32A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Wiśniówek, dz. nr 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A121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FB9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936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6FF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1D549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3C48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DA1.430.103.2022</w:t>
            </w:r>
          </w:p>
        </w:tc>
      </w:tr>
      <w:tr w:rsidR="002D214D" w:rsidRPr="0037503F" w14:paraId="5DDABA14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EFF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E285C6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DA2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70C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Jawty Wielkie, dz. nr 220/1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61F6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450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ECA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08A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16980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44EA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50DD0343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87C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4063AAF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003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68C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Nipkowie, dz. nr 17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D31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0A2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E90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012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CCB4F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92F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6A27E02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07C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3FDDCFA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379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B58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Nipkowie, dz. nr 8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373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2EF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E9A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BF0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31147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BA19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24AC0361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0B6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5C8932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A28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9F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Wiśniówek, dz. nr 143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B46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D80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Klon zwyczajny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BEB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1AD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E98CD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036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758927C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5C1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67C56A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B67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744"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ACA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Jawty Wielkie, dz. nr 237/2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C555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7F1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78F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520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DA8AE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031E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DEBAD82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983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1AF3F81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F46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744"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E4C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Jawty Wielkie, dz. nr 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FD4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D20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06F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7EE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E88AA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D023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57C14EAF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3BC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243E1C5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B6F3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8D0"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92D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Jakubowo Kisielickie, dz. nr 107/1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1569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794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83C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0B2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FDB8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5FC0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17BDA91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82B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184878E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2E5C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487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Olbrachtowo, dz. nr 164/1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4DF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71F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247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B0B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9257F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857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1B54371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8B1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4FF10E2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E6B8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078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Brusiny, dz. nr 180/1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674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0E5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3F9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9CD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AFC0B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F3B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F48ED44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13F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45B0341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2647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2AD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Ulnowo, dz. nr 72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502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5CF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0CF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C05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21790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274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B05E6C0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32A1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493171E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1080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C6F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Januszewo, dz. nr 74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714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AD8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BE5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A0F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ECE92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9051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7262CF6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3CF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2599110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9F04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511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Grabowiec, dz. nr 99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FBEB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817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758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4D3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D4B47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FF8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D554348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DA8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62A7E60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8B15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9E1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Rózanki, dz. nr 27/4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9CB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FEF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96F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A98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DC8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9D345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76E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CCA8E9D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EB3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A05559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9B2A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3FC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Bronowo, dz. nr 84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4F0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71D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5A8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EEB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CD1F3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96A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513C8D5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DFF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121528A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3035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2FE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Bronowo, dz. nr 8/1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D8CA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090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74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DB4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B5592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A769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ACE48D1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6EA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1EFD6C9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81C3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118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Bronowo, dz. nr 8/4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AFD8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08F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DFB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507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8D6DF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F95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219BCAFF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403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4C819A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104E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398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Susz, ul. Leśna, dz. nr 56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CFA6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F3AE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8E2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1B6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ECF35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0737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75C29F6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55D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2A35756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7E6E" w14:textId="77777777" w:rsidR="002D214D" w:rsidRPr="00771744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1A8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Nipkowie, dz. nr 8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7B5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B1B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B22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4B3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88A75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99D1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DA1.430.7.2023</w:t>
            </w:r>
          </w:p>
        </w:tc>
      </w:tr>
      <w:tr w:rsidR="002D214D" w:rsidRPr="0037503F" w14:paraId="0FE533BB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9B9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5D86FF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045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2F0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Emilianowo, dz. nr 95/1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6E0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66D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Klon zwyczajny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583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F17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C46B3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18A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DA1.430.28.2023</w:t>
            </w:r>
          </w:p>
        </w:tc>
      </w:tr>
      <w:tr w:rsidR="002D214D" w:rsidRPr="0037503F" w14:paraId="58626886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52F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45C2ADB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393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37F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Bałoszyce, dz. nr 27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1C6E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830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C8C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61F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C987D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721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DA1.430.49.2023</w:t>
            </w:r>
          </w:p>
        </w:tc>
      </w:tr>
      <w:tr w:rsidR="002D214D" w:rsidRPr="0037503F" w14:paraId="6163BDAD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BA0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7DFDF7E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7D2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6DB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Jawty Wielkie, dz. nr 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05EA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E2B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327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F0B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18F69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F5F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C15822B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717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56BE818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1B6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6EE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Jawty Wielkie, dz. nr 237/2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7E3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E0B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F42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DD0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E30D4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890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11BC8A05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A76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F35F6F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D4F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F2C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Jawty Wielkie, dz. nr 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FD83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8FD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F6B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884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F1E60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62A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B05A396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AF9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6E8228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536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B53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Wądoły, dz. nr 35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DA87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FB9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02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897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7F6D8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96D5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682EB0F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95A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64B7BBB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C88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983F" w14:textId="77777777" w:rsidR="002D214D" w:rsidRDefault="002D214D" w:rsidP="00CE0C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Jakubowo Kisielickie, dz. nr 123/3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A5B2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2F8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1CA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AE3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D88B9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FFE7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AA028A2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7CC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773FF8CB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726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A314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Huta, dz. nr 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1A33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A1A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AAD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906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DBD11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1F06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42CCB521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B5C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59A2697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CF8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563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Januszewo, dz. nr 81/1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2821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D86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09B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9BA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2B645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0AE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14F3794D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86D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333A7D09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8C1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8B8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Piotrkowo, dz. nr 17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464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1CC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FC9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1CF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4F65E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6122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21B4DB3E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409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8987F0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3D8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462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Redaki, dz. nr 133/4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9C45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82C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42A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784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6D2E8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34A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56E42488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9FC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1A3E8A3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146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9F7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Olbrachtówko, dz. nr 115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956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F76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9DE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9A4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3C980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EBE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D99CE11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5BE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6A84BFB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2FD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F21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Bałoszyce, dz. nr 27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F877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D88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EBC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61E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B1934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B61F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DA1.430.49.2023</w:t>
            </w:r>
          </w:p>
        </w:tc>
      </w:tr>
      <w:tr w:rsidR="002D214D" w:rsidRPr="0037503F" w14:paraId="555DDF78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48E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0790A0F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A51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8D47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Brusiny, dz. nr 178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AEDA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3FF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822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249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5E3EE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E42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471CB01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F1F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421A1FE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7BB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02E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Zieleń, dz. nr 12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A8B3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D6B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B9A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D67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B87AA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8BE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5E9197B" w14:textId="77777777" w:rsidTr="00CE0C8F">
        <w:trPr>
          <w:trHeight w:val="4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8DA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4A98F50C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A6F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819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Wądoły, dz. nr 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73D3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66F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CE4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4A6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8F5A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4EB0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DA1.430.26.1.2023</w:t>
            </w:r>
          </w:p>
        </w:tc>
      </w:tr>
      <w:tr w:rsidR="002D214D" w:rsidRPr="0037503F" w14:paraId="22EB3306" w14:textId="77777777" w:rsidTr="00CE0C8F">
        <w:trPr>
          <w:trHeight w:val="663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350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DD9C4"/>
            <w:vAlign w:val="center"/>
          </w:tcPr>
          <w:p w14:paraId="7697752F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8C2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91C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 DP 1307N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127B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3A7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072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487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9EED8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DDC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DI2.260.7.2024</w:t>
            </w:r>
          </w:p>
        </w:tc>
      </w:tr>
      <w:tr w:rsidR="002D214D" w:rsidRPr="0037503F" w14:paraId="5B20F138" w14:textId="77777777" w:rsidTr="002D214D">
        <w:trPr>
          <w:trHeight w:val="389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403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14D8C843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5CB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E043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03F"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F5BE34" w14:textId="77777777" w:rsidR="002D214D" w:rsidRPr="000A216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A216F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982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B9A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13D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BF70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2AB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C571657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CE6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4745362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53C911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</w:p>
          <w:p w14:paraId="3F96643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79045F1" w14:textId="77777777" w:rsidR="002D214D" w:rsidRPr="00304D76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04D76">
              <w:rPr>
                <w:rFonts w:ascii="Arial" w:hAnsi="Arial" w:cs="Arial"/>
                <w:b/>
                <w:color w:val="000000"/>
                <w:sz w:val="20"/>
                <w:szCs w:val="20"/>
              </w:rPr>
              <w:t>gm. Kisielice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D07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567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Susz- Kisielice, odc. Bałoszyce- Łęgowo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64F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CE4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CB1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317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3C06A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3AD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DT3E.430.100.2022</w:t>
            </w:r>
          </w:p>
        </w:tc>
      </w:tr>
      <w:tr w:rsidR="002D214D" w:rsidRPr="0037503F" w14:paraId="388130B1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CA3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D5A8C2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7F4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1291N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93F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Jędrychowo- Trupel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6E6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5E8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FC7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739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F477C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7DF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1322AA81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C67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5D0BF76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313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1202N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022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Trumiejki- Pławty Wielkie</w:t>
            </w:r>
          </w:p>
        </w:tc>
        <w:tc>
          <w:tcPr>
            <w:tcW w:w="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5317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85F6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D35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756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6C4D9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EEE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AD0103D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D76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C9A66C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9F2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AA9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Biskupiczki- Trumieje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E2E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A54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159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282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799E1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83B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DA1.430.101.2022</w:t>
            </w:r>
          </w:p>
        </w:tc>
      </w:tr>
      <w:tr w:rsidR="002D214D" w:rsidRPr="0037503F" w14:paraId="4A25A263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E69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2997D54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D6E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6DF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Kisielice, ul. Sienkiewicza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9BE0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1BA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E59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1C6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4A949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3E6B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DA1.430.33.2023</w:t>
            </w:r>
          </w:p>
        </w:tc>
      </w:tr>
      <w:tr w:rsidR="002D214D" w:rsidRPr="0037503F" w14:paraId="2BC09B4B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8F8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6F34EBA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454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AC1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Susz- Kisielice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C81C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177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396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1AC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3C044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1CA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DA1.430.46.2023</w:t>
            </w:r>
          </w:p>
        </w:tc>
      </w:tr>
      <w:tr w:rsidR="002D214D" w:rsidRPr="0037503F" w14:paraId="7772C1F2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4C5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3406582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A7C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1291N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A44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Jędrychowo- Trupel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19B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B78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AB4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F9B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39DA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E3C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09E18F42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68E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4DD08032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D7E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902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Trumieje- Biskupiczki</w:t>
            </w:r>
          </w:p>
        </w:tc>
        <w:tc>
          <w:tcPr>
            <w:tcW w:w="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78C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EB6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372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670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5B303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4879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24538291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98B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488B7D3E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7D2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166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Łodygowo, dz. nr 109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ADB8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FAB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4AC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163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A7952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2690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DA1.430.44.2023</w:t>
            </w:r>
          </w:p>
        </w:tc>
      </w:tr>
      <w:tr w:rsidR="002D214D" w:rsidRPr="0037503F" w14:paraId="74B37230" w14:textId="77777777" w:rsidTr="002D214D">
        <w:trPr>
          <w:trHeight w:val="20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AC8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3E1A6A5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5C2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282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35A12F0" w14:textId="77777777" w:rsidR="002D214D" w:rsidRPr="00E309A1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6DA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AD0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2F2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347D3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4EB4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5CD7BA2A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826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1706FFFC" w14:textId="77777777" w:rsidR="002D214D" w:rsidRPr="00E309A1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09A1">
              <w:rPr>
                <w:rFonts w:ascii="Arial" w:hAnsi="Arial" w:cs="Arial"/>
                <w:b/>
                <w:color w:val="000000"/>
                <w:sz w:val="20"/>
                <w:szCs w:val="20"/>
              </w:rPr>
              <w:t>gm. Zalewo ODS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2F3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A54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Półwieś- Witoszewo- Dobrzyki- zalewo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F78A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2E2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653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D16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985D0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70C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DA1.430.105.2022</w:t>
            </w:r>
          </w:p>
        </w:tc>
      </w:tr>
      <w:tr w:rsidR="002D214D" w:rsidRPr="0037503F" w14:paraId="4E86EF70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D3B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3C801A5A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C6B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1305N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048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Dobrzyki- Rucewo- Jerzwałd</w:t>
            </w:r>
          </w:p>
        </w:tc>
        <w:tc>
          <w:tcPr>
            <w:tcW w:w="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3381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A96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F4B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F21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77E9E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B17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09008DE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6C2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70EE3DE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CA8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1194N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D5E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Zalewo- Miłomłyn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69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1BA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A8F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A50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60F30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72A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DA1.430.104.2023</w:t>
            </w:r>
          </w:p>
        </w:tc>
      </w:tr>
      <w:tr w:rsidR="002D214D" w:rsidRPr="0037503F" w14:paraId="6BAEEDA4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204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762F8E9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386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1198N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C9D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Kupin- Janiki Małe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B2C8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146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BFC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7D9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895E6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3B6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323CE028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A18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0E43A9E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ED2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53D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Bądki- Zalewo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8B14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B7C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D4E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091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01990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8157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20622152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3B8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40A820C1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51E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1301N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B5F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Bajdy- Zalewo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3E2C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E31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1FE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F53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E6931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62EE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51C96185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129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2AC80A5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AEC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F0B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Kreki- Koszajny- Sadławki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DD10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D6C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827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7BE7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9E05A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B2B5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5777633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13C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189627FD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C9F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ACE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Janiki Wielkie- Śliwa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EA94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11C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674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A9B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21CD3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39D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7BA36619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751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76DEE937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D87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5D5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Susz- Zalewo</w:t>
            </w:r>
          </w:p>
        </w:tc>
        <w:tc>
          <w:tcPr>
            <w:tcW w:w="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ED19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FCD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2E1C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898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78910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C8B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2D81407C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BC9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399F3808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6293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68D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Półwieś- Witoszewo- Dobrzyki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AB0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557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01E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E98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C64A6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CB4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DA1.430.52.2023</w:t>
            </w:r>
          </w:p>
        </w:tc>
      </w:tr>
      <w:tr w:rsidR="002D214D" w:rsidRPr="0037503F" w14:paraId="51EFD4DE" w14:textId="77777777" w:rsidTr="00CE0C8F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40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05083EE5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79F6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90A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Dobrzyki- Rucewo- Jerzwałd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6E8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ABB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B604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A12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C8207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3B0B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DA1.430.53.2023</w:t>
            </w:r>
          </w:p>
        </w:tc>
      </w:tr>
      <w:tr w:rsidR="002D214D" w:rsidRPr="0037503F" w14:paraId="5604AB48" w14:textId="77777777" w:rsidTr="002D214D">
        <w:trPr>
          <w:trHeight w:val="17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27CE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64F1FDE6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4855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AE4F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CF8E6D6" w14:textId="77777777" w:rsidR="002D214D" w:rsidRPr="007036E7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8D4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18F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8CEC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9D1C7D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AD0B0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214D" w:rsidRPr="0037503F" w14:paraId="612B9F35" w14:textId="77777777" w:rsidTr="002D214D">
        <w:trPr>
          <w:trHeight w:val="12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BD9B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8BA0" w14:textId="77777777" w:rsidR="002D214D" w:rsidRPr="0037503F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21F6" w14:textId="77777777" w:rsidR="002D214D" w:rsidRPr="00C11086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1086">
              <w:rPr>
                <w:rFonts w:ascii="Arial" w:hAnsi="Arial" w:cs="Arial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5B3FC" w14:textId="77777777" w:rsidR="002D214D" w:rsidRPr="007036E7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0"/>
              </w:rPr>
              <w:t>529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8751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EDD2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4F08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3DB329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EE9CA" w14:textId="77777777" w:rsidR="002D214D" w:rsidRDefault="002D214D" w:rsidP="00CE0C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B632B0B" w14:textId="31A50F03" w:rsidR="00157326" w:rsidRPr="00024EF9" w:rsidRDefault="00157326" w:rsidP="002D214D">
      <w:pPr>
        <w:ind w:firstLine="708"/>
        <w:jc w:val="both"/>
        <w:rPr>
          <w:rFonts w:ascii="Arial" w:hAnsi="Arial" w:cs="Arial"/>
          <w:b/>
        </w:rPr>
      </w:pPr>
      <w:r w:rsidRPr="00024EF9">
        <w:rPr>
          <w:rFonts w:ascii="Arial" w:hAnsi="Arial" w:cs="Arial"/>
          <w:b/>
        </w:rPr>
        <w:t>ZAMAWIAJĄCY:</w:t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  <w:t xml:space="preserve">WYKONAWCA: </w:t>
      </w:r>
      <w:r w:rsidRPr="00024EF9"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ab/>
      </w:r>
    </w:p>
    <w:p w14:paraId="4FB94E03" w14:textId="77777777" w:rsidR="00157326" w:rsidRDefault="00157326" w:rsidP="00157326">
      <w:pPr>
        <w:rPr>
          <w:rFonts w:ascii="Arial" w:hAnsi="Arial" w:cs="Arial"/>
          <w:b/>
          <w:sz w:val="20"/>
          <w:szCs w:val="20"/>
        </w:rPr>
        <w:sectPr w:rsidR="00157326" w:rsidSect="00157326">
          <w:pgSz w:w="16838" w:h="11906" w:orient="landscape"/>
          <w:pgMar w:top="851" w:right="1103" w:bottom="851" w:left="993" w:header="709" w:footer="709" w:gutter="0"/>
          <w:cols w:space="708"/>
          <w:docGrid w:linePitch="326"/>
        </w:sectPr>
      </w:pPr>
    </w:p>
    <w:p w14:paraId="12F2B1EB" w14:textId="77777777" w:rsidR="00157326" w:rsidRPr="007373F1" w:rsidRDefault="00157326" w:rsidP="00157326">
      <w:pPr>
        <w:jc w:val="right"/>
        <w:rPr>
          <w:rFonts w:ascii="Arial" w:hAnsi="Arial" w:cs="Arial"/>
          <w:sz w:val="20"/>
          <w:szCs w:val="20"/>
        </w:rPr>
      </w:pPr>
      <w:r w:rsidRPr="007373F1">
        <w:rPr>
          <w:rFonts w:ascii="Arial" w:hAnsi="Arial" w:cs="Arial"/>
          <w:sz w:val="20"/>
          <w:szCs w:val="20"/>
        </w:rPr>
        <w:lastRenderedPageBreak/>
        <w:t>Za</w:t>
      </w:r>
      <w:r>
        <w:rPr>
          <w:rFonts w:ascii="Arial" w:hAnsi="Arial" w:cs="Arial"/>
          <w:sz w:val="20"/>
          <w:szCs w:val="20"/>
        </w:rPr>
        <w:t>łącznik Nr 3</w:t>
      </w:r>
    </w:p>
    <w:p w14:paraId="3534E9E0" w14:textId="512BDAE8" w:rsidR="00D12385" w:rsidRPr="00510E37" w:rsidRDefault="00157326" w:rsidP="00510E37">
      <w:pPr>
        <w:jc w:val="right"/>
        <w:rPr>
          <w:rFonts w:ascii="Arial" w:hAnsi="Arial" w:cs="Arial"/>
          <w:sz w:val="20"/>
          <w:szCs w:val="20"/>
        </w:rPr>
      </w:pPr>
      <w:r w:rsidRPr="00F40353">
        <w:rPr>
          <w:rFonts w:ascii="Arial" w:hAnsi="Arial" w:cs="Arial"/>
          <w:sz w:val="20"/>
          <w:szCs w:val="20"/>
        </w:rPr>
        <w:t xml:space="preserve">do Umowy Nr </w:t>
      </w:r>
      <w:r w:rsidR="00D12385">
        <w:rPr>
          <w:rFonts w:ascii="Arial" w:hAnsi="Arial" w:cs="Arial"/>
          <w:b/>
          <w:sz w:val="20"/>
          <w:szCs w:val="20"/>
        </w:rPr>
        <w:t>…………..</w:t>
      </w:r>
      <w:r w:rsidR="003A7B3B" w:rsidRPr="003A7B3B">
        <w:rPr>
          <w:rFonts w:ascii="Arial" w:hAnsi="Arial" w:cs="Arial"/>
          <w:sz w:val="20"/>
          <w:szCs w:val="20"/>
        </w:rPr>
        <w:t xml:space="preserve"> z dnia </w:t>
      </w:r>
      <w:r w:rsidR="00D12385">
        <w:rPr>
          <w:rFonts w:ascii="Arial" w:hAnsi="Arial" w:cs="Arial"/>
          <w:sz w:val="20"/>
          <w:szCs w:val="20"/>
        </w:rPr>
        <w:t>…………………</w:t>
      </w:r>
      <w:r w:rsidR="003A7B3B">
        <w:rPr>
          <w:rFonts w:ascii="Arial" w:hAnsi="Arial" w:cs="Arial"/>
          <w:sz w:val="20"/>
          <w:szCs w:val="20"/>
        </w:rPr>
        <w:t xml:space="preserve"> r.</w:t>
      </w:r>
    </w:p>
    <w:p w14:paraId="24977EFD" w14:textId="5D8EFA79" w:rsidR="00157326" w:rsidRPr="00510E37" w:rsidRDefault="00157326" w:rsidP="00510E37">
      <w:pPr>
        <w:jc w:val="center"/>
        <w:rPr>
          <w:rFonts w:ascii="Arial" w:hAnsi="Arial" w:cs="Arial"/>
          <w:b/>
          <w:sz w:val="28"/>
          <w:szCs w:val="28"/>
        </w:rPr>
      </w:pPr>
      <w:r w:rsidRPr="00BC6036">
        <w:rPr>
          <w:rFonts w:ascii="Arial" w:hAnsi="Arial" w:cs="Arial"/>
          <w:b/>
          <w:sz w:val="28"/>
          <w:szCs w:val="28"/>
        </w:rPr>
        <w:t>TABELA CENOWA</w:t>
      </w:r>
    </w:p>
    <w:tbl>
      <w:tblPr>
        <w:tblW w:w="98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207"/>
        <w:gridCol w:w="1484"/>
        <w:gridCol w:w="1062"/>
        <w:gridCol w:w="1141"/>
        <w:gridCol w:w="940"/>
        <w:gridCol w:w="1111"/>
        <w:gridCol w:w="1218"/>
        <w:gridCol w:w="1052"/>
      </w:tblGrid>
      <w:tr w:rsidR="00060A99" w:rsidRPr="00363BEE" w14:paraId="3EF93EDD" w14:textId="77777777" w:rsidTr="00B810FD">
        <w:trPr>
          <w:trHeight w:val="97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F203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L.p.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4636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Gatunek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7FC1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Odmiana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C570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Parametry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279E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System korzeniowy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8848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Paliki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E841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Ilość drzew do nasadzenia [szt.]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E4FF" w14:textId="77777777" w:rsidR="00060A99" w:rsidRPr="003E6EE8" w:rsidRDefault="00060A99" w:rsidP="00B9214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E6EE8">
              <w:rPr>
                <w:b/>
                <w:bCs/>
                <w:color w:val="000000"/>
                <w:sz w:val="20"/>
              </w:rPr>
              <w:t>Cena jednostkowa netto [zł/szt.]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ED3E" w14:textId="77777777" w:rsidR="00060A99" w:rsidRPr="00363BEE" w:rsidRDefault="00060A99" w:rsidP="00B92142">
            <w:pPr>
              <w:jc w:val="center"/>
              <w:rPr>
                <w:sz w:val="20"/>
              </w:rPr>
            </w:pPr>
            <w:r w:rsidRPr="00363BEE">
              <w:rPr>
                <w:sz w:val="20"/>
              </w:rPr>
              <w:t>Wartość netto [zł]</w:t>
            </w:r>
          </w:p>
        </w:tc>
      </w:tr>
      <w:tr w:rsidR="00060A99" w:rsidRPr="00363BEE" w14:paraId="07320783" w14:textId="77777777" w:rsidTr="00B810FD">
        <w:trPr>
          <w:trHeight w:val="300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67DE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A9B6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5A8B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85E0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BFAA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95B3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F607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4A14" w14:textId="77777777" w:rsidR="00060A99" w:rsidRPr="003E6EE8" w:rsidRDefault="00060A99" w:rsidP="00B9214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3E6EE8">
              <w:rPr>
                <w:b/>
                <w:bCs/>
                <w:i/>
                <w:iCs/>
                <w:color w:val="000000"/>
                <w:sz w:val="2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AB73" w14:textId="77777777" w:rsidR="00060A99" w:rsidRPr="00363BEE" w:rsidRDefault="00060A99" w:rsidP="00B92142">
            <w:pPr>
              <w:jc w:val="center"/>
              <w:rPr>
                <w:sz w:val="20"/>
              </w:rPr>
            </w:pPr>
            <w:r w:rsidRPr="00363BEE">
              <w:rPr>
                <w:sz w:val="20"/>
              </w:rPr>
              <w:t>9=7*8</w:t>
            </w:r>
          </w:p>
        </w:tc>
      </w:tr>
      <w:tr w:rsidR="00510E37" w:rsidRPr="00363BEE" w14:paraId="55CA5FE0" w14:textId="77777777" w:rsidTr="00B810FD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F0ED" w14:textId="77777777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1.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80C1" w14:textId="4F1173CB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Lipa drobnolistna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189F" w14:textId="6B941892" w:rsidR="00510E37" w:rsidRPr="003E6EE8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618E" w14:textId="2B7F9379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 180-200, 10-12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5D9B" w14:textId="58495B4D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4AEB0" w14:textId="11408AB8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9CAA" w14:textId="6605C2A9" w:rsidR="00510E37" w:rsidRPr="003E6EE8" w:rsidRDefault="00CC042A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C9A5" w14:textId="5C370159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BF5F" w14:textId="587A05A2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510E37" w:rsidRPr="00363BEE" w14:paraId="111D48D1" w14:textId="77777777" w:rsidTr="00CE0C8F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EF56" w14:textId="77777777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2.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A3B7" w14:textId="19203550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Lipa drobnolistna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656C" w14:textId="03A9EA59" w:rsidR="00510E37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8DB8" w14:textId="28901939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 180-200, 10-12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8923" w14:textId="3B245EB9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CD85" w14:textId="7D52AFD4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paliki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3DEF" w14:textId="1766CB8B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804510">
              <w:rPr>
                <w:color w:val="000000"/>
                <w:sz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D2C3" w14:textId="1CF370FF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73FB" w14:textId="453BA9F2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510E37" w:rsidRPr="00363BEE" w14:paraId="787301E5" w14:textId="77777777" w:rsidTr="00CE0C8F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2B4E" w14:textId="77777777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3.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1DB6" w14:textId="1E84D2D2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Lipa drobnolistna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A8CF" w14:textId="68988FC3" w:rsidR="00510E37" w:rsidRPr="003E6EE8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D0EF" w14:textId="3FD02500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 180-200, 12-14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4275" w14:textId="2F283FD3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500F" w14:textId="36255ECA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02D9" w14:textId="03119545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CC042A">
              <w:rPr>
                <w:color w:val="000000"/>
                <w:sz w:val="20"/>
              </w:rPr>
              <w:t>57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2FE7" w14:textId="145DAB53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6824" w14:textId="4242B66F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510E37" w:rsidRPr="00363BEE" w14:paraId="106F9510" w14:textId="77777777" w:rsidTr="00CE0C8F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4F7E" w14:textId="561319FB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8026" w14:textId="1AD19BFF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Lipa drobnolistna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F084" w14:textId="765A3DFB" w:rsidR="00510E37" w:rsidRPr="00786C64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4F96F" w14:textId="7F08B6CC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 180-200, 14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C602" w14:textId="0C59B09D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F46D" w14:textId="67D93E4A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A7D4" w14:textId="4368C47B" w:rsidR="00510E37" w:rsidRPr="003E6EE8" w:rsidRDefault="00CC042A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5821" w14:textId="77777777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BF8F" w14:textId="77777777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510E37" w:rsidRPr="00363BEE" w14:paraId="6E1BAC39" w14:textId="77777777" w:rsidTr="00CE0C8F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921D" w14:textId="5388856C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19E8" w14:textId="3313D7DE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Lipa drobnolistna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BC0A" w14:textId="1B4D1DB1" w:rsidR="00510E37" w:rsidRPr="00786C64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A58C" w14:textId="7878D20F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 180-200, 14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C481" w14:textId="4E1F8395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37C5" w14:textId="2A07C7F7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paliki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4F2B" w14:textId="078F2A99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FB3D" w14:textId="77777777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2C19" w14:textId="77777777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510E37" w:rsidRPr="00363BEE" w14:paraId="7B9E5538" w14:textId="77777777" w:rsidTr="00CE0C8F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3464" w14:textId="4FA0689C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A6FC" w14:textId="1A61D739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Klon zwyczajny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F667" w14:textId="368A5C8E" w:rsidR="00510E37" w:rsidRPr="00786C64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E5583">
              <w:rPr>
                <w:i/>
                <w:iCs/>
                <w:color w:val="000000"/>
                <w:sz w:val="20"/>
              </w:rPr>
              <w:t>Acer platanoides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93A0" w14:textId="750D8BEC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 180-200, 10-12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4289" w14:textId="23BDE2DC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3A57" w14:textId="46B4CACB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FAC4" w14:textId="20D4A26B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FEE7" w14:textId="77777777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CB9E" w14:textId="77777777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510E37" w:rsidRPr="00363BEE" w14:paraId="512E8FD0" w14:textId="77777777" w:rsidTr="00CE0C8F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037C" w14:textId="60ED0C48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7734" w14:textId="1867A017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Jesion wyniosły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C07C" w14:textId="5A755531" w:rsidR="00510E37" w:rsidRPr="00786C64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E5583">
              <w:rPr>
                <w:i/>
                <w:iCs/>
                <w:color w:val="000000"/>
                <w:sz w:val="20"/>
              </w:rPr>
              <w:t>Fraxinus excelsior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F3089" w14:textId="6252138A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AE5583">
              <w:rPr>
                <w:color w:val="000000"/>
                <w:sz w:val="20"/>
              </w:rPr>
              <w:t>Pa 180-200, 10-12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C94B" w14:textId="01C46DB4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0DB2" w14:textId="67B13A53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627F" w14:textId="15177B3E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6D23" w14:textId="77777777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D119" w14:textId="77777777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510E37" w:rsidRPr="00363BEE" w14:paraId="4B4E61F0" w14:textId="77777777" w:rsidTr="00CE0C8F">
        <w:trPr>
          <w:trHeight w:val="76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E49" w14:textId="07543006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27DB" w14:textId="40DFB205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Dąb szypułkowy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AE29" w14:textId="60BD4201" w:rsidR="00510E37" w:rsidRPr="00786C64" w:rsidRDefault="00510E37" w:rsidP="00510E37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E5583">
              <w:rPr>
                <w:i/>
                <w:iCs/>
                <w:color w:val="000000"/>
                <w:sz w:val="20"/>
              </w:rPr>
              <w:t>Quercus robur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3E2C" w14:textId="579A188C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AE5583">
              <w:rPr>
                <w:color w:val="000000"/>
                <w:sz w:val="20"/>
              </w:rPr>
              <w:t>Pa 180-200, 10-12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11AC" w14:textId="4DAC9A2F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 w:rsidRPr="003E6EE8">
              <w:rPr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DEB5" w14:textId="71A3E96B" w:rsidR="00510E37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9CD1" w14:textId="383EA0BD" w:rsidR="00510E37" w:rsidRPr="003E6EE8" w:rsidRDefault="00510E37" w:rsidP="00510E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00AD" w14:textId="77777777" w:rsidR="00510E37" w:rsidRPr="003E6EE8" w:rsidRDefault="00510E37" w:rsidP="00510E37">
            <w:pPr>
              <w:jc w:val="center"/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C556" w14:textId="77777777" w:rsidR="00510E37" w:rsidRPr="00363BEE" w:rsidRDefault="00510E37" w:rsidP="00510E37">
            <w:pPr>
              <w:jc w:val="center"/>
              <w:rPr>
                <w:sz w:val="20"/>
              </w:rPr>
            </w:pPr>
          </w:p>
        </w:tc>
      </w:tr>
      <w:tr w:rsidR="00184E36" w:rsidRPr="00F4016B" w14:paraId="281D80BF" w14:textId="77777777" w:rsidTr="00B810FD">
        <w:trPr>
          <w:trHeight w:val="300"/>
          <w:jc w:val="center"/>
        </w:trPr>
        <w:tc>
          <w:tcPr>
            <w:tcW w:w="8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A60D1" w14:textId="77777777" w:rsidR="00184E36" w:rsidRPr="003E6EE8" w:rsidRDefault="00184E36" w:rsidP="00184E36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RAZEM netto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1487" w14:textId="5C36783E" w:rsidR="00184E36" w:rsidRPr="00F4016B" w:rsidRDefault="00184E36" w:rsidP="00184E36">
            <w:pPr>
              <w:jc w:val="center"/>
              <w:rPr>
                <w:color w:val="000000"/>
                <w:sz w:val="20"/>
              </w:rPr>
            </w:pPr>
          </w:p>
        </w:tc>
      </w:tr>
      <w:tr w:rsidR="00184E36" w:rsidRPr="00F4016B" w14:paraId="2F539DC7" w14:textId="77777777" w:rsidTr="00B810FD">
        <w:trPr>
          <w:trHeight w:val="300"/>
          <w:jc w:val="center"/>
        </w:trPr>
        <w:tc>
          <w:tcPr>
            <w:tcW w:w="8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0E30D" w14:textId="77777777" w:rsidR="00184E36" w:rsidRPr="003E6EE8" w:rsidRDefault="00184E36" w:rsidP="00184E36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Podatek VAT 8%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1E05" w14:textId="30AFB88B" w:rsidR="00184E36" w:rsidRPr="00F4016B" w:rsidRDefault="00184E36" w:rsidP="00184E36">
            <w:pPr>
              <w:jc w:val="center"/>
              <w:rPr>
                <w:color w:val="000000"/>
                <w:sz w:val="20"/>
              </w:rPr>
            </w:pPr>
          </w:p>
        </w:tc>
      </w:tr>
      <w:tr w:rsidR="00184E36" w:rsidRPr="00F4016B" w14:paraId="43D7EB65" w14:textId="77777777" w:rsidTr="00B810FD">
        <w:trPr>
          <w:trHeight w:val="300"/>
          <w:jc w:val="center"/>
        </w:trPr>
        <w:tc>
          <w:tcPr>
            <w:tcW w:w="8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8ADB7" w14:textId="77777777" w:rsidR="00184E36" w:rsidRPr="003E6EE8" w:rsidRDefault="00184E36" w:rsidP="00184E36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RAZEM brutto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17D3" w14:textId="6047740D" w:rsidR="00184E36" w:rsidRPr="00F4016B" w:rsidRDefault="00184E36" w:rsidP="00184E36">
            <w:pPr>
              <w:jc w:val="center"/>
              <w:rPr>
                <w:color w:val="000000"/>
                <w:sz w:val="20"/>
              </w:rPr>
            </w:pPr>
          </w:p>
        </w:tc>
      </w:tr>
    </w:tbl>
    <w:p w14:paraId="00250B8A" w14:textId="77777777" w:rsidR="008F0347" w:rsidRDefault="008F0347" w:rsidP="00157326">
      <w:pPr>
        <w:rPr>
          <w:rFonts w:ascii="Arial" w:hAnsi="Arial" w:cs="Arial"/>
          <w:b/>
          <w:color w:val="FF0000"/>
          <w:sz w:val="20"/>
          <w:szCs w:val="20"/>
        </w:rPr>
      </w:pPr>
    </w:p>
    <w:p w14:paraId="62EF7358" w14:textId="77777777" w:rsidR="000777DA" w:rsidRDefault="00157326" w:rsidP="001573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024EF9">
        <w:rPr>
          <w:rFonts w:ascii="Arial" w:hAnsi="Arial" w:cs="Arial"/>
          <w:b/>
        </w:rPr>
        <w:t>ZA</w:t>
      </w:r>
      <w:r>
        <w:rPr>
          <w:rFonts w:ascii="Arial" w:hAnsi="Arial" w:cs="Arial"/>
          <w:b/>
        </w:rPr>
        <w:t>MAWIAJĄCY: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024EF9">
        <w:rPr>
          <w:rFonts w:ascii="Arial" w:hAnsi="Arial" w:cs="Arial"/>
          <w:b/>
        </w:rPr>
        <w:t>WYKONAWCA:</w:t>
      </w:r>
    </w:p>
    <w:p w14:paraId="70E957E1" w14:textId="77777777" w:rsidR="009174E8" w:rsidRDefault="009174E8" w:rsidP="009174E8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F5756BB" w14:textId="77777777" w:rsidR="00A51ABE" w:rsidRDefault="001F2FC4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  <w:r w:rsidRPr="00A51ABE">
        <w:rPr>
          <w:rFonts w:ascii="Arial" w:hAnsi="Arial" w:cs="Arial"/>
          <w:lang w:eastAsia="zh-CN"/>
        </w:rPr>
        <w:lastRenderedPageBreak/>
        <w:t xml:space="preserve">Załącznik Nr </w:t>
      </w:r>
      <w:r w:rsidR="00A51ABE" w:rsidRPr="00A51ABE">
        <w:rPr>
          <w:rFonts w:ascii="Arial" w:hAnsi="Arial" w:cs="Arial"/>
          <w:lang w:eastAsia="zh-CN"/>
        </w:rPr>
        <w:t>4</w:t>
      </w:r>
      <w:r w:rsidRPr="00A51ABE">
        <w:rPr>
          <w:rFonts w:ascii="Arial" w:hAnsi="Arial" w:cs="Arial"/>
          <w:lang w:eastAsia="zh-CN"/>
        </w:rPr>
        <w:t xml:space="preserve"> </w:t>
      </w:r>
    </w:p>
    <w:p w14:paraId="44A70DD0" w14:textId="77777777" w:rsidR="0013077B" w:rsidRDefault="0013077B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57C9C226" w14:textId="77777777" w:rsidR="00A51ABE" w:rsidRDefault="00A51ABE" w:rsidP="00A51ABE">
      <w:pPr>
        <w:jc w:val="right"/>
        <w:rPr>
          <w:rFonts w:ascii="Arial" w:hAnsi="Arial" w:cs="Arial"/>
          <w:sz w:val="20"/>
          <w:szCs w:val="20"/>
        </w:rPr>
      </w:pPr>
      <w:r w:rsidRPr="00F40353">
        <w:rPr>
          <w:rFonts w:ascii="Arial" w:hAnsi="Arial" w:cs="Arial"/>
          <w:sz w:val="20"/>
          <w:szCs w:val="20"/>
        </w:rPr>
        <w:t xml:space="preserve">do Umowy Nr </w:t>
      </w:r>
      <w:r>
        <w:rPr>
          <w:rFonts w:ascii="Arial" w:hAnsi="Arial" w:cs="Arial"/>
          <w:b/>
          <w:sz w:val="20"/>
          <w:szCs w:val="20"/>
        </w:rPr>
        <w:t>…………..</w:t>
      </w:r>
      <w:r w:rsidRPr="003A7B3B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………………… r.</w:t>
      </w:r>
    </w:p>
    <w:p w14:paraId="722A009F" w14:textId="77777777" w:rsidR="00816082" w:rsidRDefault="00816082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5066C547" w14:textId="77777777" w:rsidR="00816082" w:rsidRDefault="00816082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11AB15D4" w14:textId="77777777" w:rsidR="00816082" w:rsidRDefault="00816082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6B71221B" w14:textId="77777777" w:rsidR="00816082" w:rsidRDefault="00816082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6E365992" w14:textId="77777777" w:rsidR="00816082" w:rsidRDefault="00816082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3617284E" w14:textId="77777777" w:rsidR="001F2FC4" w:rsidRPr="001F2FC4" w:rsidRDefault="001F2FC4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  <w:r w:rsidRPr="001F2FC4">
        <w:rPr>
          <w:rFonts w:ascii="Arial" w:hAnsi="Arial" w:cs="Arial"/>
          <w:lang w:eastAsia="zh-CN"/>
        </w:rPr>
        <w:t xml:space="preserve"> </w:t>
      </w:r>
    </w:p>
    <w:p w14:paraId="31721253" w14:textId="77777777" w:rsidR="001F2FC4" w:rsidRPr="001F2FC4" w:rsidRDefault="001F2FC4" w:rsidP="001F2FC4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0035D9C4" w14:textId="77777777" w:rsidR="001F2FC4" w:rsidRPr="001F2FC4" w:rsidRDefault="001F2FC4" w:rsidP="001F2FC4">
      <w:pPr>
        <w:autoSpaceDE w:val="0"/>
        <w:spacing w:line="240" w:lineRule="auto"/>
        <w:contextualSpacing/>
        <w:rPr>
          <w:rFonts w:ascii="Arial" w:hAnsi="Arial" w:cs="Arial"/>
          <w:lang w:eastAsia="zh-CN"/>
        </w:rPr>
      </w:pPr>
      <w:r w:rsidRPr="001F2FC4">
        <w:rPr>
          <w:rFonts w:ascii="Arial" w:hAnsi="Arial" w:cs="Arial"/>
          <w:lang w:eastAsia="zh-CN"/>
        </w:rPr>
        <w:t>/Nazwa i adres Wykonawcy, NIP/</w:t>
      </w:r>
    </w:p>
    <w:p w14:paraId="2CEFDEFD" w14:textId="77777777" w:rsidR="001F2FC4" w:rsidRPr="001F2FC4" w:rsidRDefault="001F2FC4" w:rsidP="001F2FC4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lang w:eastAsia="zh-CN"/>
        </w:rPr>
      </w:pPr>
    </w:p>
    <w:p w14:paraId="094A5EE4" w14:textId="77777777" w:rsidR="001F2FC4" w:rsidRPr="001F2FC4" w:rsidRDefault="001F2FC4" w:rsidP="001F2FC4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</w:p>
    <w:p w14:paraId="0526FD90" w14:textId="77777777" w:rsidR="001F2FC4" w:rsidRPr="001F2FC4" w:rsidRDefault="001F2FC4" w:rsidP="001F2FC4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</w:p>
    <w:p w14:paraId="43DA41A6" w14:textId="77777777" w:rsidR="001F2FC4" w:rsidRPr="001F2FC4" w:rsidRDefault="001F2FC4" w:rsidP="001F2FC4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</w:p>
    <w:p w14:paraId="271549F5" w14:textId="77777777" w:rsidR="001F2FC4" w:rsidRPr="001F2FC4" w:rsidRDefault="001F2FC4" w:rsidP="001F2FC4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  <w:r w:rsidRPr="001F2FC4">
        <w:rPr>
          <w:rFonts w:ascii="Arial" w:hAnsi="Arial" w:cs="Arial"/>
          <w:b/>
          <w:lang w:eastAsia="zh-CN"/>
        </w:rPr>
        <w:t>OŚWIADCZENIE</w:t>
      </w:r>
    </w:p>
    <w:p w14:paraId="76C30EDF" w14:textId="77777777" w:rsidR="001F2FC4" w:rsidRPr="001F2FC4" w:rsidRDefault="001F2FC4" w:rsidP="001F2FC4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lang w:eastAsia="zh-CN"/>
        </w:rPr>
      </w:pPr>
    </w:p>
    <w:p w14:paraId="341E7D2B" w14:textId="77777777" w:rsidR="001F2FC4" w:rsidRPr="001F2FC4" w:rsidRDefault="001F2FC4" w:rsidP="001F2FC4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lang w:eastAsia="zh-CN"/>
        </w:rPr>
      </w:pPr>
    </w:p>
    <w:p w14:paraId="10B4B3B7" w14:textId="77777777" w:rsidR="001F2FC4" w:rsidRPr="001F2FC4" w:rsidRDefault="001F2FC4" w:rsidP="001F2FC4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bCs/>
          <w:color w:val="000000"/>
          <w:lang w:eastAsia="zh-CN"/>
        </w:rPr>
      </w:pPr>
    </w:p>
    <w:p w14:paraId="7F5F25D4" w14:textId="0C5F4723" w:rsidR="001F2FC4" w:rsidRPr="00A54205" w:rsidRDefault="00A54205" w:rsidP="001F2FC4">
      <w:pPr>
        <w:autoSpaceDE w:val="0"/>
        <w:spacing w:line="240" w:lineRule="auto"/>
        <w:contextualSpacing/>
        <w:jc w:val="both"/>
        <w:rPr>
          <w:rFonts w:ascii="Arial" w:hAnsi="Arial" w:cs="Arial"/>
          <w:bCs/>
          <w:color w:val="000000"/>
          <w:lang w:eastAsia="zh-CN"/>
        </w:rPr>
      </w:pPr>
      <w:r w:rsidRPr="00A54205">
        <w:rPr>
          <w:rFonts w:ascii="Arial" w:hAnsi="Arial" w:cs="Arial"/>
          <w:bCs/>
          <w:color w:val="000000"/>
          <w:lang w:eastAsia="zh-CN"/>
        </w:rPr>
        <w:t xml:space="preserve">Oświadczam, że numer rachunku bankowego </w:t>
      </w:r>
      <w:r w:rsidRPr="00A54205">
        <w:rPr>
          <w:rFonts w:ascii="Arial" w:hAnsi="Arial" w:cs="Arial"/>
          <w:b/>
          <w:bCs/>
          <w:color w:val="000000"/>
          <w:lang w:eastAsia="zh-CN"/>
        </w:rPr>
        <w:t>………………………………………………….</w:t>
      </w:r>
      <w:r w:rsidRPr="00A54205">
        <w:rPr>
          <w:rFonts w:ascii="Arial" w:hAnsi="Arial" w:cs="Arial"/>
          <w:bCs/>
          <w:color w:val="000000"/>
          <w:lang w:eastAsia="zh-CN"/>
        </w:rPr>
        <w:t xml:space="preserve"> wskazany na fakturach wystawianych w związku z realizacją umowy nr /2024 z dnia ….2024 r. jest numerem właściwym do dokonania rozliczeń mechanizmem podzielonej płatności (split payment).</w:t>
      </w:r>
    </w:p>
    <w:p w14:paraId="003B389F" w14:textId="77777777" w:rsidR="001F2FC4" w:rsidRPr="001F2FC4" w:rsidRDefault="001F2FC4" w:rsidP="001F2FC4">
      <w:pPr>
        <w:autoSpaceDE w:val="0"/>
        <w:spacing w:line="240" w:lineRule="auto"/>
        <w:contextualSpacing/>
        <w:jc w:val="both"/>
        <w:rPr>
          <w:rFonts w:ascii="Arial" w:hAnsi="Arial" w:cs="Arial"/>
          <w:bCs/>
          <w:color w:val="000000"/>
          <w:lang w:eastAsia="zh-CN"/>
        </w:rPr>
      </w:pPr>
    </w:p>
    <w:p w14:paraId="7AF7CFF3" w14:textId="77777777" w:rsidR="001F2FC4" w:rsidRPr="001F2FC4" w:rsidRDefault="001F2FC4" w:rsidP="001F2FC4">
      <w:pPr>
        <w:autoSpaceDE w:val="0"/>
        <w:spacing w:line="240" w:lineRule="auto"/>
        <w:contextualSpacing/>
        <w:jc w:val="both"/>
        <w:rPr>
          <w:rFonts w:ascii="Arial" w:hAnsi="Arial" w:cs="Arial"/>
          <w:bCs/>
          <w:color w:val="000000"/>
          <w:lang w:eastAsia="zh-CN"/>
        </w:rPr>
      </w:pPr>
    </w:p>
    <w:p w14:paraId="0FF19338" w14:textId="77777777" w:rsidR="001F2FC4" w:rsidRPr="001F2FC4" w:rsidRDefault="001F2FC4" w:rsidP="001F2FC4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lang w:eastAsia="pl-PL"/>
        </w:rPr>
      </w:pP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</w:r>
    </w:p>
    <w:p w14:paraId="41A98976" w14:textId="77777777" w:rsidR="001F2FC4" w:rsidRPr="001F2FC4" w:rsidRDefault="001F2FC4" w:rsidP="001F2FC4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lang w:eastAsia="pl-PL"/>
        </w:rPr>
      </w:pP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</w:r>
    </w:p>
    <w:p w14:paraId="200B3D99" w14:textId="77777777" w:rsidR="001F2FC4" w:rsidRPr="001F2FC4" w:rsidRDefault="001F2FC4" w:rsidP="001F2FC4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lang w:eastAsia="pl-PL"/>
        </w:rPr>
      </w:pP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</w:r>
    </w:p>
    <w:p w14:paraId="6A46E63B" w14:textId="77777777" w:rsidR="001F2FC4" w:rsidRPr="001F2FC4" w:rsidRDefault="001F2FC4" w:rsidP="001F2FC4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lang w:eastAsia="pl-PL"/>
        </w:rPr>
      </w:pP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  <w:t>................................................................</w:t>
      </w:r>
      <w:r w:rsidRPr="001F2FC4">
        <w:rPr>
          <w:rFonts w:ascii="Arial" w:hAnsi="Arial" w:cs="Arial"/>
          <w:lang w:eastAsia="pl-PL"/>
        </w:rPr>
        <w:tab/>
      </w:r>
    </w:p>
    <w:p w14:paraId="3CFB427F" w14:textId="2C05AE70" w:rsidR="001F2FC4" w:rsidRPr="001F2FC4" w:rsidRDefault="001F2FC4" w:rsidP="001F2FC4">
      <w:pPr>
        <w:pStyle w:val="Tekstpodstawowy"/>
        <w:rPr>
          <w:rFonts w:ascii="Arial" w:hAnsi="Arial" w:cs="Arial"/>
        </w:rPr>
      </w:pPr>
      <w:r w:rsidRPr="001F2FC4">
        <w:rPr>
          <w:rFonts w:ascii="Arial" w:hAnsi="Arial" w:cs="Arial"/>
          <w:lang w:eastAsia="pl-PL"/>
        </w:rPr>
        <w:t xml:space="preserve">  </w:t>
      </w: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  <w:t xml:space="preserve"> </w:t>
      </w: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lang w:eastAsia="pl-PL"/>
        </w:rPr>
        <w:tab/>
      </w:r>
      <w:r w:rsidRPr="001F2FC4">
        <w:rPr>
          <w:rFonts w:ascii="Arial" w:hAnsi="Arial" w:cs="Arial"/>
          <w:sz w:val="22"/>
          <w:lang w:eastAsia="pl-PL"/>
        </w:rPr>
        <w:t xml:space="preserve">        </w:t>
      </w:r>
      <w:r w:rsidR="007D06B3">
        <w:rPr>
          <w:rFonts w:ascii="Arial" w:hAnsi="Arial" w:cs="Arial"/>
          <w:sz w:val="22"/>
          <w:lang w:eastAsia="pl-PL"/>
        </w:rPr>
        <w:tab/>
        <w:t xml:space="preserve">   </w:t>
      </w:r>
      <w:r w:rsidRPr="001F2FC4">
        <w:rPr>
          <w:rFonts w:ascii="Arial" w:hAnsi="Arial" w:cs="Arial"/>
          <w:sz w:val="22"/>
          <w:lang w:eastAsia="pl-PL"/>
        </w:rPr>
        <w:t xml:space="preserve"> </w:t>
      </w:r>
      <w:r w:rsidRPr="001F2FC4">
        <w:rPr>
          <w:rFonts w:ascii="Arial" w:hAnsi="Arial" w:cs="Arial"/>
          <w:iCs/>
          <w:sz w:val="18"/>
          <w:lang w:eastAsia="pl-PL"/>
        </w:rPr>
        <w:t>podpis osoby uprawnionej do reprezentowania</w:t>
      </w:r>
    </w:p>
    <w:p w14:paraId="0E32CC8B" w14:textId="77777777" w:rsidR="001F2FC4" w:rsidRDefault="001F2FC4" w:rsidP="00157326"/>
    <w:sectPr w:rsidR="001F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22F53" w14:textId="77777777" w:rsidR="00854E0B" w:rsidRDefault="00854E0B" w:rsidP="00157326">
      <w:pPr>
        <w:spacing w:after="0" w:line="240" w:lineRule="auto"/>
      </w:pPr>
      <w:r>
        <w:separator/>
      </w:r>
    </w:p>
  </w:endnote>
  <w:endnote w:type="continuationSeparator" w:id="0">
    <w:p w14:paraId="7BA23D63" w14:textId="77777777" w:rsidR="00854E0B" w:rsidRDefault="00854E0B" w:rsidP="0015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FA3D1" w14:textId="77777777" w:rsidR="0075181C" w:rsidRDefault="0075181C" w:rsidP="001573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8A41A" w14:textId="77777777" w:rsidR="00854E0B" w:rsidRDefault="00854E0B" w:rsidP="00157326">
      <w:pPr>
        <w:spacing w:after="0" w:line="240" w:lineRule="auto"/>
      </w:pPr>
      <w:r>
        <w:separator/>
      </w:r>
    </w:p>
  </w:footnote>
  <w:footnote w:type="continuationSeparator" w:id="0">
    <w:p w14:paraId="253BA09A" w14:textId="77777777" w:rsidR="00854E0B" w:rsidRDefault="00854E0B" w:rsidP="00157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" w15:restartNumberingAfterBreak="0">
    <w:nsid w:val="0000000C"/>
    <w:multiLevelType w:val="singleLevel"/>
    <w:tmpl w:val="957E8A14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sz w:val="20"/>
        <w:szCs w:val="20"/>
      </w:rPr>
    </w:lvl>
  </w:abstractNum>
  <w:abstractNum w:abstractNumId="3" w15:restartNumberingAfterBreak="0">
    <w:nsid w:val="00000010"/>
    <w:multiLevelType w:val="multi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</w:lvl>
  </w:abstractNum>
  <w:abstractNum w:abstractNumId="5" w15:restartNumberingAfterBreak="0">
    <w:nsid w:val="00000018"/>
    <w:multiLevelType w:val="singleLevel"/>
    <w:tmpl w:val="689E0030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Arial" w:eastAsia="Times New Roman" w:hAnsi="Arial" w:cs="Arial"/>
        <w:b w:val="0"/>
        <w:i w:val="0"/>
      </w:rPr>
    </w:lvl>
  </w:abstractNum>
  <w:abstractNum w:abstractNumId="6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</w:abstractNum>
  <w:abstractNum w:abstractNumId="7" w15:restartNumberingAfterBreak="0">
    <w:nsid w:val="00000050"/>
    <w:multiLevelType w:val="multilevel"/>
    <w:tmpl w:val="1D2A5180"/>
    <w:name w:val="WW8Num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/>
        <w:color w:val="auto"/>
        <w:sz w:val="20"/>
        <w:szCs w:val="20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0000054"/>
    <w:multiLevelType w:val="multilevel"/>
    <w:tmpl w:val="ADD655E6"/>
    <w:name w:val="WW8Num8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DE700F"/>
    <w:multiLevelType w:val="hybridMultilevel"/>
    <w:tmpl w:val="ACFCEE4C"/>
    <w:lvl w:ilvl="0" w:tplc="72360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850208D"/>
    <w:multiLevelType w:val="hybridMultilevel"/>
    <w:tmpl w:val="F4D88B52"/>
    <w:lvl w:ilvl="0" w:tplc="6D5AAE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6696C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EF9083E"/>
    <w:multiLevelType w:val="hybridMultilevel"/>
    <w:tmpl w:val="DFE8542A"/>
    <w:lvl w:ilvl="0" w:tplc="2A80C6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iCs w:val="0"/>
        <w:strike w:val="0"/>
        <w:dstrike w:val="0"/>
        <w:color w:val="auto"/>
        <w:sz w:val="22"/>
        <w:szCs w:val="22"/>
        <w:vertAlign w:val="baseline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A918D7"/>
    <w:multiLevelType w:val="multilevel"/>
    <w:tmpl w:val="C06ED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15213E65"/>
    <w:multiLevelType w:val="hybridMultilevel"/>
    <w:tmpl w:val="B40EF5C0"/>
    <w:lvl w:ilvl="0" w:tplc="8A764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93AD0"/>
    <w:multiLevelType w:val="hybridMultilevel"/>
    <w:tmpl w:val="74E4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BE48E8"/>
    <w:multiLevelType w:val="hybridMultilevel"/>
    <w:tmpl w:val="422E4D58"/>
    <w:lvl w:ilvl="0" w:tplc="A0D486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1BD15977"/>
    <w:multiLevelType w:val="hybridMultilevel"/>
    <w:tmpl w:val="60D2E0D4"/>
    <w:lvl w:ilvl="0" w:tplc="D14C09F6">
      <w:start w:val="5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820C90E6">
      <w:start w:val="1"/>
      <w:numFmt w:val="lowerLetter"/>
      <w:lvlText w:val="%2)"/>
      <w:lvlJc w:val="left"/>
      <w:pPr>
        <w:tabs>
          <w:tab w:val="num" w:pos="1863"/>
        </w:tabs>
        <w:ind w:left="1863" w:hanging="357"/>
      </w:pPr>
      <w:rPr>
        <w:rFonts w:cs="Segoe UI Black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1C9D5F74"/>
    <w:multiLevelType w:val="hybridMultilevel"/>
    <w:tmpl w:val="8F984452"/>
    <w:lvl w:ilvl="0" w:tplc="7E0E486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A249E"/>
    <w:multiLevelType w:val="hybridMultilevel"/>
    <w:tmpl w:val="079E9D42"/>
    <w:lvl w:ilvl="0" w:tplc="BFC460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95CDF"/>
    <w:multiLevelType w:val="multilevel"/>
    <w:tmpl w:val="2F14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 w15:restartNumberingAfterBreak="0">
    <w:nsid w:val="29EA4363"/>
    <w:multiLevelType w:val="hybridMultilevel"/>
    <w:tmpl w:val="2F74E2C4"/>
    <w:lvl w:ilvl="0" w:tplc="5D54D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9B3EB4"/>
    <w:multiLevelType w:val="hybridMultilevel"/>
    <w:tmpl w:val="BE6CC9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1C5991"/>
    <w:multiLevelType w:val="hybridMultilevel"/>
    <w:tmpl w:val="F850D426"/>
    <w:lvl w:ilvl="0" w:tplc="3A4E22B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EACAA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FCDDAC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106008"/>
    <w:multiLevelType w:val="hybridMultilevel"/>
    <w:tmpl w:val="A81600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342239D"/>
    <w:multiLevelType w:val="multilevel"/>
    <w:tmpl w:val="F5BCAD72"/>
    <w:lvl w:ilvl="0">
      <w:start w:val="3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2"/>
        </w:tabs>
        <w:ind w:left="1073" w:hanging="363"/>
      </w:pPr>
      <w:rPr>
        <w:rFonts w:ascii="Cambria" w:eastAsia="Times New Roman" w:hAnsi="Cambria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2157"/>
        </w:tabs>
        <w:ind w:left="21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 w15:restartNumberingAfterBreak="0">
    <w:nsid w:val="3482276B"/>
    <w:multiLevelType w:val="hybridMultilevel"/>
    <w:tmpl w:val="324015A6"/>
    <w:lvl w:ilvl="0" w:tplc="D0BEB4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C6C647C8">
      <w:start w:val="1"/>
      <w:numFmt w:val="lowerLetter"/>
      <w:lvlText w:val="%2)"/>
      <w:lvlJc w:val="left"/>
      <w:pPr>
        <w:tabs>
          <w:tab w:val="num" w:pos="1437"/>
        </w:tabs>
        <w:ind w:left="1437" w:hanging="870"/>
      </w:pPr>
      <w:rPr>
        <w:rFonts w:cs="Segoe UI Black" w:hint="default"/>
        <w:b w:val="0"/>
      </w:rPr>
    </w:lvl>
    <w:lvl w:ilvl="2" w:tplc="7F160B08">
      <w:start w:val="5"/>
      <w:numFmt w:val="lowerLetter"/>
      <w:lvlText w:val="%3)"/>
      <w:lvlJc w:val="left"/>
      <w:pPr>
        <w:tabs>
          <w:tab w:val="num" w:pos="2337"/>
        </w:tabs>
        <w:ind w:left="2155" w:hanging="908"/>
      </w:pPr>
      <w:rPr>
        <w:rFonts w:cs="Segoe UI Black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F93EEA"/>
    <w:multiLevelType w:val="hybridMultilevel"/>
    <w:tmpl w:val="C7FCB55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A102DAE"/>
    <w:multiLevelType w:val="hybridMultilevel"/>
    <w:tmpl w:val="C346D1B4"/>
    <w:lvl w:ilvl="0" w:tplc="FFFFFFFF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2" w:tplc="0C0A553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D5AC9F8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557507"/>
    <w:multiLevelType w:val="multilevel"/>
    <w:tmpl w:val="2456590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C204775"/>
    <w:multiLevelType w:val="multilevel"/>
    <w:tmpl w:val="67045E48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3CC74F18"/>
    <w:multiLevelType w:val="hybridMultilevel"/>
    <w:tmpl w:val="445A9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E68C0"/>
    <w:multiLevelType w:val="hybridMultilevel"/>
    <w:tmpl w:val="37A2996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7">
      <w:start w:val="1"/>
      <w:numFmt w:val="lowerLetter"/>
      <w:lvlText w:val="%3)"/>
      <w:lvlJc w:val="lef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2" w15:restartNumberingAfterBreak="0">
    <w:nsid w:val="43B372D2"/>
    <w:multiLevelType w:val="hybridMultilevel"/>
    <w:tmpl w:val="2508EE94"/>
    <w:lvl w:ilvl="0" w:tplc="D272FDD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778CBDA">
      <w:start w:val="3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 w:tplc="5FB6208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 w:tplc="ABDA33EA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3ED0F7E"/>
    <w:multiLevelType w:val="hybridMultilevel"/>
    <w:tmpl w:val="D6A2A92C"/>
    <w:lvl w:ilvl="0" w:tplc="FFFFFFFF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765C0BD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2" w:tplc="8BA6DFC0">
      <w:start w:val="1"/>
      <w:numFmt w:val="ordinal"/>
      <w:lvlText w:val="2.%3)"/>
      <w:lvlJc w:val="left"/>
      <w:pPr>
        <w:tabs>
          <w:tab w:val="num" w:pos="2160"/>
        </w:tabs>
        <w:ind w:left="2160" w:hanging="180"/>
      </w:pPr>
      <w:rPr>
        <w:rFonts w:hint="default"/>
        <w:vertAlign w:val="baseline"/>
      </w:rPr>
    </w:lvl>
    <w:lvl w:ilvl="3" w:tplc="D5AC9F8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720E92"/>
    <w:multiLevelType w:val="hybridMultilevel"/>
    <w:tmpl w:val="858A8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AC2B9D"/>
    <w:multiLevelType w:val="hybridMultilevel"/>
    <w:tmpl w:val="49FA8E64"/>
    <w:lvl w:ilvl="0" w:tplc="D02E1778">
      <w:start w:val="1"/>
      <w:numFmt w:val="lowerLetter"/>
      <w:lvlText w:val="%1)"/>
      <w:lvlJc w:val="left"/>
      <w:pPr>
        <w:ind w:left="10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45C97EA1"/>
    <w:multiLevelType w:val="multilevel"/>
    <w:tmpl w:val="F4C00C4A"/>
    <w:lvl w:ilvl="0">
      <w:start w:val="1"/>
      <w:numFmt w:val="lowerLetter"/>
      <w:lvlText w:val="%1)"/>
      <w:lvlJc w:val="left"/>
      <w:pPr>
        <w:ind w:left="10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473A3FFA"/>
    <w:multiLevelType w:val="multilevel"/>
    <w:tmpl w:val="B50281AE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Arial" w:eastAsia="Times New Roman" w:hAnsi="Arial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C620299"/>
    <w:multiLevelType w:val="hybridMultilevel"/>
    <w:tmpl w:val="97088A7A"/>
    <w:lvl w:ilvl="0" w:tplc="CD5CE1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/>
        <w:b w:val="0"/>
        <w:sz w:val="22"/>
        <w:szCs w:val="22"/>
      </w:rPr>
    </w:lvl>
    <w:lvl w:ilvl="1" w:tplc="917E323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253002"/>
    <w:multiLevelType w:val="multilevel"/>
    <w:tmpl w:val="7EDE9A30"/>
    <w:lvl w:ilvl="0">
      <w:start w:val="1"/>
      <w:numFmt w:val="lowerLetter"/>
      <w:lvlText w:val="%1)"/>
      <w:lvlJc w:val="left"/>
      <w:pPr>
        <w:ind w:left="10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40" w15:restartNumberingAfterBreak="0">
    <w:nsid w:val="529B584E"/>
    <w:multiLevelType w:val="hybridMultilevel"/>
    <w:tmpl w:val="78107A56"/>
    <w:lvl w:ilvl="0" w:tplc="E5C0BD62">
      <w:start w:val="1"/>
      <w:numFmt w:val="lowerLetter"/>
      <w:lvlText w:val="%1)"/>
      <w:lvlJc w:val="left"/>
      <w:pPr>
        <w:ind w:left="2460" w:hanging="360"/>
      </w:pPr>
      <w:rPr>
        <w:rFonts w:ascii="Arial Narrow" w:eastAsia="Times New Roman" w:hAnsi="Arial Narrow" w:cs="Times New Roman"/>
      </w:rPr>
    </w:lvl>
    <w:lvl w:ilvl="1" w:tplc="D654FEAC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C8A602D8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352B8"/>
    <w:multiLevelType w:val="hybridMultilevel"/>
    <w:tmpl w:val="4F8E9302"/>
    <w:lvl w:ilvl="0" w:tplc="515A80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8571E4"/>
    <w:multiLevelType w:val="hybridMultilevel"/>
    <w:tmpl w:val="5B7AC718"/>
    <w:lvl w:ilvl="0" w:tplc="5B4C0A74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5127F2"/>
    <w:multiLevelType w:val="hybridMultilevel"/>
    <w:tmpl w:val="4A1EF13C"/>
    <w:lvl w:ilvl="0" w:tplc="76A04D6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4924DC"/>
    <w:multiLevelType w:val="hybridMultilevel"/>
    <w:tmpl w:val="77F0C7A4"/>
    <w:lvl w:ilvl="0" w:tplc="71A89FF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8F5A64"/>
    <w:multiLevelType w:val="hybridMultilevel"/>
    <w:tmpl w:val="DEAE7248"/>
    <w:lvl w:ilvl="0" w:tplc="5AE43F0A">
      <w:start w:val="1"/>
      <w:numFmt w:val="lowerLetter"/>
      <w:lvlText w:val="%1)"/>
      <w:legacy w:legacy="1" w:legacySpace="0" w:legacyIndent="340"/>
      <w:lvlJc w:val="left"/>
      <w:pPr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DA5C0D"/>
    <w:multiLevelType w:val="hybridMultilevel"/>
    <w:tmpl w:val="73CCCD98"/>
    <w:lvl w:ilvl="0" w:tplc="B484B0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03ABE"/>
    <w:multiLevelType w:val="hybridMultilevel"/>
    <w:tmpl w:val="D92C1CF0"/>
    <w:lvl w:ilvl="0" w:tplc="92C0506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D24CE9"/>
    <w:multiLevelType w:val="multilevel"/>
    <w:tmpl w:val="E57E980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7CE77542"/>
    <w:multiLevelType w:val="multilevel"/>
    <w:tmpl w:val="1FCC5EEC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Arial" w:eastAsia="Times New Roman" w:hAnsi="Arial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989095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027511">
    <w:abstractNumId w:val="7"/>
  </w:num>
  <w:num w:numId="3" w16cid:durableId="1648625114">
    <w:abstractNumId w:val="9"/>
  </w:num>
  <w:num w:numId="4" w16cid:durableId="272711473">
    <w:abstractNumId w:val="20"/>
  </w:num>
  <w:num w:numId="5" w16cid:durableId="839270939">
    <w:abstractNumId w:val="33"/>
  </w:num>
  <w:num w:numId="6" w16cid:durableId="1847791191">
    <w:abstractNumId w:val="12"/>
  </w:num>
  <w:num w:numId="7" w16cid:durableId="976837679">
    <w:abstractNumId w:val="48"/>
  </w:num>
  <w:num w:numId="8" w16cid:durableId="1071657999">
    <w:abstractNumId w:val="32"/>
  </w:num>
  <w:num w:numId="9" w16cid:durableId="1958174147">
    <w:abstractNumId w:val="17"/>
  </w:num>
  <w:num w:numId="10" w16cid:durableId="1888450966">
    <w:abstractNumId w:val="46"/>
  </w:num>
  <w:num w:numId="11" w16cid:durableId="1579168393">
    <w:abstractNumId w:val="43"/>
  </w:num>
  <w:num w:numId="12" w16cid:durableId="1251038770">
    <w:abstractNumId w:val="44"/>
  </w:num>
  <w:num w:numId="13" w16cid:durableId="10244063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2774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9919156">
    <w:abstractNumId w:val="35"/>
  </w:num>
  <w:num w:numId="16" w16cid:durableId="2027562928">
    <w:abstractNumId w:val="41"/>
  </w:num>
  <w:num w:numId="17" w16cid:durableId="848180390">
    <w:abstractNumId w:val="27"/>
  </w:num>
  <w:num w:numId="18" w16cid:durableId="1727097614">
    <w:abstractNumId w:val="34"/>
  </w:num>
  <w:num w:numId="19" w16cid:durableId="213808802">
    <w:abstractNumId w:val="47"/>
  </w:num>
  <w:num w:numId="20" w16cid:durableId="806434313">
    <w:abstractNumId w:val="25"/>
  </w:num>
  <w:num w:numId="21" w16cid:durableId="1322739312">
    <w:abstractNumId w:val="37"/>
  </w:num>
  <w:num w:numId="22" w16cid:durableId="465203451">
    <w:abstractNumId w:val="1"/>
  </w:num>
  <w:num w:numId="23" w16cid:durableId="2015690757">
    <w:abstractNumId w:val="22"/>
  </w:num>
  <w:num w:numId="24" w16cid:durableId="954599983">
    <w:abstractNumId w:val="18"/>
  </w:num>
  <w:num w:numId="25" w16cid:durableId="2079862893">
    <w:abstractNumId w:val="13"/>
  </w:num>
  <w:num w:numId="26" w16cid:durableId="1691955703">
    <w:abstractNumId w:val="29"/>
  </w:num>
  <w:num w:numId="27" w16cid:durableId="389227922">
    <w:abstractNumId w:val="28"/>
  </w:num>
  <w:num w:numId="28" w16cid:durableId="2040885058">
    <w:abstractNumId w:val="49"/>
  </w:num>
  <w:num w:numId="29" w16cid:durableId="461654681">
    <w:abstractNumId w:val="10"/>
  </w:num>
  <w:num w:numId="30" w16cid:durableId="1421875664">
    <w:abstractNumId w:val="26"/>
  </w:num>
  <w:num w:numId="31" w16cid:durableId="1285621502">
    <w:abstractNumId w:val="40"/>
  </w:num>
  <w:num w:numId="32" w16cid:durableId="440144846">
    <w:abstractNumId w:val="38"/>
  </w:num>
  <w:num w:numId="33" w16cid:durableId="1304505559">
    <w:abstractNumId w:val="30"/>
  </w:num>
  <w:num w:numId="34" w16cid:durableId="1776824231">
    <w:abstractNumId w:val="23"/>
  </w:num>
  <w:num w:numId="35" w16cid:durableId="127364354">
    <w:abstractNumId w:val="31"/>
  </w:num>
  <w:num w:numId="36" w16cid:durableId="1017346106">
    <w:abstractNumId w:val="3"/>
  </w:num>
  <w:num w:numId="37" w16cid:durableId="685601099">
    <w:abstractNumId w:val="15"/>
  </w:num>
  <w:num w:numId="38" w16cid:durableId="2073967684">
    <w:abstractNumId w:val="16"/>
  </w:num>
  <w:num w:numId="39" w16cid:durableId="1596471649">
    <w:abstractNumId w:val="21"/>
  </w:num>
  <w:num w:numId="40" w16cid:durableId="1049301720">
    <w:abstractNumId w:val="36"/>
  </w:num>
  <w:num w:numId="41" w16cid:durableId="1814059904">
    <w:abstractNumId w:val="39"/>
  </w:num>
  <w:num w:numId="42" w16cid:durableId="1610817680">
    <w:abstractNumId w:val="14"/>
  </w:num>
  <w:num w:numId="43" w16cid:durableId="6677498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1345284">
    <w:abstractNumId w:val="24"/>
  </w:num>
  <w:num w:numId="45" w16cid:durableId="957175792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326"/>
    <w:rsid w:val="000521CF"/>
    <w:rsid w:val="00060A99"/>
    <w:rsid w:val="0006369B"/>
    <w:rsid w:val="0007656C"/>
    <w:rsid w:val="000777DA"/>
    <w:rsid w:val="00091E38"/>
    <w:rsid w:val="000B132F"/>
    <w:rsid w:val="000C5827"/>
    <w:rsid w:val="000C5924"/>
    <w:rsid w:val="000F0021"/>
    <w:rsid w:val="0012745C"/>
    <w:rsid w:val="0013077B"/>
    <w:rsid w:val="001324F2"/>
    <w:rsid w:val="00157326"/>
    <w:rsid w:val="00171F77"/>
    <w:rsid w:val="00183E7A"/>
    <w:rsid w:val="00184E36"/>
    <w:rsid w:val="00191E90"/>
    <w:rsid w:val="001C0E25"/>
    <w:rsid w:val="001D076A"/>
    <w:rsid w:val="001F2FC4"/>
    <w:rsid w:val="001F4C08"/>
    <w:rsid w:val="001F5CE9"/>
    <w:rsid w:val="001F65BB"/>
    <w:rsid w:val="00233600"/>
    <w:rsid w:val="00233795"/>
    <w:rsid w:val="00266A56"/>
    <w:rsid w:val="002718AB"/>
    <w:rsid w:val="002847EC"/>
    <w:rsid w:val="002A7B71"/>
    <w:rsid w:val="002B6732"/>
    <w:rsid w:val="002D214D"/>
    <w:rsid w:val="0030092D"/>
    <w:rsid w:val="003011E9"/>
    <w:rsid w:val="00323006"/>
    <w:rsid w:val="00325516"/>
    <w:rsid w:val="003574F9"/>
    <w:rsid w:val="0035794D"/>
    <w:rsid w:val="003A7B3B"/>
    <w:rsid w:val="003B113F"/>
    <w:rsid w:val="003C61CB"/>
    <w:rsid w:val="003E1C9B"/>
    <w:rsid w:val="00411E89"/>
    <w:rsid w:val="00481E73"/>
    <w:rsid w:val="0048204D"/>
    <w:rsid w:val="004909C6"/>
    <w:rsid w:val="00496104"/>
    <w:rsid w:val="004C1A90"/>
    <w:rsid w:val="004D3D7A"/>
    <w:rsid w:val="004E7FBA"/>
    <w:rsid w:val="005023FE"/>
    <w:rsid w:val="00502E49"/>
    <w:rsid w:val="00510E37"/>
    <w:rsid w:val="0051344C"/>
    <w:rsid w:val="00514F19"/>
    <w:rsid w:val="00532625"/>
    <w:rsid w:val="00537BA6"/>
    <w:rsid w:val="00547EF1"/>
    <w:rsid w:val="00565D89"/>
    <w:rsid w:val="00586F0E"/>
    <w:rsid w:val="005A0488"/>
    <w:rsid w:val="005B4E07"/>
    <w:rsid w:val="005C47A8"/>
    <w:rsid w:val="005D3EA0"/>
    <w:rsid w:val="00602706"/>
    <w:rsid w:val="00605AB9"/>
    <w:rsid w:val="00606826"/>
    <w:rsid w:val="00607023"/>
    <w:rsid w:val="00640F81"/>
    <w:rsid w:val="00656D99"/>
    <w:rsid w:val="006600C0"/>
    <w:rsid w:val="00661879"/>
    <w:rsid w:val="00664FBF"/>
    <w:rsid w:val="00665ED6"/>
    <w:rsid w:val="006667B2"/>
    <w:rsid w:val="0067141C"/>
    <w:rsid w:val="006A040B"/>
    <w:rsid w:val="006B208D"/>
    <w:rsid w:val="006B3121"/>
    <w:rsid w:val="006B4A4A"/>
    <w:rsid w:val="006E5616"/>
    <w:rsid w:val="00703519"/>
    <w:rsid w:val="00706155"/>
    <w:rsid w:val="00722425"/>
    <w:rsid w:val="00727EF4"/>
    <w:rsid w:val="007332EC"/>
    <w:rsid w:val="00745990"/>
    <w:rsid w:val="0075181C"/>
    <w:rsid w:val="0076040D"/>
    <w:rsid w:val="007644A5"/>
    <w:rsid w:val="007C0F8B"/>
    <w:rsid w:val="007C13F0"/>
    <w:rsid w:val="007D06B3"/>
    <w:rsid w:val="007D283D"/>
    <w:rsid w:val="007D3601"/>
    <w:rsid w:val="007E433D"/>
    <w:rsid w:val="007E7EB7"/>
    <w:rsid w:val="00804510"/>
    <w:rsid w:val="00816082"/>
    <w:rsid w:val="00847E1F"/>
    <w:rsid w:val="00854E0B"/>
    <w:rsid w:val="00856654"/>
    <w:rsid w:val="008948FC"/>
    <w:rsid w:val="008A14AE"/>
    <w:rsid w:val="008A2C2D"/>
    <w:rsid w:val="008B6482"/>
    <w:rsid w:val="008D0B11"/>
    <w:rsid w:val="008F0347"/>
    <w:rsid w:val="008F5B59"/>
    <w:rsid w:val="009138DF"/>
    <w:rsid w:val="009174E8"/>
    <w:rsid w:val="00924CBE"/>
    <w:rsid w:val="009263F5"/>
    <w:rsid w:val="009314DA"/>
    <w:rsid w:val="0097033B"/>
    <w:rsid w:val="00977FBD"/>
    <w:rsid w:val="0098621D"/>
    <w:rsid w:val="009A3982"/>
    <w:rsid w:val="009A5D8F"/>
    <w:rsid w:val="009B4E2E"/>
    <w:rsid w:val="009B7D42"/>
    <w:rsid w:val="009E44D7"/>
    <w:rsid w:val="009F7088"/>
    <w:rsid w:val="00A02E1E"/>
    <w:rsid w:val="00A107CE"/>
    <w:rsid w:val="00A355F9"/>
    <w:rsid w:val="00A37360"/>
    <w:rsid w:val="00A51ABE"/>
    <w:rsid w:val="00A54205"/>
    <w:rsid w:val="00A6088D"/>
    <w:rsid w:val="00A8583F"/>
    <w:rsid w:val="00A95FD5"/>
    <w:rsid w:val="00AA48A2"/>
    <w:rsid w:val="00AB66AD"/>
    <w:rsid w:val="00AC7B69"/>
    <w:rsid w:val="00AF344B"/>
    <w:rsid w:val="00B61A0C"/>
    <w:rsid w:val="00B70D69"/>
    <w:rsid w:val="00B73361"/>
    <w:rsid w:val="00B806A1"/>
    <w:rsid w:val="00B810FD"/>
    <w:rsid w:val="00B92142"/>
    <w:rsid w:val="00BB4AD1"/>
    <w:rsid w:val="00BB5E03"/>
    <w:rsid w:val="00BC16CD"/>
    <w:rsid w:val="00BC1D54"/>
    <w:rsid w:val="00BC6B40"/>
    <w:rsid w:val="00BD4D3B"/>
    <w:rsid w:val="00BF7971"/>
    <w:rsid w:val="00C051D0"/>
    <w:rsid w:val="00C206C3"/>
    <w:rsid w:val="00C22E87"/>
    <w:rsid w:val="00C71790"/>
    <w:rsid w:val="00C755CF"/>
    <w:rsid w:val="00C77121"/>
    <w:rsid w:val="00CB504A"/>
    <w:rsid w:val="00CC042A"/>
    <w:rsid w:val="00CD71E4"/>
    <w:rsid w:val="00CE0C8F"/>
    <w:rsid w:val="00CE58A0"/>
    <w:rsid w:val="00D1027B"/>
    <w:rsid w:val="00D12385"/>
    <w:rsid w:val="00D137D9"/>
    <w:rsid w:val="00D1484B"/>
    <w:rsid w:val="00D63E0F"/>
    <w:rsid w:val="00D75490"/>
    <w:rsid w:val="00D76EBD"/>
    <w:rsid w:val="00D77FEE"/>
    <w:rsid w:val="00D82810"/>
    <w:rsid w:val="00DA08EF"/>
    <w:rsid w:val="00DC4584"/>
    <w:rsid w:val="00DE72E8"/>
    <w:rsid w:val="00DF2D1E"/>
    <w:rsid w:val="00DF7EB5"/>
    <w:rsid w:val="00E351D6"/>
    <w:rsid w:val="00E476C9"/>
    <w:rsid w:val="00E6128B"/>
    <w:rsid w:val="00E72EF2"/>
    <w:rsid w:val="00EE2E60"/>
    <w:rsid w:val="00EF759C"/>
    <w:rsid w:val="00F0343E"/>
    <w:rsid w:val="00F15C50"/>
    <w:rsid w:val="00F20D83"/>
    <w:rsid w:val="00F4016B"/>
    <w:rsid w:val="00F42B04"/>
    <w:rsid w:val="00F50A7A"/>
    <w:rsid w:val="00F57045"/>
    <w:rsid w:val="00F62BC3"/>
    <w:rsid w:val="00F96698"/>
    <w:rsid w:val="00FD1BDE"/>
    <w:rsid w:val="00FE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85DA"/>
  <w15:docId w15:val="{EADE0F41-9360-4954-95E9-DC668B28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326"/>
  </w:style>
  <w:style w:type="paragraph" w:styleId="Nagwek1">
    <w:name w:val="heading 1"/>
    <w:basedOn w:val="Normalny"/>
    <w:next w:val="Normalny"/>
    <w:link w:val="Nagwek1Znak"/>
    <w:qFormat/>
    <w:rsid w:val="00157326"/>
    <w:pPr>
      <w:keepNext/>
      <w:suppressAutoHyphens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57326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7326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57326"/>
    <w:pPr>
      <w:keepNext/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57326"/>
    <w:pPr>
      <w:keepNext/>
      <w:suppressAutoHyphens/>
      <w:spacing w:after="0" w:line="240" w:lineRule="auto"/>
      <w:ind w:left="7371"/>
      <w:jc w:val="right"/>
      <w:outlineLvl w:val="4"/>
    </w:pPr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57326"/>
    <w:pPr>
      <w:keepNext/>
      <w:suppressAutoHyphens/>
      <w:spacing w:after="0" w:line="240" w:lineRule="auto"/>
      <w:jc w:val="center"/>
      <w:outlineLvl w:val="5"/>
    </w:pPr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57326"/>
    <w:pPr>
      <w:keepNext/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57326"/>
    <w:pPr>
      <w:keepNext/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7326"/>
    <w:pPr>
      <w:keepNext/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7326"/>
    <w:rPr>
      <w:rFonts w:ascii="Times New Roman" w:eastAsia="Times New Roman" w:hAnsi="Times New Roman" w:cs="Times New Roman"/>
      <w:b/>
      <w:bCs/>
      <w:sz w:val="32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157326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157326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157326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157326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157326"/>
    <w:rPr>
      <w:rFonts w:ascii="Arial Narrow" w:eastAsia="Times New Roman" w:hAnsi="Arial Narrow" w:cs="Arial Narrow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157326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157326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157326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Tekstdymka">
    <w:name w:val="Balloon Text"/>
    <w:basedOn w:val="Normalny"/>
    <w:link w:val="TekstdymkaZnak"/>
    <w:semiHidden/>
    <w:unhideWhenUsed/>
    <w:rsid w:val="0015732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157326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unhideWhenUsed/>
    <w:rsid w:val="0015732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1"/>
    <w:semiHidden/>
    <w:unhideWhenUsed/>
    <w:rsid w:val="0015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semiHidden/>
    <w:rsid w:val="00157326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15732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5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15732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15732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1"/>
    <w:unhideWhenUsed/>
    <w:rsid w:val="0015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semiHidden/>
    <w:rsid w:val="00157326"/>
  </w:style>
  <w:style w:type="character" w:customStyle="1" w:styleId="NagwekZnak1">
    <w:name w:val="Nagłówek Znak1"/>
    <w:basedOn w:val="Domylnaczcionkaakapitu"/>
    <w:link w:val="Nagwek"/>
    <w:locked/>
    <w:rsid w:val="0015732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1"/>
    <w:unhideWhenUsed/>
    <w:rsid w:val="0015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rsid w:val="00157326"/>
  </w:style>
  <w:style w:type="character" w:customStyle="1" w:styleId="StopkaZnak1">
    <w:name w:val="Stopka Znak1"/>
    <w:basedOn w:val="Domylnaczcionkaakapitu"/>
    <w:link w:val="Stopka"/>
    <w:locked/>
    <w:rsid w:val="0015732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nhideWhenUsed/>
    <w:rsid w:val="001573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5732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573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3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157326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157326"/>
    <w:rPr>
      <w:b/>
      <w:bCs/>
      <w:sz w:val="20"/>
      <w:szCs w:val="20"/>
    </w:rPr>
  </w:style>
  <w:style w:type="character" w:customStyle="1" w:styleId="TematkomentarzaZnak1">
    <w:name w:val="Temat komentarza Znak1"/>
    <w:basedOn w:val="TekstkomentarzaZnak"/>
    <w:link w:val="Tematkomentarza"/>
    <w:semiHidden/>
    <w:locked/>
    <w:rsid w:val="0015732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semiHidden/>
    <w:locked/>
    <w:rsid w:val="00157326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15732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15732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Indeks">
    <w:name w:val="Indeks"/>
    <w:basedOn w:val="Normalny"/>
    <w:rsid w:val="0015732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157326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Standard">
    <w:name w:val="Standard"/>
    <w:rsid w:val="0015732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157326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1573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1573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15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blokowy1">
    <w:name w:val="Tekst blokowy1"/>
    <w:basedOn w:val="Normalny"/>
    <w:rsid w:val="00157326"/>
    <w:pPr>
      <w:suppressAutoHyphens/>
      <w:spacing w:after="0" w:line="240" w:lineRule="auto"/>
      <w:ind w:left="283" w:right="-143" w:hanging="283"/>
    </w:pPr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157326"/>
    <w:pPr>
      <w:suppressAutoHyphens/>
      <w:spacing w:after="0" w:line="240" w:lineRule="auto"/>
      <w:ind w:firstLine="36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pkt">
    <w:name w:val="pkt"/>
    <w:basedOn w:val="Normalny"/>
    <w:rsid w:val="0015732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11">
    <w:name w:val="WW-Tekst11"/>
    <w:basedOn w:val="Normalny"/>
    <w:rsid w:val="00157326"/>
    <w:pPr>
      <w:suppressLineNumbers/>
      <w:suppressAutoHyphens/>
      <w:spacing w:before="120" w:after="120" w:line="240" w:lineRule="auto"/>
    </w:pPr>
    <w:rPr>
      <w:rFonts w:ascii="Arial" w:eastAsia="Times New Roman" w:hAnsi="Arial" w:cs="Albany"/>
      <w:i/>
      <w:iCs/>
      <w:color w:val="000000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1573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ust">
    <w:name w:val="ust"/>
    <w:rsid w:val="00157326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w">
    <w:name w:val="w"/>
    <w:basedOn w:val="Normalny"/>
    <w:rsid w:val="0015732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zh-CN"/>
    </w:rPr>
  </w:style>
  <w:style w:type="paragraph" w:customStyle="1" w:styleId="Default">
    <w:name w:val="Default"/>
    <w:rsid w:val="00157326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15732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157326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15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rsid w:val="00157326"/>
    <w:rPr>
      <w:rFonts w:ascii="Courier New" w:hAnsi="Courier New" w:cs="Courier New" w:hint="default"/>
    </w:rPr>
  </w:style>
  <w:style w:type="character" w:customStyle="1" w:styleId="WW8Num1z1">
    <w:name w:val="WW8Num1z1"/>
    <w:rsid w:val="00157326"/>
    <w:rPr>
      <w:rFonts w:ascii="Wingdings" w:hAnsi="Wingdings" w:cs="Wingdings" w:hint="default"/>
    </w:rPr>
  </w:style>
  <w:style w:type="character" w:customStyle="1" w:styleId="WW8Num1z2">
    <w:name w:val="WW8Num1z2"/>
    <w:rsid w:val="00157326"/>
  </w:style>
  <w:style w:type="character" w:customStyle="1" w:styleId="WW8Num1z3">
    <w:name w:val="WW8Num1z3"/>
    <w:rsid w:val="00157326"/>
    <w:rPr>
      <w:rFonts w:ascii="Symbol" w:hAnsi="Symbol" w:cs="Symbol" w:hint="default"/>
    </w:rPr>
  </w:style>
  <w:style w:type="character" w:customStyle="1" w:styleId="WW8Num1z4">
    <w:name w:val="WW8Num1z4"/>
    <w:rsid w:val="00157326"/>
  </w:style>
  <w:style w:type="character" w:customStyle="1" w:styleId="WW8Num1z5">
    <w:name w:val="WW8Num1z5"/>
    <w:rsid w:val="00157326"/>
  </w:style>
  <w:style w:type="character" w:customStyle="1" w:styleId="WW8Num1z6">
    <w:name w:val="WW8Num1z6"/>
    <w:rsid w:val="00157326"/>
  </w:style>
  <w:style w:type="character" w:customStyle="1" w:styleId="WW8Num1z7">
    <w:name w:val="WW8Num1z7"/>
    <w:rsid w:val="00157326"/>
  </w:style>
  <w:style w:type="character" w:customStyle="1" w:styleId="WW8Num1z8">
    <w:name w:val="WW8Num1z8"/>
    <w:rsid w:val="00157326"/>
  </w:style>
  <w:style w:type="character" w:customStyle="1" w:styleId="WW8Num2z0">
    <w:name w:val="WW8Num2z0"/>
    <w:rsid w:val="00157326"/>
    <w:rPr>
      <w:rFonts w:ascii="Arial" w:hAnsi="Arial" w:cs="Arial" w:hint="default"/>
      <w:sz w:val="22"/>
      <w:szCs w:val="22"/>
    </w:rPr>
  </w:style>
  <w:style w:type="character" w:customStyle="1" w:styleId="WW8Num3z0">
    <w:name w:val="WW8Num3z0"/>
    <w:rsid w:val="00157326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4z0">
    <w:name w:val="WW8Num4z0"/>
    <w:rsid w:val="00157326"/>
    <w:rPr>
      <w:rFonts w:ascii="Times New Roman" w:hAnsi="Times New Roman" w:cs="Times New Roman" w:hint="default"/>
    </w:rPr>
  </w:style>
  <w:style w:type="character" w:customStyle="1" w:styleId="WW8Num5z0">
    <w:name w:val="WW8Num5z0"/>
    <w:rsid w:val="0015732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0">
    <w:name w:val="WW8Num6z0"/>
    <w:rsid w:val="00157326"/>
    <w:rPr>
      <w:rFonts w:ascii="Arial" w:hAnsi="Arial" w:cs="Arial" w:hint="default"/>
      <w:color w:val="0000FF"/>
      <w:sz w:val="22"/>
      <w:szCs w:val="22"/>
    </w:rPr>
  </w:style>
  <w:style w:type="character" w:customStyle="1" w:styleId="WW8Num7z0">
    <w:name w:val="WW8Num7z0"/>
    <w:rsid w:val="00157326"/>
    <w:rPr>
      <w:b/>
      <w:bCs w:val="0"/>
    </w:rPr>
  </w:style>
  <w:style w:type="character" w:customStyle="1" w:styleId="WW8Num8z0">
    <w:name w:val="WW8Num8z0"/>
    <w:rsid w:val="00157326"/>
    <w:rPr>
      <w:rFonts w:ascii="Arial" w:hAnsi="Arial" w:cs="Arial" w:hint="default"/>
    </w:rPr>
  </w:style>
  <w:style w:type="character" w:customStyle="1" w:styleId="WW8Num9z0">
    <w:name w:val="WW8Num9z0"/>
    <w:rsid w:val="00157326"/>
    <w:rPr>
      <w:rFonts w:ascii="Arial" w:hAnsi="Arial" w:cs="Arial" w:hint="default"/>
      <w:sz w:val="22"/>
      <w:szCs w:val="22"/>
    </w:rPr>
  </w:style>
  <w:style w:type="character" w:customStyle="1" w:styleId="WW8Num9z1">
    <w:name w:val="WW8Num9z1"/>
    <w:rsid w:val="00157326"/>
    <w:rPr>
      <w:rFonts w:ascii="Courier New" w:hAnsi="Courier New" w:cs="Courier New" w:hint="default"/>
    </w:rPr>
  </w:style>
  <w:style w:type="character" w:customStyle="1" w:styleId="WW8Num9z2">
    <w:name w:val="WW8Num9z2"/>
    <w:rsid w:val="00157326"/>
    <w:rPr>
      <w:rFonts w:ascii="Wingdings" w:hAnsi="Wingdings" w:cs="Wingdings" w:hint="default"/>
    </w:rPr>
  </w:style>
  <w:style w:type="character" w:customStyle="1" w:styleId="WW8Num9z3">
    <w:name w:val="WW8Num9z3"/>
    <w:rsid w:val="00157326"/>
    <w:rPr>
      <w:rFonts w:ascii="Symbol" w:hAnsi="Symbol" w:cs="Symbol" w:hint="default"/>
    </w:rPr>
  </w:style>
  <w:style w:type="character" w:customStyle="1" w:styleId="WW8Num9z4">
    <w:name w:val="WW8Num9z4"/>
    <w:rsid w:val="00157326"/>
  </w:style>
  <w:style w:type="character" w:customStyle="1" w:styleId="WW8Num9z5">
    <w:name w:val="WW8Num9z5"/>
    <w:rsid w:val="00157326"/>
  </w:style>
  <w:style w:type="character" w:customStyle="1" w:styleId="WW8Num9z6">
    <w:name w:val="WW8Num9z6"/>
    <w:rsid w:val="00157326"/>
  </w:style>
  <w:style w:type="character" w:customStyle="1" w:styleId="WW8Num9z7">
    <w:name w:val="WW8Num9z7"/>
    <w:rsid w:val="00157326"/>
  </w:style>
  <w:style w:type="character" w:customStyle="1" w:styleId="WW8Num9z8">
    <w:name w:val="WW8Num9z8"/>
    <w:rsid w:val="00157326"/>
  </w:style>
  <w:style w:type="character" w:customStyle="1" w:styleId="WW8Num10z0">
    <w:name w:val="WW8Num10z0"/>
    <w:rsid w:val="00157326"/>
    <w:rPr>
      <w:rFonts w:ascii="Arial" w:hAnsi="Arial" w:cs="Arial" w:hint="default"/>
      <w:iCs/>
      <w:sz w:val="22"/>
      <w:szCs w:val="22"/>
    </w:rPr>
  </w:style>
  <w:style w:type="character" w:customStyle="1" w:styleId="WW8Num11z0">
    <w:name w:val="WW8Num11z0"/>
    <w:rsid w:val="00157326"/>
    <w:rPr>
      <w:rFonts w:ascii="Arial" w:hAnsi="Arial" w:cs="Arial" w:hint="default"/>
    </w:rPr>
  </w:style>
  <w:style w:type="character" w:customStyle="1" w:styleId="WW8Num12z0">
    <w:name w:val="WW8Num12z0"/>
    <w:rsid w:val="00157326"/>
    <w:rPr>
      <w:rFonts w:ascii="Arial" w:hAnsi="Arial" w:cs="Times New Roman" w:hint="default"/>
      <w:sz w:val="22"/>
      <w:szCs w:val="22"/>
    </w:rPr>
  </w:style>
  <w:style w:type="character" w:customStyle="1" w:styleId="WW8Num13z0">
    <w:name w:val="WW8Num13z0"/>
    <w:rsid w:val="00157326"/>
    <w:rPr>
      <w:rFonts w:ascii="Arial" w:hAnsi="Arial" w:cs="Arial" w:hint="default"/>
    </w:rPr>
  </w:style>
  <w:style w:type="character" w:customStyle="1" w:styleId="WW8Num14z0">
    <w:name w:val="WW8Num14z0"/>
    <w:rsid w:val="00157326"/>
    <w:rPr>
      <w:rFonts w:ascii="Arial" w:hAnsi="Arial" w:cs="Arial" w:hint="default"/>
      <w:color w:val="000000"/>
      <w:sz w:val="22"/>
      <w:szCs w:val="22"/>
    </w:rPr>
  </w:style>
  <w:style w:type="character" w:customStyle="1" w:styleId="WW8Num14z1">
    <w:name w:val="WW8Num14z1"/>
    <w:rsid w:val="00157326"/>
    <w:rPr>
      <w:rFonts w:ascii="Arial" w:hAnsi="Arial" w:cs="Arial" w:hint="default"/>
    </w:rPr>
  </w:style>
  <w:style w:type="character" w:customStyle="1" w:styleId="WW8Num14z3">
    <w:name w:val="WW8Num14z3"/>
    <w:rsid w:val="00157326"/>
  </w:style>
  <w:style w:type="character" w:customStyle="1" w:styleId="WW8Num14z6">
    <w:name w:val="WW8Num14z6"/>
    <w:rsid w:val="00157326"/>
  </w:style>
  <w:style w:type="character" w:customStyle="1" w:styleId="WW8Num15z0">
    <w:name w:val="WW8Num15z0"/>
    <w:rsid w:val="00157326"/>
    <w:rPr>
      <w:rFonts w:ascii="Arial" w:hAnsi="Arial" w:cs="Arial" w:hint="default"/>
      <w:sz w:val="22"/>
      <w:szCs w:val="22"/>
    </w:rPr>
  </w:style>
  <w:style w:type="character" w:customStyle="1" w:styleId="WW8Num16z0">
    <w:name w:val="WW8Num16z0"/>
    <w:rsid w:val="0015732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sid w:val="00157326"/>
    <w:rPr>
      <w:rFonts w:ascii="Symbol" w:hAnsi="Symbol" w:cs="Symbol" w:hint="default"/>
    </w:rPr>
  </w:style>
  <w:style w:type="character" w:customStyle="1" w:styleId="WW8Num18z0">
    <w:name w:val="WW8Num18z0"/>
    <w:rsid w:val="00157326"/>
    <w:rPr>
      <w:rFonts w:ascii="Arial" w:hAnsi="Arial" w:cs="Times New Roman" w:hint="default"/>
      <w:bCs/>
      <w:sz w:val="22"/>
      <w:szCs w:val="22"/>
    </w:rPr>
  </w:style>
  <w:style w:type="character" w:customStyle="1" w:styleId="WW8Num18z1">
    <w:name w:val="WW8Num18z1"/>
    <w:rsid w:val="00157326"/>
    <w:rPr>
      <w:rFonts w:ascii="Arial" w:hAnsi="Arial" w:cs="Arial" w:hint="default"/>
    </w:rPr>
  </w:style>
  <w:style w:type="character" w:customStyle="1" w:styleId="WW8Num18z2">
    <w:name w:val="WW8Num18z2"/>
    <w:rsid w:val="00157326"/>
  </w:style>
  <w:style w:type="character" w:customStyle="1" w:styleId="WW8Num18z3">
    <w:name w:val="WW8Num18z3"/>
    <w:rsid w:val="00157326"/>
  </w:style>
  <w:style w:type="character" w:customStyle="1" w:styleId="WW8Num18z4">
    <w:name w:val="WW8Num18z4"/>
    <w:rsid w:val="00157326"/>
  </w:style>
  <w:style w:type="character" w:customStyle="1" w:styleId="WW8Num18z5">
    <w:name w:val="WW8Num18z5"/>
    <w:rsid w:val="00157326"/>
  </w:style>
  <w:style w:type="character" w:customStyle="1" w:styleId="WW8Num18z6">
    <w:name w:val="WW8Num18z6"/>
    <w:rsid w:val="00157326"/>
  </w:style>
  <w:style w:type="character" w:customStyle="1" w:styleId="WW8Num18z7">
    <w:name w:val="WW8Num18z7"/>
    <w:rsid w:val="00157326"/>
  </w:style>
  <w:style w:type="character" w:customStyle="1" w:styleId="WW8Num18z8">
    <w:name w:val="WW8Num18z8"/>
    <w:rsid w:val="00157326"/>
  </w:style>
  <w:style w:type="character" w:customStyle="1" w:styleId="WW8Num19z0">
    <w:name w:val="WW8Num19z0"/>
    <w:rsid w:val="00157326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0">
    <w:name w:val="WW8Num20z0"/>
    <w:rsid w:val="00157326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21z0">
    <w:name w:val="WW8Num21z0"/>
    <w:rsid w:val="00157326"/>
    <w:rPr>
      <w:rFonts w:ascii="Arial" w:eastAsia="Times New Roman" w:hAnsi="Arial" w:cs="Arial" w:hint="default"/>
    </w:rPr>
  </w:style>
  <w:style w:type="character" w:customStyle="1" w:styleId="WW8Num21z1">
    <w:name w:val="WW8Num21z1"/>
    <w:rsid w:val="00157326"/>
    <w:rPr>
      <w:rFonts w:ascii="Courier New" w:hAnsi="Courier New" w:cs="Courier New" w:hint="default"/>
    </w:rPr>
  </w:style>
  <w:style w:type="character" w:customStyle="1" w:styleId="WW8Num21z2">
    <w:name w:val="WW8Num21z2"/>
    <w:rsid w:val="00157326"/>
    <w:rPr>
      <w:rFonts w:ascii="Wingdings" w:hAnsi="Wingdings" w:cs="Wingdings" w:hint="default"/>
    </w:rPr>
  </w:style>
  <w:style w:type="character" w:customStyle="1" w:styleId="WW8Num21z3">
    <w:name w:val="WW8Num21z3"/>
    <w:rsid w:val="00157326"/>
    <w:rPr>
      <w:rFonts w:ascii="Symbol" w:hAnsi="Symbol" w:cs="Symbol" w:hint="default"/>
    </w:rPr>
  </w:style>
  <w:style w:type="character" w:customStyle="1" w:styleId="WW8Num21z4">
    <w:name w:val="WW8Num21z4"/>
    <w:rsid w:val="00157326"/>
  </w:style>
  <w:style w:type="character" w:customStyle="1" w:styleId="WW8Num21z5">
    <w:name w:val="WW8Num21z5"/>
    <w:rsid w:val="00157326"/>
  </w:style>
  <w:style w:type="character" w:customStyle="1" w:styleId="WW8Num21z6">
    <w:name w:val="WW8Num21z6"/>
    <w:rsid w:val="00157326"/>
  </w:style>
  <w:style w:type="character" w:customStyle="1" w:styleId="WW8Num21z7">
    <w:name w:val="WW8Num21z7"/>
    <w:rsid w:val="00157326"/>
  </w:style>
  <w:style w:type="character" w:customStyle="1" w:styleId="WW8Num21z8">
    <w:name w:val="WW8Num21z8"/>
    <w:rsid w:val="00157326"/>
  </w:style>
  <w:style w:type="character" w:customStyle="1" w:styleId="WW8Num22z0">
    <w:name w:val="WW8Num22z0"/>
    <w:rsid w:val="00157326"/>
  </w:style>
  <w:style w:type="character" w:customStyle="1" w:styleId="WW8Num22z1">
    <w:name w:val="WW8Num22z1"/>
    <w:rsid w:val="00157326"/>
    <w:rPr>
      <w:rFonts w:ascii="Arial" w:hAnsi="Arial" w:cs="Arial" w:hint="default"/>
      <w:sz w:val="22"/>
      <w:szCs w:val="22"/>
    </w:rPr>
  </w:style>
  <w:style w:type="character" w:customStyle="1" w:styleId="WW8Num23z0">
    <w:name w:val="WW8Num23z0"/>
    <w:rsid w:val="00157326"/>
    <w:rPr>
      <w:rFonts w:ascii="Arial" w:hAnsi="Arial" w:cs="Arial" w:hint="default"/>
      <w:color w:val="000000"/>
      <w:sz w:val="22"/>
      <w:szCs w:val="22"/>
    </w:rPr>
  </w:style>
  <w:style w:type="character" w:customStyle="1" w:styleId="WW8Num24z0">
    <w:name w:val="WW8Num24z0"/>
    <w:rsid w:val="00157326"/>
    <w:rPr>
      <w:rFonts w:ascii="Symbol" w:hAnsi="Symbol" w:cs="Symbol" w:hint="default"/>
    </w:rPr>
  </w:style>
  <w:style w:type="character" w:customStyle="1" w:styleId="WW8Num25z0">
    <w:name w:val="WW8Num25z0"/>
    <w:rsid w:val="00157326"/>
    <w:rPr>
      <w:rFonts w:ascii="Arial" w:hAnsi="Arial" w:cs="Arial" w:hint="default"/>
    </w:rPr>
  </w:style>
  <w:style w:type="character" w:customStyle="1" w:styleId="WW8Num26z0">
    <w:name w:val="WW8Num26z0"/>
    <w:rsid w:val="00157326"/>
    <w:rPr>
      <w:rFonts w:ascii="Arial" w:hAnsi="Arial" w:cs="Times New Roman" w:hint="default"/>
      <w:sz w:val="22"/>
      <w:szCs w:val="22"/>
    </w:rPr>
  </w:style>
  <w:style w:type="character" w:customStyle="1" w:styleId="WW8Num27z0">
    <w:name w:val="WW8Num27z0"/>
    <w:rsid w:val="00157326"/>
    <w:rPr>
      <w:rFonts w:ascii="Arial" w:hAnsi="Arial" w:cs="Times New Roman" w:hint="default"/>
      <w:color w:val="000000"/>
      <w:sz w:val="22"/>
      <w:szCs w:val="22"/>
    </w:rPr>
  </w:style>
  <w:style w:type="character" w:customStyle="1" w:styleId="WW8Num28z0">
    <w:name w:val="WW8Num28z0"/>
    <w:rsid w:val="00157326"/>
    <w:rPr>
      <w:rFonts w:ascii="Arial" w:hAnsi="Arial" w:cs="Arial" w:hint="default"/>
      <w:sz w:val="22"/>
      <w:szCs w:val="22"/>
    </w:rPr>
  </w:style>
  <w:style w:type="character" w:customStyle="1" w:styleId="WW8Num29z0">
    <w:name w:val="WW8Num29z0"/>
    <w:rsid w:val="00157326"/>
    <w:rPr>
      <w:rFonts w:ascii="Verdana" w:eastAsia="Times New Roman" w:hAnsi="Verdana" w:cs="Tahoma" w:hint="default"/>
    </w:rPr>
  </w:style>
  <w:style w:type="character" w:customStyle="1" w:styleId="WW8Num30z0">
    <w:name w:val="WW8Num30z0"/>
    <w:rsid w:val="00157326"/>
    <w:rPr>
      <w:rFonts w:ascii="Arial" w:hAnsi="Arial" w:cs="Arial" w:hint="default"/>
      <w:b w:val="0"/>
      <w:bCs w:val="0"/>
    </w:rPr>
  </w:style>
  <w:style w:type="character" w:customStyle="1" w:styleId="WW8Num31z0">
    <w:name w:val="WW8Num31z0"/>
    <w:rsid w:val="00157326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31z1">
    <w:name w:val="WW8Num31z1"/>
    <w:rsid w:val="00157326"/>
  </w:style>
  <w:style w:type="character" w:customStyle="1" w:styleId="WW8Num31z2">
    <w:name w:val="WW8Num31z2"/>
    <w:rsid w:val="00157326"/>
    <w:rPr>
      <w:rFonts w:ascii="Arial" w:hAnsi="Arial" w:cs="Arial" w:hint="default"/>
    </w:rPr>
  </w:style>
  <w:style w:type="character" w:customStyle="1" w:styleId="WW8Num31z3">
    <w:name w:val="WW8Num31z3"/>
    <w:rsid w:val="00157326"/>
  </w:style>
  <w:style w:type="character" w:customStyle="1" w:styleId="WW8Num32z0">
    <w:name w:val="WW8Num32z0"/>
    <w:rsid w:val="00157326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2z1">
    <w:name w:val="WW8Num32z1"/>
    <w:rsid w:val="00157326"/>
    <w:rPr>
      <w:rFonts w:ascii="Arial" w:hAnsi="Arial" w:cs="Arial" w:hint="default"/>
    </w:rPr>
  </w:style>
  <w:style w:type="character" w:customStyle="1" w:styleId="WW8Num32z2">
    <w:name w:val="WW8Num32z2"/>
    <w:rsid w:val="00157326"/>
    <w:rPr>
      <w:rFonts w:ascii="Arial" w:hAnsi="Arial" w:cs="Arial" w:hint="default"/>
    </w:rPr>
  </w:style>
  <w:style w:type="character" w:customStyle="1" w:styleId="WW8Num32z3">
    <w:name w:val="WW8Num32z3"/>
    <w:rsid w:val="00157326"/>
  </w:style>
  <w:style w:type="character" w:customStyle="1" w:styleId="WW8Num32z4">
    <w:name w:val="WW8Num32z4"/>
    <w:rsid w:val="00157326"/>
  </w:style>
  <w:style w:type="character" w:customStyle="1" w:styleId="WW8Num32z5">
    <w:name w:val="WW8Num32z5"/>
    <w:rsid w:val="00157326"/>
  </w:style>
  <w:style w:type="character" w:customStyle="1" w:styleId="WW8Num32z6">
    <w:name w:val="WW8Num32z6"/>
    <w:rsid w:val="00157326"/>
  </w:style>
  <w:style w:type="character" w:customStyle="1" w:styleId="WW8Num32z7">
    <w:name w:val="WW8Num32z7"/>
    <w:rsid w:val="00157326"/>
  </w:style>
  <w:style w:type="character" w:customStyle="1" w:styleId="WW8Num32z8">
    <w:name w:val="WW8Num32z8"/>
    <w:rsid w:val="00157326"/>
  </w:style>
  <w:style w:type="character" w:customStyle="1" w:styleId="WW8Num33z0">
    <w:name w:val="WW8Num33z0"/>
    <w:rsid w:val="00157326"/>
    <w:rPr>
      <w:rFonts w:ascii="Arial" w:hAnsi="Arial" w:cs="Arial" w:hint="default"/>
    </w:rPr>
  </w:style>
  <w:style w:type="character" w:customStyle="1" w:styleId="WW8Num34z0">
    <w:name w:val="WW8Num34z0"/>
    <w:rsid w:val="00157326"/>
    <w:rPr>
      <w:rFonts w:ascii="Arial" w:hAnsi="Arial" w:cs="Times New Roman" w:hint="default"/>
      <w:sz w:val="22"/>
      <w:szCs w:val="22"/>
    </w:rPr>
  </w:style>
  <w:style w:type="character" w:customStyle="1" w:styleId="WW8Num35z0">
    <w:name w:val="WW8Num35z0"/>
    <w:rsid w:val="00157326"/>
  </w:style>
  <w:style w:type="character" w:customStyle="1" w:styleId="WW8Num36z0">
    <w:name w:val="WW8Num36z0"/>
    <w:rsid w:val="00157326"/>
  </w:style>
  <w:style w:type="character" w:customStyle="1" w:styleId="WW8Num36z1">
    <w:name w:val="WW8Num36z1"/>
    <w:rsid w:val="00157326"/>
  </w:style>
  <w:style w:type="character" w:customStyle="1" w:styleId="WW8Num36z2">
    <w:name w:val="WW8Num36z2"/>
    <w:rsid w:val="00157326"/>
  </w:style>
  <w:style w:type="character" w:customStyle="1" w:styleId="WW8Num36z3">
    <w:name w:val="WW8Num36z3"/>
    <w:rsid w:val="00157326"/>
  </w:style>
  <w:style w:type="character" w:customStyle="1" w:styleId="WW8Num36z4">
    <w:name w:val="WW8Num36z4"/>
    <w:rsid w:val="00157326"/>
  </w:style>
  <w:style w:type="character" w:customStyle="1" w:styleId="WW8Num36z5">
    <w:name w:val="WW8Num36z5"/>
    <w:rsid w:val="00157326"/>
  </w:style>
  <w:style w:type="character" w:customStyle="1" w:styleId="WW8Num36z6">
    <w:name w:val="WW8Num36z6"/>
    <w:rsid w:val="00157326"/>
  </w:style>
  <w:style w:type="character" w:customStyle="1" w:styleId="WW8Num36z7">
    <w:name w:val="WW8Num36z7"/>
    <w:rsid w:val="00157326"/>
  </w:style>
  <w:style w:type="character" w:customStyle="1" w:styleId="WW8Num36z8">
    <w:name w:val="WW8Num36z8"/>
    <w:rsid w:val="00157326"/>
  </w:style>
  <w:style w:type="character" w:customStyle="1" w:styleId="WW8Num37z0">
    <w:name w:val="WW8Num37z0"/>
    <w:rsid w:val="00157326"/>
    <w:rPr>
      <w:rFonts w:ascii="Times New Roman" w:hAnsi="Times New Roman" w:cs="Times New Roman" w:hint="default"/>
    </w:rPr>
  </w:style>
  <w:style w:type="character" w:customStyle="1" w:styleId="WW8Num38z0">
    <w:name w:val="WW8Num38z0"/>
    <w:rsid w:val="00157326"/>
    <w:rPr>
      <w:rFonts w:ascii="Symbol" w:hAnsi="Symbol" w:cs="Symbol" w:hint="default"/>
      <w:sz w:val="16"/>
      <w:szCs w:val="16"/>
    </w:rPr>
  </w:style>
  <w:style w:type="character" w:customStyle="1" w:styleId="WW8Num39z0">
    <w:name w:val="WW8Num39z0"/>
    <w:rsid w:val="00157326"/>
  </w:style>
  <w:style w:type="character" w:customStyle="1" w:styleId="WW8Num40z0">
    <w:name w:val="WW8Num40z0"/>
    <w:rsid w:val="00157326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WW8Num41z0">
    <w:name w:val="WW8Num41z0"/>
    <w:rsid w:val="00157326"/>
    <w:rPr>
      <w:rFonts w:ascii="Arial" w:hAnsi="Arial" w:cs="Arial" w:hint="default"/>
      <w:b w:val="0"/>
      <w:bCs w:val="0"/>
      <w:i w:val="0"/>
      <w:iCs w:val="0"/>
      <w:sz w:val="24"/>
    </w:rPr>
  </w:style>
  <w:style w:type="character" w:customStyle="1" w:styleId="WW8Num41z1">
    <w:name w:val="WW8Num41z1"/>
    <w:rsid w:val="00157326"/>
  </w:style>
  <w:style w:type="character" w:customStyle="1" w:styleId="WW8Num41z2">
    <w:name w:val="WW8Num41z2"/>
    <w:rsid w:val="00157326"/>
  </w:style>
  <w:style w:type="character" w:customStyle="1" w:styleId="WW8Num41z3">
    <w:name w:val="WW8Num41z3"/>
    <w:rsid w:val="00157326"/>
  </w:style>
  <w:style w:type="character" w:customStyle="1" w:styleId="WW8Num41z4">
    <w:name w:val="WW8Num41z4"/>
    <w:rsid w:val="00157326"/>
  </w:style>
  <w:style w:type="character" w:customStyle="1" w:styleId="WW8Num41z5">
    <w:name w:val="WW8Num41z5"/>
    <w:rsid w:val="00157326"/>
  </w:style>
  <w:style w:type="character" w:customStyle="1" w:styleId="WW8Num41z6">
    <w:name w:val="WW8Num41z6"/>
    <w:rsid w:val="00157326"/>
  </w:style>
  <w:style w:type="character" w:customStyle="1" w:styleId="WW8Num41z7">
    <w:name w:val="WW8Num41z7"/>
    <w:rsid w:val="00157326"/>
  </w:style>
  <w:style w:type="character" w:customStyle="1" w:styleId="WW8Num41z8">
    <w:name w:val="WW8Num41z8"/>
    <w:rsid w:val="00157326"/>
  </w:style>
  <w:style w:type="character" w:customStyle="1" w:styleId="WW8Num42z0">
    <w:name w:val="WW8Num42z0"/>
    <w:rsid w:val="00157326"/>
    <w:rPr>
      <w:rFonts w:ascii="Arial" w:hAnsi="Arial" w:cs="Arial" w:hint="default"/>
      <w:color w:val="000000"/>
      <w:sz w:val="22"/>
      <w:szCs w:val="22"/>
    </w:rPr>
  </w:style>
  <w:style w:type="character" w:customStyle="1" w:styleId="WW8Num43z0">
    <w:name w:val="WW8Num43z0"/>
    <w:rsid w:val="00157326"/>
    <w:rPr>
      <w:rFonts w:ascii="Times New Roman" w:hAnsi="Times New Roman" w:cs="Times New Roman" w:hint="default"/>
    </w:rPr>
  </w:style>
  <w:style w:type="character" w:customStyle="1" w:styleId="WW8Num44z0">
    <w:name w:val="WW8Num44z0"/>
    <w:rsid w:val="0015732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44z1">
    <w:name w:val="WW8Num44z1"/>
    <w:rsid w:val="00157326"/>
  </w:style>
  <w:style w:type="character" w:customStyle="1" w:styleId="WW8Num44z2">
    <w:name w:val="WW8Num44z2"/>
    <w:rsid w:val="00157326"/>
  </w:style>
  <w:style w:type="character" w:customStyle="1" w:styleId="WW8Num44z3">
    <w:name w:val="WW8Num44z3"/>
    <w:rsid w:val="00157326"/>
  </w:style>
  <w:style w:type="character" w:customStyle="1" w:styleId="WW8Num44z4">
    <w:name w:val="WW8Num44z4"/>
    <w:rsid w:val="00157326"/>
  </w:style>
  <w:style w:type="character" w:customStyle="1" w:styleId="WW8Num44z5">
    <w:name w:val="WW8Num44z5"/>
    <w:rsid w:val="00157326"/>
  </w:style>
  <w:style w:type="character" w:customStyle="1" w:styleId="WW8Num44z6">
    <w:name w:val="WW8Num44z6"/>
    <w:rsid w:val="00157326"/>
  </w:style>
  <w:style w:type="character" w:customStyle="1" w:styleId="WW8Num44z7">
    <w:name w:val="WW8Num44z7"/>
    <w:rsid w:val="00157326"/>
  </w:style>
  <w:style w:type="character" w:customStyle="1" w:styleId="WW8Num44z8">
    <w:name w:val="WW8Num44z8"/>
    <w:rsid w:val="00157326"/>
  </w:style>
  <w:style w:type="character" w:customStyle="1" w:styleId="WW8Num45z0">
    <w:name w:val="WW8Num45z0"/>
    <w:rsid w:val="00157326"/>
  </w:style>
  <w:style w:type="character" w:customStyle="1" w:styleId="WW8Num46z0">
    <w:name w:val="WW8Num46z0"/>
    <w:rsid w:val="00157326"/>
    <w:rPr>
      <w:rFonts w:ascii="Arial" w:hAnsi="Arial" w:cs="Arial" w:hint="default"/>
      <w:color w:val="000000"/>
      <w:spacing w:val="-3"/>
      <w:sz w:val="22"/>
      <w:szCs w:val="22"/>
      <w:shd w:val="clear" w:color="auto" w:fill="FFFFFF"/>
    </w:rPr>
  </w:style>
  <w:style w:type="character" w:customStyle="1" w:styleId="WW8Num47z0">
    <w:name w:val="WW8Num47z0"/>
    <w:rsid w:val="00157326"/>
    <w:rPr>
      <w:rFonts w:ascii="Arial" w:hAnsi="Arial" w:cs="Arial" w:hint="default"/>
      <w:color w:val="000000"/>
      <w:sz w:val="22"/>
      <w:szCs w:val="22"/>
    </w:rPr>
  </w:style>
  <w:style w:type="character" w:customStyle="1" w:styleId="WW8Num48z0">
    <w:name w:val="WW8Num48z0"/>
    <w:rsid w:val="0015732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9z0">
    <w:name w:val="WW8Num49z0"/>
    <w:rsid w:val="0015732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0z0">
    <w:name w:val="WW8Num50z0"/>
    <w:rsid w:val="00157326"/>
    <w:rPr>
      <w:rFonts w:ascii="Times New Roman" w:hAnsi="Times New Roman" w:cs="Times New Roman" w:hint="default"/>
    </w:rPr>
  </w:style>
  <w:style w:type="character" w:customStyle="1" w:styleId="WW8Num51z0">
    <w:name w:val="WW8Num51z0"/>
    <w:rsid w:val="00157326"/>
    <w:rPr>
      <w:rFonts w:ascii="Arial" w:hAnsi="Arial" w:cs="Times New Roman" w:hint="default"/>
      <w:i w:val="0"/>
      <w:iCs/>
      <w:sz w:val="22"/>
      <w:szCs w:val="22"/>
    </w:rPr>
  </w:style>
  <w:style w:type="character" w:customStyle="1" w:styleId="WW8Num51z1">
    <w:name w:val="WW8Num51z1"/>
    <w:rsid w:val="00157326"/>
    <w:rPr>
      <w:rFonts w:ascii="Times New Roman" w:hAnsi="Times New Roman" w:cs="Times New Roman" w:hint="default"/>
    </w:rPr>
  </w:style>
  <w:style w:type="character" w:customStyle="1" w:styleId="WW8Num51z2">
    <w:name w:val="WW8Num51z2"/>
    <w:rsid w:val="00157326"/>
  </w:style>
  <w:style w:type="character" w:customStyle="1" w:styleId="WW8Num51z3">
    <w:name w:val="WW8Num51z3"/>
    <w:rsid w:val="00157326"/>
  </w:style>
  <w:style w:type="character" w:customStyle="1" w:styleId="WW8Num51z4">
    <w:name w:val="WW8Num51z4"/>
    <w:rsid w:val="00157326"/>
  </w:style>
  <w:style w:type="character" w:customStyle="1" w:styleId="WW8Num51z5">
    <w:name w:val="WW8Num51z5"/>
    <w:rsid w:val="00157326"/>
  </w:style>
  <w:style w:type="character" w:customStyle="1" w:styleId="WW8Num51z6">
    <w:name w:val="WW8Num51z6"/>
    <w:rsid w:val="00157326"/>
  </w:style>
  <w:style w:type="character" w:customStyle="1" w:styleId="WW8Num51z7">
    <w:name w:val="WW8Num51z7"/>
    <w:rsid w:val="00157326"/>
  </w:style>
  <w:style w:type="character" w:customStyle="1" w:styleId="WW8Num51z8">
    <w:name w:val="WW8Num51z8"/>
    <w:rsid w:val="00157326"/>
  </w:style>
  <w:style w:type="character" w:customStyle="1" w:styleId="WW8Num52z0">
    <w:name w:val="WW8Num52z0"/>
    <w:rsid w:val="00157326"/>
    <w:rPr>
      <w:rFonts w:ascii="Arial" w:hAnsi="Arial" w:cs="Times New Roman" w:hint="default"/>
      <w:sz w:val="22"/>
      <w:szCs w:val="22"/>
    </w:rPr>
  </w:style>
  <w:style w:type="character" w:customStyle="1" w:styleId="WW8Num52z1">
    <w:name w:val="WW8Num52z1"/>
    <w:rsid w:val="00157326"/>
  </w:style>
  <w:style w:type="character" w:customStyle="1" w:styleId="WW8Num52z2">
    <w:name w:val="WW8Num52z2"/>
    <w:rsid w:val="00157326"/>
    <w:rPr>
      <w:rFonts w:ascii="Times New Roman" w:hAnsi="Times New Roman" w:cs="Times New Roman" w:hint="default"/>
    </w:rPr>
  </w:style>
  <w:style w:type="character" w:customStyle="1" w:styleId="WW8Num52z3">
    <w:name w:val="WW8Num52z3"/>
    <w:rsid w:val="00157326"/>
  </w:style>
  <w:style w:type="character" w:customStyle="1" w:styleId="WW8Num52z4">
    <w:name w:val="WW8Num52z4"/>
    <w:rsid w:val="00157326"/>
  </w:style>
  <w:style w:type="character" w:customStyle="1" w:styleId="WW8Num52z5">
    <w:name w:val="WW8Num52z5"/>
    <w:rsid w:val="00157326"/>
  </w:style>
  <w:style w:type="character" w:customStyle="1" w:styleId="WW8Num52z6">
    <w:name w:val="WW8Num52z6"/>
    <w:rsid w:val="00157326"/>
  </w:style>
  <w:style w:type="character" w:customStyle="1" w:styleId="WW8Num52z7">
    <w:name w:val="WW8Num52z7"/>
    <w:rsid w:val="00157326"/>
  </w:style>
  <w:style w:type="character" w:customStyle="1" w:styleId="WW8Num52z8">
    <w:name w:val="WW8Num52z8"/>
    <w:rsid w:val="00157326"/>
  </w:style>
  <w:style w:type="character" w:customStyle="1" w:styleId="WW8Num53z0">
    <w:name w:val="WW8Num53z0"/>
    <w:rsid w:val="00157326"/>
    <w:rPr>
      <w:rFonts w:ascii="Arial" w:hAnsi="Arial" w:cs="Arial" w:hint="default"/>
    </w:rPr>
  </w:style>
  <w:style w:type="character" w:customStyle="1" w:styleId="WW8Num54z0">
    <w:name w:val="WW8Num54z0"/>
    <w:rsid w:val="00157326"/>
    <w:rPr>
      <w:rFonts w:ascii="Arial" w:hAnsi="Arial" w:cs="Arial" w:hint="default"/>
      <w:bCs/>
      <w:sz w:val="22"/>
      <w:szCs w:val="22"/>
    </w:rPr>
  </w:style>
  <w:style w:type="character" w:customStyle="1" w:styleId="WW8Num55z0">
    <w:name w:val="WW8Num55z0"/>
    <w:rsid w:val="00157326"/>
    <w:rPr>
      <w:rFonts w:ascii="Arial" w:hAnsi="Arial" w:cs="Times New Roman" w:hint="default"/>
      <w:color w:val="000000"/>
      <w:sz w:val="22"/>
      <w:szCs w:val="22"/>
    </w:rPr>
  </w:style>
  <w:style w:type="character" w:customStyle="1" w:styleId="WW8Num56z0">
    <w:name w:val="WW8Num56z0"/>
    <w:rsid w:val="00157326"/>
    <w:rPr>
      <w:rFonts w:ascii="Wingdings" w:hAnsi="Wingdings" w:cs="Wingdings" w:hint="default"/>
      <w:sz w:val="22"/>
    </w:rPr>
  </w:style>
  <w:style w:type="character" w:customStyle="1" w:styleId="WW8Num57z0">
    <w:name w:val="WW8Num57z0"/>
    <w:rsid w:val="00157326"/>
    <w:rPr>
      <w:rFonts w:ascii="Arial" w:hAnsi="Arial" w:cs="Arial" w:hint="default"/>
      <w:sz w:val="22"/>
      <w:szCs w:val="22"/>
    </w:rPr>
  </w:style>
  <w:style w:type="character" w:customStyle="1" w:styleId="WW8Num58z0">
    <w:name w:val="WW8Num58z0"/>
    <w:rsid w:val="00157326"/>
    <w:rPr>
      <w:rFonts w:ascii="Arial" w:hAnsi="Arial" w:cs="Arial" w:hint="default"/>
      <w:sz w:val="22"/>
      <w:szCs w:val="22"/>
    </w:rPr>
  </w:style>
  <w:style w:type="character" w:customStyle="1" w:styleId="WW8Num59z0">
    <w:name w:val="WW8Num59z0"/>
    <w:rsid w:val="00157326"/>
    <w:rPr>
      <w:rFonts w:ascii="Arial" w:hAnsi="Arial" w:cs="Arial" w:hint="default"/>
      <w:color w:val="000000"/>
      <w:sz w:val="22"/>
      <w:szCs w:val="22"/>
    </w:rPr>
  </w:style>
  <w:style w:type="character" w:customStyle="1" w:styleId="WW8Num60z0">
    <w:name w:val="WW8Num60z0"/>
    <w:rsid w:val="00157326"/>
    <w:rPr>
      <w:rFonts w:ascii="Arial" w:hAnsi="Arial" w:cs="Arial" w:hint="default"/>
      <w:sz w:val="22"/>
      <w:szCs w:val="22"/>
    </w:rPr>
  </w:style>
  <w:style w:type="character" w:customStyle="1" w:styleId="WW8Num60z2">
    <w:name w:val="WW8Num60z2"/>
    <w:rsid w:val="00157326"/>
  </w:style>
  <w:style w:type="character" w:customStyle="1" w:styleId="WW8Num61z0">
    <w:name w:val="WW8Num61z0"/>
    <w:rsid w:val="00157326"/>
    <w:rPr>
      <w:rFonts w:ascii="Arial" w:hAnsi="Arial" w:cs="Arial" w:hint="default"/>
    </w:rPr>
  </w:style>
  <w:style w:type="character" w:customStyle="1" w:styleId="WW8Num62z0">
    <w:name w:val="WW8Num62z0"/>
    <w:rsid w:val="00157326"/>
    <w:rPr>
      <w:rFonts w:ascii="Wingdings" w:hAnsi="Wingdings" w:cs="Wingdings" w:hint="default"/>
      <w:b/>
      <w:bCs w:val="0"/>
      <w:color w:val="000000"/>
      <w:sz w:val="22"/>
      <w:szCs w:val="22"/>
    </w:rPr>
  </w:style>
  <w:style w:type="character" w:customStyle="1" w:styleId="WW8Num63z0">
    <w:name w:val="WW8Num63z0"/>
    <w:rsid w:val="00157326"/>
    <w:rPr>
      <w:rFonts w:ascii="Arial" w:hAnsi="Arial" w:cs="Arial" w:hint="default"/>
      <w:b w:val="0"/>
      <w:bCs w:val="0"/>
      <w:i w:val="0"/>
      <w:iCs w:val="0"/>
      <w:sz w:val="20"/>
    </w:rPr>
  </w:style>
  <w:style w:type="character" w:customStyle="1" w:styleId="WW8Num64z0">
    <w:name w:val="WW8Num64z0"/>
    <w:rsid w:val="00157326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65z0">
    <w:name w:val="WW8Num65z0"/>
    <w:rsid w:val="00157326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66z0">
    <w:name w:val="WW8Num66z0"/>
    <w:rsid w:val="00157326"/>
    <w:rPr>
      <w:rFonts w:ascii="Arial" w:hAnsi="Arial" w:cs="Arial" w:hint="default"/>
      <w:sz w:val="22"/>
      <w:szCs w:val="22"/>
    </w:rPr>
  </w:style>
  <w:style w:type="character" w:customStyle="1" w:styleId="WW8Num67z0">
    <w:name w:val="WW8Num67z0"/>
    <w:rsid w:val="00157326"/>
    <w:rPr>
      <w:rFonts w:ascii="Wingdings" w:hAnsi="Wingdings" w:cs="Wingdings" w:hint="default"/>
    </w:rPr>
  </w:style>
  <w:style w:type="character" w:customStyle="1" w:styleId="WW8Num68z0">
    <w:name w:val="WW8Num68z0"/>
    <w:rsid w:val="00157326"/>
    <w:rPr>
      <w:rFonts w:ascii="Arial" w:hAnsi="Arial" w:cs="Arial" w:hint="default"/>
      <w:color w:val="000000"/>
      <w:sz w:val="22"/>
      <w:szCs w:val="22"/>
    </w:rPr>
  </w:style>
  <w:style w:type="character" w:customStyle="1" w:styleId="WW8Num69z0">
    <w:name w:val="WW8Num69z0"/>
    <w:rsid w:val="00157326"/>
    <w:rPr>
      <w:rFonts w:ascii="Wingdings" w:hAnsi="Wingdings" w:cs="Wingdings" w:hint="default"/>
      <w:sz w:val="22"/>
      <w:szCs w:val="22"/>
    </w:rPr>
  </w:style>
  <w:style w:type="character" w:customStyle="1" w:styleId="WW8Num70z0">
    <w:name w:val="WW8Num70z0"/>
    <w:rsid w:val="00157326"/>
    <w:rPr>
      <w:rFonts w:ascii="Wingdings" w:hAnsi="Wingdings" w:cs="Wingdings" w:hint="default"/>
      <w:sz w:val="18"/>
    </w:rPr>
  </w:style>
  <w:style w:type="character" w:customStyle="1" w:styleId="WW8Num71z0">
    <w:name w:val="WW8Num71z0"/>
    <w:rsid w:val="00157326"/>
  </w:style>
  <w:style w:type="character" w:customStyle="1" w:styleId="WW8Num71z1">
    <w:name w:val="WW8Num71z1"/>
    <w:rsid w:val="00157326"/>
  </w:style>
  <w:style w:type="character" w:customStyle="1" w:styleId="WW8Num71z2">
    <w:name w:val="WW8Num71z2"/>
    <w:rsid w:val="00157326"/>
  </w:style>
  <w:style w:type="character" w:customStyle="1" w:styleId="WW8Num71z3">
    <w:name w:val="WW8Num71z3"/>
    <w:rsid w:val="00157326"/>
  </w:style>
  <w:style w:type="character" w:customStyle="1" w:styleId="WW8Num71z4">
    <w:name w:val="WW8Num71z4"/>
    <w:rsid w:val="00157326"/>
  </w:style>
  <w:style w:type="character" w:customStyle="1" w:styleId="WW8Num71z5">
    <w:name w:val="WW8Num71z5"/>
    <w:rsid w:val="00157326"/>
  </w:style>
  <w:style w:type="character" w:customStyle="1" w:styleId="WW8Num71z6">
    <w:name w:val="WW8Num71z6"/>
    <w:rsid w:val="00157326"/>
  </w:style>
  <w:style w:type="character" w:customStyle="1" w:styleId="WW8Num71z7">
    <w:name w:val="WW8Num71z7"/>
    <w:rsid w:val="00157326"/>
  </w:style>
  <w:style w:type="character" w:customStyle="1" w:styleId="WW8Num71z8">
    <w:name w:val="WW8Num71z8"/>
    <w:rsid w:val="00157326"/>
  </w:style>
  <w:style w:type="character" w:customStyle="1" w:styleId="WW8Num72z0">
    <w:name w:val="WW8Num72z0"/>
    <w:rsid w:val="00157326"/>
    <w:rPr>
      <w:rFonts w:ascii="Wingdings" w:hAnsi="Wingdings" w:cs="Wingdings" w:hint="default"/>
      <w:sz w:val="18"/>
    </w:rPr>
  </w:style>
  <w:style w:type="character" w:customStyle="1" w:styleId="WW8Num73z0">
    <w:name w:val="WW8Num73z0"/>
    <w:rsid w:val="00157326"/>
    <w:rPr>
      <w:rFonts w:ascii="Times New Roman" w:hAnsi="Times New Roman" w:cs="Times New Roman" w:hint="default"/>
    </w:rPr>
  </w:style>
  <w:style w:type="character" w:customStyle="1" w:styleId="WW8Num74z0">
    <w:name w:val="WW8Num74z0"/>
    <w:rsid w:val="00157326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75z0">
    <w:name w:val="WW8Num75z0"/>
    <w:rsid w:val="00157326"/>
    <w:rPr>
      <w:rFonts w:ascii="Verdana" w:hAnsi="Verdana" w:cs="Verdana" w:hint="default"/>
    </w:rPr>
  </w:style>
  <w:style w:type="character" w:customStyle="1" w:styleId="WW8Num75z1">
    <w:name w:val="WW8Num75z1"/>
    <w:rsid w:val="00157326"/>
  </w:style>
  <w:style w:type="character" w:customStyle="1" w:styleId="WW8Num75z2">
    <w:name w:val="WW8Num75z2"/>
    <w:rsid w:val="00157326"/>
  </w:style>
  <w:style w:type="character" w:customStyle="1" w:styleId="WW8Num75z3">
    <w:name w:val="WW8Num75z3"/>
    <w:rsid w:val="00157326"/>
  </w:style>
  <w:style w:type="character" w:customStyle="1" w:styleId="WW8Num75z4">
    <w:name w:val="WW8Num75z4"/>
    <w:rsid w:val="00157326"/>
  </w:style>
  <w:style w:type="character" w:customStyle="1" w:styleId="WW8Num75z5">
    <w:name w:val="WW8Num75z5"/>
    <w:rsid w:val="00157326"/>
  </w:style>
  <w:style w:type="character" w:customStyle="1" w:styleId="WW8Num75z6">
    <w:name w:val="WW8Num75z6"/>
    <w:rsid w:val="00157326"/>
  </w:style>
  <w:style w:type="character" w:customStyle="1" w:styleId="WW8Num75z7">
    <w:name w:val="WW8Num75z7"/>
    <w:rsid w:val="00157326"/>
  </w:style>
  <w:style w:type="character" w:customStyle="1" w:styleId="WW8Num75z8">
    <w:name w:val="WW8Num75z8"/>
    <w:rsid w:val="00157326"/>
  </w:style>
  <w:style w:type="character" w:customStyle="1" w:styleId="WW8Num76z0">
    <w:name w:val="WW8Num76z0"/>
    <w:rsid w:val="00157326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76z1">
    <w:name w:val="WW8Num76z1"/>
    <w:rsid w:val="00157326"/>
  </w:style>
  <w:style w:type="character" w:customStyle="1" w:styleId="WW8Num76z2">
    <w:name w:val="WW8Num76z2"/>
    <w:rsid w:val="00157326"/>
  </w:style>
  <w:style w:type="character" w:customStyle="1" w:styleId="WW8Num76z3">
    <w:name w:val="WW8Num76z3"/>
    <w:rsid w:val="00157326"/>
  </w:style>
  <w:style w:type="character" w:customStyle="1" w:styleId="WW8Num76z4">
    <w:name w:val="WW8Num76z4"/>
    <w:rsid w:val="00157326"/>
  </w:style>
  <w:style w:type="character" w:customStyle="1" w:styleId="WW8Num76z5">
    <w:name w:val="WW8Num76z5"/>
    <w:rsid w:val="00157326"/>
  </w:style>
  <w:style w:type="character" w:customStyle="1" w:styleId="WW8Num76z6">
    <w:name w:val="WW8Num76z6"/>
    <w:rsid w:val="00157326"/>
  </w:style>
  <w:style w:type="character" w:customStyle="1" w:styleId="WW8Num76z7">
    <w:name w:val="WW8Num76z7"/>
    <w:rsid w:val="00157326"/>
  </w:style>
  <w:style w:type="character" w:customStyle="1" w:styleId="WW8Num76z8">
    <w:name w:val="WW8Num76z8"/>
    <w:rsid w:val="00157326"/>
  </w:style>
  <w:style w:type="character" w:customStyle="1" w:styleId="WW8Num77z0">
    <w:name w:val="WW8Num77z0"/>
    <w:rsid w:val="0015732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7z1">
    <w:name w:val="WW8Num77z1"/>
    <w:rsid w:val="00157326"/>
  </w:style>
  <w:style w:type="character" w:customStyle="1" w:styleId="WW8Num77z2">
    <w:name w:val="WW8Num77z2"/>
    <w:rsid w:val="00157326"/>
  </w:style>
  <w:style w:type="character" w:customStyle="1" w:styleId="WW8Num77z3">
    <w:name w:val="WW8Num77z3"/>
    <w:rsid w:val="00157326"/>
  </w:style>
  <w:style w:type="character" w:customStyle="1" w:styleId="WW8Num77z4">
    <w:name w:val="WW8Num77z4"/>
    <w:rsid w:val="00157326"/>
  </w:style>
  <w:style w:type="character" w:customStyle="1" w:styleId="WW8Num77z5">
    <w:name w:val="WW8Num77z5"/>
    <w:rsid w:val="00157326"/>
  </w:style>
  <w:style w:type="character" w:customStyle="1" w:styleId="WW8Num77z6">
    <w:name w:val="WW8Num77z6"/>
    <w:rsid w:val="00157326"/>
  </w:style>
  <w:style w:type="character" w:customStyle="1" w:styleId="WW8Num77z7">
    <w:name w:val="WW8Num77z7"/>
    <w:rsid w:val="00157326"/>
  </w:style>
  <w:style w:type="character" w:customStyle="1" w:styleId="WW8Num77z8">
    <w:name w:val="WW8Num77z8"/>
    <w:rsid w:val="00157326"/>
  </w:style>
  <w:style w:type="character" w:customStyle="1" w:styleId="WW8Num78z0">
    <w:name w:val="WW8Num78z0"/>
    <w:rsid w:val="00157326"/>
    <w:rPr>
      <w:b w:val="0"/>
      <w:bCs w:val="0"/>
      <w:i w:val="0"/>
      <w:iCs w:val="0"/>
      <w:sz w:val="24"/>
    </w:rPr>
  </w:style>
  <w:style w:type="character" w:customStyle="1" w:styleId="WW8Num78z1">
    <w:name w:val="WW8Num78z1"/>
    <w:rsid w:val="00157326"/>
  </w:style>
  <w:style w:type="character" w:customStyle="1" w:styleId="WW8Num78z2">
    <w:name w:val="WW8Num78z2"/>
    <w:rsid w:val="00157326"/>
  </w:style>
  <w:style w:type="character" w:customStyle="1" w:styleId="WW8Num78z3">
    <w:name w:val="WW8Num78z3"/>
    <w:rsid w:val="00157326"/>
  </w:style>
  <w:style w:type="character" w:customStyle="1" w:styleId="WW8Num78z4">
    <w:name w:val="WW8Num78z4"/>
    <w:rsid w:val="00157326"/>
  </w:style>
  <w:style w:type="character" w:customStyle="1" w:styleId="WW8Num78z5">
    <w:name w:val="WW8Num78z5"/>
    <w:rsid w:val="00157326"/>
  </w:style>
  <w:style w:type="character" w:customStyle="1" w:styleId="WW8Num78z6">
    <w:name w:val="WW8Num78z6"/>
    <w:rsid w:val="00157326"/>
  </w:style>
  <w:style w:type="character" w:customStyle="1" w:styleId="WW8Num78z7">
    <w:name w:val="WW8Num78z7"/>
    <w:rsid w:val="00157326"/>
  </w:style>
  <w:style w:type="character" w:customStyle="1" w:styleId="WW8Num78z8">
    <w:name w:val="WW8Num78z8"/>
    <w:rsid w:val="00157326"/>
  </w:style>
  <w:style w:type="character" w:customStyle="1" w:styleId="WW8Num79z0">
    <w:name w:val="WW8Num79z0"/>
    <w:rsid w:val="0015732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157326"/>
  </w:style>
  <w:style w:type="character" w:customStyle="1" w:styleId="WW8Num79z2">
    <w:name w:val="WW8Num79z2"/>
    <w:rsid w:val="00157326"/>
  </w:style>
  <w:style w:type="character" w:customStyle="1" w:styleId="WW8Num79z3">
    <w:name w:val="WW8Num79z3"/>
    <w:rsid w:val="00157326"/>
  </w:style>
  <w:style w:type="character" w:customStyle="1" w:styleId="WW8Num79z4">
    <w:name w:val="WW8Num79z4"/>
    <w:rsid w:val="00157326"/>
  </w:style>
  <w:style w:type="character" w:customStyle="1" w:styleId="WW8Num79z5">
    <w:name w:val="WW8Num79z5"/>
    <w:rsid w:val="00157326"/>
  </w:style>
  <w:style w:type="character" w:customStyle="1" w:styleId="WW8Num79z6">
    <w:name w:val="WW8Num79z6"/>
    <w:rsid w:val="00157326"/>
  </w:style>
  <w:style w:type="character" w:customStyle="1" w:styleId="WW8Num79z7">
    <w:name w:val="WW8Num79z7"/>
    <w:rsid w:val="00157326"/>
  </w:style>
  <w:style w:type="character" w:customStyle="1" w:styleId="WW8Num79z8">
    <w:name w:val="WW8Num79z8"/>
    <w:rsid w:val="00157326"/>
  </w:style>
  <w:style w:type="character" w:customStyle="1" w:styleId="WW8Num80z0">
    <w:name w:val="WW8Num80z0"/>
    <w:rsid w:val="00157326"/>
    <w:rPr>
      <w:rFonts w:ascii="Arial" w:hAnsi="Arial" w:cs="Arial" w:hint="default"/>
      <w:b/>
      <w:bCs/>
      <w:color w:val="auto"/>
      <w:sz w:val="22"/>
      <w:szCs w:val="22"/>
      <w:shd w:val="clear" w:color="auto" w:fill="FFFFFF"/>
    </w:rPr>
  </w:style>
  <w:style w:type="character" w:customStyle="1" w:styleId="WW8Num80z1">
    <w:name w:val="WW8Num80z1"/>
    <w:rsid w:val="00157326"/>
  </w:style>
  <w:style w:type="character" w:customStyle="1" w:styleId="WW8Num80z2">
    <w:name w:val="WW8Num80z2"/>
    <w:rsid w:val="00157326"/>
  </w:style>
  <w:style w:type="character" w:customStyle="1" w:styleId="WW8Num80z3">
    <w:name w:val="WW8Num80z3"/>
    <w:rsid w:val="00157326"/>
  </w:style>
  <w:style w:type="character" w:customStyle="1" w:styleId="WW8Num80z4">
    <w:name w:val="WW8Num80z4"/>
    <w:rsid w:val="00157326"/>
  </w:style>
  <w:style w:type="character" w:customStyle="1" w:styleId="WW8Num80z5">
    <w:name w:val="WW8Num80z5"/>
    <w:rsid w:val="00157326"/>
  </w:style>
  <w:style w:type="character" w:customStyle="1" w:styleId="WW8Num80z6">
    <w:name w:val="WW8Num80z6"/>
    <w:rsid w:val="00157326"/>
  </w:style>
  <w:style w:type="character" w:customStyle="1" w:styleId="WW8Num80z7">
    <w:name w:val="WW8Num80z7"/>
    <w:rsid w:val="00157326"/>
  </w:style>
  <w:style w:type="character" w:customStyle="1" w:styleId="WW8Num80z8">
    <w:name w:val="WW8Num80z8"/>
    <w:rsid w:val="00157326"/>
  </w:style>
  <w:style w:type="character" w:customStyle="1" w:styleId="WW8Num81z0">
    <w:name w:val="WW8Num81z0"/>
    <w:rsid w:val="00157326"/>
    <w:rPr>
      <w:rFonts w:ascii="Times New Roman" w:hAnsi="Times New Roman" w:cs="Times New Roman" w:hint="default"/>
      <w:b w:val="0"/>
      <w:bCs w:val="0"/>
    </w:rPr>
  </w:style>
  <w:style w:type="character" w:customStyle="1" w:styleId="WW8Num81z1">
    <w:name w:val="WW8Num81z1"/>
    <w:rsid w:val="00157326"/>
    <w:rPr>
      <w:rFonts w:ascii="Times New Roman" w:hAnsi="Times New Roman" w:cs="Times New Roman" w:hint="default"/>
    </w:rPr>
  </w:style>
  <w:style w:type="character" w:customStyle="1" w:styleId="WW8Num81z2">
    <w:name w:val="WW8Num81z2"/>
    <w:rsid w:val="00157326"/>
  </w:style>
  <w:style w:type="character" w:customStyle="1" w:styleId="WW8Num81z3">
    <w:name w:val="WW8Num81z3"/>
    <w:rsid w:val="00157326"/>
  </w:style>
  <w:style w:type="character" w:customStyle="1" w:styleId="WW8Num81z4">
    <w:name w:val="WW8Num81z4"/>
    <w:rsid w:val="00157326"/>
  </w:style>
  <w:style w:type="character" w:customStyle="1" w:styleId="WW8Num81z5">
    <w:name w:val="WW8Num81z5"/>
    <w:rsid w:val="00157326"/>
  </w:style>
  <w:style w:type="character" w:customStyle="1" w:styleId="WW8Num81z6">
    <w:name w:val="WW8Num81z6"/>
    <w:rsid w:val="00157326"/>
  </w:style>
  <w:style w:type="character" w:customStyle="1" w:styleId="WW8Num81z7">
    <w:name w:val="WW8Num81z7"/>
    <w:rsid w:val="00157326"/>
  </w:style>
  <w:style w:type="character" w:customStyle="1" w:styleId="WW8Num81z8">
    <w:name w:val="WW8Num81z8"/>
    <w:rsid w:val="00157326"/>
  </w:style>
  <w:style w:type="character" w:customStyle="1" w:styleId="WW8Num82z0">
    <w:name w:val="WW8Num82z0"/>
    <w:rsid w:val="00157326"/>
    <w:rPr>
      <w:rFonts w:ascii="Verdana" w:hAnsi="Verdana" w:cs="Verdana" w:hint="default"/>
      <w:sz w:val="16"/>
      <w:szCs w:val="16"/>
    </w:rPr>
  </w:style>
  <w:style w:type="character" w:customStyle="1" w:styleId="WW8Num82z1">
    <w:name w:val="WW8Num82z1"/>
    <w:rsid w:val="00157326"/>
  </w:style>
  <w:style w:type="character" w:customStyle="1" w:styleId="WW8Num82z2">
    <w:name w:val="WW8Num82z2"/>
    <w:rsid w:val="00157326"/>
  </w:style>
  <w:style w:type="character" w:customStyle="1" w:styleId="WW8Num82z3">
    <w:name w:val="WW8Num82z3"/>
    <w:rsid w:val="00157326"/>
  </w:style>
  <w:style w:type="character" w:customStyle="1" w:styleId="WW8Num82z4">
    <w:name w:val="WW8Num82z4"/>
    <w:rsid w:val="00157326"/>
  </w:style>
  <w:style w:type="character" w:customStyle="1" w:styleId="WW8Num82z5">
    <w:name w:val="WW8Num82z5"/>
    <w:rsid w:val="00157326"/>
  </w:style>
  <w:style w:type="character" w:customStyle="1" w:styleId="WW8Num82z6">
    <w:name w:val="WW8Num82z6"/>
    <w:rsid w:val="00157326"/>
  </w:style>
  <w:style w:type="character" w:customStyle="1" w:styleId="WW8Num82z7">
    <w:name w:val="WW8Num82z7"/>
    <w:rsid w:val="00157326"/>
  </w:style>
  <w:style w:type="character" w:customStyle="1" w:styleId="WW8Num82z8">
    <w:name w:val="WW8Num82z8"/>
    <w:rsid w:val="00157326"/>
  </w:style>
  <w:style w:type="character" w:customStyle="1" w:styleId="WW8Num83z0">
    <w:name w:val="WW8Num83z0"/>
    <w:rsid w:val="00157326"/>
    <w:rPr>
      <w:rFonts w:ascii="Arial" w:hAnsi="Arial" w:cs="Arial" w:hint="default"/>
    </w:rPr>
  </w:style>
  <w:style w:type="character" w:customStyle="1" w:styleId="WW8Num83z1">
    <w:name w:val="WW8Num83z1"/>
    <w:rsid w:val="00157326"/>
  </w:style>
  <w:style w:type="character" w:customStyle="1" w:styleId="WW8Num83z2">
    <w:name w:val="WW8Num83z2"/>
    <w:rsid w:val="00157326"/>
  </w:style>
  <w:style w:type="character" w:customStyle="1" w:styleId="WW8Num83z3">
    <w:name w:val="WW8Num83z3"/>
    <w:rsid w:val="00157326"/>
  </w:style>
  <w:style w:type="character" w:customStyle="1" w:styleId="WW8Num83z4">
    <w:name w:val="WW8Num83z4"/>
    <w:rsid w:val="00157326"/>
  </w:style>
  <w:style w:type="character" w:customStyle="1" w:styleId="WW8Num83z5">
    <w:name w:val="WW8Num83z5"/>
    <w:rsid w:val="00157326"/>
  </w:style>
  <w:style w:type="character" w:customStyle="1" w:styleId="WW8Num83z6">
    <w:name w:val="WW8Num83z6"/>
    <w:rsid w:val="00157326"/>
  </w:style>
  <w:style w:type="character" w:customStyle="1" w:styleId="WW8Num83z7">
    <w:name w:val="WW8Num83z7"/>
    <w:rsid w:val="00157326"/>
  </w:style>
  <w:style w:type="character" w:customStyle="1" w:styleId="WW8Num83z8">
    <w:name w:val="WW8Num83z8"/>
    <w:rsid w:val="00157326"/>
  </w:style>
  <w:style w:type="character" w:customStyle="1" w:styleId="WW8Num84z0">
    <w:name w:val="WW8Num84z0"/>
    <w:rsid w:val="0015732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84z1">
    <w:name w:val="WW8Num84z1"/>
    <w:rsid w:val="00157326"/>
  </w:style>
  <w:style w:type="character" w:customStyle="1" w:styleId="WW8Num84z2">
    <w:name w:val="WW8Num84z2"/>
    <w:rsid w:val="00157326"/>
  </w:style>
  <w:style w:type="character" w:customStyle="1" w:styleId="WW8Num84z3">
    <w:name w:val="WW8Num84z3"/>
    <w:rsid w:val="00157326"/>
  </w:style>
  <w:style w:type="character" w:customStyle="1" w:styleId="WW8Num84z4">
    <w:name w:val="WW8Num84z4"/>
    <w:rsid w:val="00157326"/>
  </w:style>
  <w:style w:type="character" w:customStyle="1" w:styleId="WW8Num84z5">
    <w:name w:val="WW8Num84z5"/>
    <w:rsid w:val="00157326"/>
  </w:style>
  <w:style w:type="character" w:customStyle="1" w:styleId="WW8Num84z6">
    <w:name w:val="WW8Num84z6"/>
    <w:rsid w:val="00157326"/>
  </w:style>
  <w:style w:type="character" w:customStyle="1" w:styleId="WW8Num84z7">
    <w:name w:val="WW8Num84z7"/>
    <w:rsid w:val="00157326"/>
  </w:style>
  <w:style w:type="character" w:customStyle="1" w:styleId="WW8Num84z8">
    <w:name w:val="WW8Num84z8"/>
    <w:rsid w:val="00157326"/>
  </w:style>
  <w:style w:type="character" w:customStyle="1" w:styleId="WW8Num85z0">
    <w:name w:val="WW8Num85z0"/>
    <w:rsid w:val="00157326"/>
    <w:rPr>
      <w:rFonts w:ascii="Arial" w:hAnsi="Arial" w:cs="Arial" w:hint="default"/>
      <w:b w:val="0"/>
      <w:bCs w:val="0"/>
      <w:i w:val="0"/>
      <w:iCs w:val="0"/>
      <w:sz w:val="24"/>
    </w:rPr>
  </w:style>
  <w:style w:type="character" w:customStyle="1" w:styleId="WW8Num85z1">
    <w:name w:val="WW8Num85z1"/>
    <w:rsid w:val="00157326"/>
  </w:style>
  <w:style w:type="character" w:customStyle="1" w:styleId="WW8Num85z2">
    <w:name w:val="WW8Num85z2"/>
    <w:rsid w:val="00157326"/>
  </w:style>
  <w:style w:type="character" w:customStyle="1" w:styleId="WW8Num85z3">
    <w:name w:val="WW8Num85z3"/>
    <w:rsid w:val="00157326"/>
  </w:style>
  <w:style w:type="character" w:customStyle="1" w:styleId="WW8Num85z4">
    <w:name w:val="WW8Num85z4"/>
    <w:rsid w:val="00157326"/>
  </w:style>
  <w:style w:type="character" w:customStyle="1" w:styleId="WW8Num85z5">
    <w:name w:val="WW8Num85z5"/>
    <w:rsid w:val="00157326"/>
  </w:style>
  <w:style w:type="character" w:customStyle="1" w:styleId="WW8Num85z6">
    <w:name w:val="WW8Num85z6"/>
    <w:rsid w:val="00157326"/>
  </w:style>
  <w:style w:type="character" w:customStyle="1" w:styleId="WW8Num85z7">
    <w:name w:val="WW8Num85z7"/>
    <w:rsid w:val="00157326"/>
  </w:style>
  <w:style w:type="character" w:customStyle="1" w:styleId="WW8Num85z8">
    <w:name w:val="WW8Num85z8"/>
    <w:rsid w:val="00157326"/>
  </w:style>
  <w:style w:type="character" w:customStyle="1" w:styleId="WW8Num10z1">
    <w:name w:val="WW8Num10z1"/>
    <w:rsid w:val="00157326"/>
  </w:style>
  <w:style w:type="character" w:customStyle="1" w:styleId="WW8Num10z2">
    <w:name w:val="WW8Num10z2"/>
    <w:rsid w:val="00157326"/>
  </w:style>
  <w:style w:type="character" w:customStyle="1" w:styleId="WW8Num10z3">
    <w:name w:val="WW8Num10z3"/>
    <w:rsid w:val="00157326"/>
  </w:style>
  <w:style w:type="character" w:customStyle="1" w:styleId="WW8Num10z4">
    <w:name w:val="WW8Num10z4"/>
    <w:rsid w:val="00157326"/>
  </w:style>
  <w:style w:type="character" w:customStyle="1" w:styleId="WW8Num10z5">
    <w:name w:val="WW8Num10z5"/>
    <w:rsid w:val="00157326"/>
  </w:style>
  <w:style w:type="character" w:customStyle="1" w:styleId="WW8Num10z6">
    <w:name w:val="WW8Num10z6"/>
    <w:rsid w:val="00157326"/>
  </w:style>
  <w:style w:type="character" w:customStyle="1" w:styleId="WW8Num10z7">
    <w:name w:val="WW8Num10z7"/>
    <w:rsid w:val="00157326"/>
  </w:style>
  <w:style w:type="character" w:customStyle="1" w:styleId="WW8Num10z8">
    <w:name w:val="WW8Num10z8"/>
    <w:rsid w:val="00157326"/>
  </w:style>
  <w:style w:type="character" w:customStyle="1" w:styleId="WW8Num16z1">
    <w:name w:val="WW8Num16z1"/>
    <w:rsid w:val="00157326"/>
    <w:rPr>
      <w:rFonts w:ascii="Arial" w:hAnsi="Arial" w:cs="Arial" w:hint="default"/>
    </w:rPr>
  </w:style>
  <w:style w:type="character" w:customStyle="1" w:styleId="WW8Num16z3">
    <w:name w:val="WW8Num16z3"/>
    <w:rsid w:val="00157326"/>
  </w:style>
  <w:style w:type="character" w:customStyle="1" w:styleId="WW8Num16z6">
    <w:name w:val="WW8Num16z6"/>
    <w:rsid w:val="00157326"/>
  </w:style>
  <w:style w:type="character" w:customStyle="1" w:styleId="WW8Num20z1">
    <w:name w:val="WW8Num20z1"/>
    <w:rsid w:val="00157326"/>
    <w:rPr>
      <w:rFonts w:ascii="Arial" w:hAnsi="Arial" w:cs="Arial" w:hint="default"/>
    </w:rPr>
  </w:style>
  <w:style w:type="character" w:customStyle="1" w:styleId="WW8Num20z2">
    <w:name w:val="WW8Num20z2"/>
    <w:rsid w:val="00157326"/>
  </w:style>
  <w:style w:type="character" w:customStyle="1" w:styleId="WW8Num20z3">
    <w:name w:val="WW8Num20z3"/>
    <w:rsid w:val="00157326"/>
  </w:style>
  <w:style w:type="character" w:customStyle="1" w:styleId="WW8Num20z4">
    <w:name w:val="WW8Num20z4"/>
    <w:rsid w:val="00157326"/>
  </w:style>
  <w:style w:type="character" w:customStyle="1" w:styleId="WW8Num20z5">
    <w:name w:val="WW8Num20z5"/>
    <w:rsid w:val="00157326"/>
  </w:style>
  <w:style w:type="character" w:customStyle="1" w:styleId="WW8Num20z6">
    <w:name w:val="WW8Num20z6"/>
    <w:rsid w:val="00157326"/>
  </w:style>
  <w:style w:type="character" w:customStyle="1" w:styleId="WW8Num20z7">
    <w:name w:val="WW8Num20z7"/>
    <w:rsid w:val="00157326"/>
  </w:style>
  <w:style w:type="character" w:customStyle="1" w:styleId="WW8Num20z8">
    <w:name w:val="WW8Num20z8"/>
    <w:rsid w:val="00157326"/>
  </w:style>
  <w:style w:type="character" w:customStyle="1" w:styleId="WW8Num23z1">
    <w:name w:val="WW8Num23z1"/>
    <w:rsid w:val="00157326"/>
    <w:rPr>
      <w:rFonts w:ascii="Arial" w:hAnsi="Arial" w:cs="Arial" w:hint="default"/>
    </w:rPr>
  </w:style>
  <w:style w:type="character" w:customStyle="1" w:styleId="WW8Num23z2">
    <w:name w:val="WW8Num23z2"/>
    <w:rsid w:val="00157326"/>
  </w:style>
  <w:style w:type="character" w:customStyle="1" w:styleId="WW8Num23z3">
    <w:name w:val="WW8Num23z3"/>
    <w:rsid w:val="00157326"/>
  </w:style>
  <w:style w:type="character" w:customStyle="1" w:styleId="WW8Num23z4">
    <w:name w:val="WW8Num23z4"/>
    <w:rsid w:val="00157326"/>
  </w:style>
  <w:style w:type="character" w:customStyle="1" w:styleId="WW8Num23z5">
    <w:name w:val="WW8Num23z5"/>
    <w:rsid w:val="00157326"/>
  </w:style>
  <w:style w:type="character" w:customStyle="1" w:styleId="WW8Num23z6">
    <w:name w:val="WW8Num23z6"/>
    <w:rsid w:val="00157326"/>
  </w:style>
  <w:style w:type="character" w:customStyle="1" w:styleId="WW8Num23z7">
    <w:name w:val="WW8Num23z7"/>
    <w:rsid w:val="00157326"/>
  </w:style>
  <w:style w:type="character" w:customStyle="1" w:styleId="WW8Num23z8">
    <w:name w:val="WW8Num23z8"/>
    <w:rsid w:val="00157326"/>
  </w:style>
  <w:style w:type="character" w:customStyle="1" w:styleId="WW8Num24z1">
    <w:name w:val="WW8Num24z1"/>
    <w:rsid w:val="00157326"/>
    <w:rPr>
      <w:rFonts w:ascii="Courier New" w:hAnsi="Courier New" w:cs="Courier New" w:hint="default"/>
    </w:rPr>
  </w:style>
  <w:style w:type="character" w:customStyle="1" w:styleId="WW8Num34z1">
    <w:name w:val="WW8Num34z1"/>
    <w:rsid w:val="00157326"/>
    <w:rPr>
      <w:rFonts w:ascii="Times New Roman" w:hAnsi="Times New Roman" w:cs="Times New Roman" w:hint="default"/>
    </w:rPr>
  </w:style>
  <w:style w:type="character" w:customStyle="1" w:styleId="WW8Num34z2">
    <w:name w:val="WW8Num34z2"/>
    <w:rsid w:val="00157326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4z3">
    <w:name w:val="WW8Num34z3"/>
    <w:rsid w:val="00157326"/>
    <w:rPr>
      <w:rFonts w:ascii="Arial" w:hAnsi="Arial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35z1">
    <w:name w:val="WW8Num35z1"/>
    <w:rsid w:val="0015732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35z2">
    <w:name w:val="WW8Num35z2"/>
    <w:rsid w:val="00157326"/>
    <w:rPr>
      <w:rFonts w:ascii="Arial" w:eastAsia="Times New Roman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35z3">
    <w:name w:val="WW8Num35z3"/>
    <w:rsid w:val="00157326"/>
  </w:style>
  <w:style w:type="character" w:customStyle="1" w:styleId="WW8Num35z4">
    <w:name w:val="WW8Num35z4"/>
    <w:rsid w:val="00157326"/>
  </w:style>
  <w:style w:type="character" w:customStyle="1" w:styleId="WW8Num35z5">
    <w:name w:val="WW8Num35z5"/>
    <w:rsid w:val="00157326"/>
  </w:style>
  <w:style w:type="character" w:customStyle="1" w:styleId="WW8Num35z6">
    <w:name w:val="WW8Num35z6"/>
    <w:rsid w:val="00157326"/>
  </w:style>
  <w:style w:type="character" w:customStyle="1" w:styleId="WW8Num35z7">
    <w:name w:val="WW8Num35z7"/>
    <w:rsid w:val="00157326"/>
  </w:style>
  <w:style w:type="character" w:customStyle="1" w:styleId="WW8Num35z8">
    <w:name w:val="WW8Num35z8"/>
    <w:rsid w:val="00157326"/>
  </w:style>
  <w:style w:type="character" w:customStyle="1" w:styleId="WW8Num40z1">
    <w:name w:val="WW8Num40z1"/>
    <w:rsid w:val="0015732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40z2">
    <w:name w:val="WW8Num40z2"/>
    <w:rsid w:val="00157326"/>
    <w:rPr>
      <w:rFonts w:ascii="Arial" w:eastAsia="Times New Roman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40z3">
    <w:name w:val="WW8Num40z3"/>
    <w:rsid w:val="00157326"/>
  </w:style>
  <w:style w:type="character" w:customStyle="1" w:styleId="WW8Num40z4">
    <w:name w:val="WW8Num40z4"/>
    <w:rsid w:val="00157326"/>
  </w:style>
  <w:style w:type="character" w:customStyle="1" w:styleId="WW8Num40z5">
    <w:name w:val="WW8Num40z5"/>
    <w:rsid w:val="00157326"/>
  </w:style>
  <w:style w:type="character" w:customStyle="1" w:styleId="WW8Num40z6">
    <w:name w:val="WW8Num40z6"/>
    <w:rsid w:val="00157326"/>
  </w:style>
  <w:style w:type="character" w:customStyle="1" w:styleId="WW8Num40z7">
    <w:name w:val="WW8Num40z7"/>
    <w:rsid w:val="00157326"/>
  </w:style>
  <w:style w:type="character" w:customStyle="1" w:styleId="WW8Num40z8">
    <w:name w:val="WW8Num40z8"/>
    <w:rsid w:val="00157326"/>
  </w:style>
  <w:style w:type="character" w:customStyle="1" w:styleId="WW8Num45z3">
    <w:name w:val="WW8Num45z3"/>
    <w:rsid w:val="00157326"/>
  </w:style>
  <w:style w:type="character" w:customStyle="1" w:styleId="WW8Num48z1">
    <w:name w:val="WW8Num48z1"/>
    <w:rsid w:val="00157326"/>
  </w:style>
  <w:style w:type="character" w:customStyle="1" w:styleId="WW8Num48z2">
    <w:name w:val="WW8Num48z2"/>
    <w:rsid w:val="00157326"/>
  </w:style>
  <w:style w:type="character" w:customStyle="1" w:styleId="WW8Num48z3">
    <w:name w:val="WW8Num48z3"/>
    <w:rsid w:val="00157326"/>
  </w:style>
  <w:style w:type="character" w:customStyle="1" w:styleId="WW8Num48z4">
    <w:name w:val="WW8Num48z4"/>
    <w:rsid w:val="00157326"/>
  </w:style>
  <w:style w:type="character" w:customStyle="1" w:styleId="WW8Num48z5">
    <w:name w:val="WW8Num48z5"/>
    <w:rsid w:val="00157326"/>
  </w:style>
  <w:style w:type="character" w:customStyle="1" w:styleId="WW8Num48z6">
    <w:name w:val="WW8Num48z6"/>
    <w:rsid w:val="00157326"/>
  </w:style>
  <w:style w:type="character" w:customStyle="1" w:styleId="WW8Num48z7">
    <w:name w:val="WW8Num48z7"/>
    <w:rsid w:val="00157326"/>
  </w:style>
  <w:style w:type="character" w:customStyle="1" w:styleId="WW8Num48z8">
    <w:name w:val="WW8Num48z8"/>
    <w:rsid w:val="00157326"/>
  </w:style>
  <w:style w:type="character" w:customStyle="1" w:styleId="WW8Num57z1">
    <w:name w:val="WW8Num57z1"/>
    <w:rsid w:val="00157326"/>
    <w:rPr>
      <w:rFonts w:ascii="Arial" w:hAnsi="Arial" w:cs="Arial" w:hint="default"/>
    </w:rPr>
  </w:style>
  <w:style w:type="character" w:customStyle="1" w:styleId="WW8Num57z2">
    <w:name w:val="WW8Num57z2"/>
    <w:rsid w:val="00157326"/>
  </w:style>
  <w:style w:type="character" w:customStyle="1" w:styleId="WW8Num57z3">
    <w:name w:val="WW8Num57z3"/>
    <w:rsid w:val="00157326"/>
  </w:style>
  <w:style w:type="character" w:customStyle="1" w:styleId="WW8Num57z4">
    <w:name w:val="WW8Num57z4"/>
    <w:rsid w:val="00157326"/>
  </w:style>
  <w:style w:type="character" w:customStyle="1" w:styleId="WW8Num57z5">
    <w:name w:val="WW8Num57z5"/>
    <w:rsid w:val="00157326"/>
  </w:style>
  <w:style w:type="character" w:customStyle="1" w:styleId="WW8Num57z6">
    <w:name w:val="WW8Num57z6"/>
    <w:rsid w:val="00157326"/>
  </w:style>
  <w:style w:type="character" w:customStyle="1" w:styleId="WW8Num57z7">
    <w:name w:val="WW8Num57z7"/>
    <w:rsid w:val="00157326"/>
  </w:style>
  <w:style w:type="character" w:customStyle="1" w:styleId="WW8Num57z8">
    <w:name w:val="WW8Num57z8"/>
    <w:rsid w:val="00157326"/>
  </w:style>
  <w:style w:type="character" w:customStyle="1" w:styleId="WW8Num58z1">
    <w:name w:val="WW8Num58z1"/>
    <w:rsid w:val="00157326"/>
  </w:style>
  <w:style w:type="character" w:customStyle="1" w:styleId="WW8Num58z2">
    <w:name w:val="WW8Num58z2"/>
    <w:rsid w:val="00157326"/>
  </w:style>
  <w:style w:type="character" w:customStyle="1" w:styleId="WW8Num58z3">
    <w:name w:val="WW8Num58z3"/>
    <w:rsid w:val="00157326"/>
  </w:style>
  <w:style w:type="character" w:customStyle="1" w:styleId="WW8Num58z4">
    <w:name w:val="WW8Num58z4"/>
    <w:rsid w:val="00157326"/>
  </w:style>
  <w:style w:type="character" w:customStyle="1" w:styleId="WW8Num58z5">
    <w:name w:val="WW8Num58z5"/>
    <w:rsid w:val="00157326"/>
  </w:style>
  <w:style w:type="character" w:customStyle="1" w:styleId="WW8Num58z6">
    <w:name w:val="WW8Num58z6"/>
    <w:rsid w:val="00157326"/>
  </w:style>
  <w:style w:type="character" w:customStyle="1" w:styleId="WW8Num58z7">
    <w:name w:val="WW8Num58z7"/>
    <w:rsid w:val="00157326"/>
  </w:style>
  <w:style w:type="character" w:customStyle="1" w:styleId="WW8Num58z8">
    <w:name w:val="WW8Num58z8"/>
    <w:rsid w:val="00157326"/>
  </w:style>
  <w:style w:type="character" w:customStyle="1" w:styleId="WW8Num66z2">
    <w:name w:val="WW8Num66z2"/>
    <w:rsid w:val="00157326"/>
  </w:style>
  <w:style w:type="character" w:customStyle="1" w:styleId="WW8Num86z0">
    <w:name w:val="WW8Num86z0"/>
    <w:rsid w:val="00157326"/>
    <w:rPr>
      <w:rFonts w:ascii="Arial" w:hAnsi="Arial" w:cs="Arial" w:hint="default"/>
      <w:sz w:val="22"/>
      <w:szCs w:val="22"/>
    </w:rPr>
  </w:style>
  <w:style w:type="character" w:customStyle="1" w:styleId="WW8Num86z1">
    <w:name w:val="WW8Num86z1"/>
    <w:rsid w:val="00157326"/>
  </w:style>
  <w:style w:type="character" w:customStyle="1" w:styleId="WW8Num86z2">
    <w:name w:val="WW8Num86z2"/>
    <w:rsid w:val="00157326"/>
  </w:style>
  <w:style w:type="character" w:customStyle="1" w:styleId="WW8Num86z3">
    <w:name w:val="WW8Num86z3"/>
    <w:rsid w:val="00157326"/>
  </w:style>
  <w:style w:type="character" w:customStyle="1" w:styleId="WW8Num86z4">
    <w:name w:val="WW8Num86z4"/>
    <w:rsid w:val="00157326"/>
  </w:style>
  <w:style w:type="character" w:customStyle="1" w:styleId="WW8Num86z5">
    <w:name w:val="WW8Num86z5"/>
    <w:rsid w:val="00157326"/>
  </w:style>
  <w:style w:type="character" w:customStyle="1" w:styleId="WW8Num86z6">
    <w:name w:val="WW8Num86z6"/>
    <w:rsid w:val="00157326"/>
  </w:style>
  <w:style w:type="character" w:customStyle="1" w:styleId="WW8Num86z7">
    <w:name w:val="WW8Num86z7"/>
    <w:rsid w:val="00157326"/>
  </w:style>
  <w:style w:type="character" w:customStyle="1" w:styleId="WW8Num86z8">
    <w:name w:val="WW8Num86z8"/>
    <w:rsid w:val="00157326"/>
  </w:style>
  <w:style w:type="character" w:customStyle="1" w:styleId="WW8Num87z0">
    <w:name w:val="WW8Num87z0"/>
    <w:rsid w:val="00157326"/>
  </w:style>
  <w:style w:type="character" w:customStyle="1" w:styleId="WW8Num87z1">
    <w:name w:val="WW8Num87z1"/>
    <w:rsid w:val="00157326"/>
  </w:style>
  <w:style w:type="character" w:customStyle="1" w:styleId="WW8Num87z2">
    <w:name w:val="WW8Num87z2"/>
    <w:rsid w:val="00157326"/>
  </w:style>
  <w:style w:type="character" w:customStyle="1" w:styleId="WW8Num87z3">
    <w:name w:val="WW8Num87z3"/>
    <w:rsid w:val="00157326"/>
  </w:style>
  <w:style w:type="character" w:customStyle="1" w:styleId="WW8Num87z4">
    <w:name w:val="WW8Num87z4"/>
    <w:rsid w:val="00157326"/>
  </w:style>
  <w:style w:type="character" w:customStyle="1" w:styleId="WW8Num87z5">
    <w:name w:val="WW8Num87z5"/>
    <w:rsid w:val="00157326"/>
  </w:style>
  <w:style w:type="character" w:customStyle="1" w:styleId="WW8Num87z6">
    <w:name w:val="WW8Num87z6"/>
    <w:rsid w:val="00157326"/>
  </w:style>
  <w:style w:type="character" w:customStyle="1" w:styleId="WW8Num87z7">
    <w:name w:val="WW8Num87z7"/>
    <w:rsid w:val="00157326"/>
  </w:style>
  <w:style w:type="character" w:customStyle="1" w:styleId="WW8Num87z8">
    <w:name w:val="WW8Num87z8"/>
    <w:rsid w:val="00157326"/>
  </w:style>
  <w:style w:type="character" w:customStyle="1" w:styleId="WW8Num88z0">
    <w:name w:val="WW8Num88z0"/>
    <w:rsid w:val="0015732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8z1">
    <w:name w:val="WW8Num88z1"/>
    <w:rsid w:val="00157326"/>
  </w:style>
  <w:style w:type="character" w:customStyle="1" w:styleId="WW8Num88z2">
    <w:name w:val="WW8Num88z2"/>
    <w:rsid w:val="00157326"/>
  </w:style>
  <w:style w:type="character" w:customStyle="1" w:styleId="WW8Num88z3">
    <w:name w:val="WW8Num88z3"/>
    <w:rsid w:val="00157326"/>
  </w:style>
  <w:style w:type="character" w:customStyle="1" w:styleId="WW8Num88z4">
    <w:name w:val="WW8Num88z4"/>
    <w:rsid w:val="00157326"/>
  </w:style>
  <w:style w:type="character" w:customStyle="1" w:styleId="WW8Num88z5">
    <w:name w:val="WW8Num88z5"/>
    <w:rsid w:val="00157326"/>
  </w:style>
  <w:style w:type="character" w:customStyle="1" w:styleId="WW8Num88z6">
    <w:name w:val="WW8Num88z6"/>
    <w:rsid w:val="00157326"/>
  </w:style>
  <w:style w:type="character" w:customStyle="1" w:styleId="WW8Num88z7">
    <w:name w:val="WW8Num88z7"/>
    <w:rsid w:val="00157326"/>
  </w:style>
  <w:style w:type="character" w:customStyle="1" w:styleId="WW8Num88z8">
    <w:name w:val="WW8Num88z8"/>
    <w:rsid w:val="00157326"/>
  </w:style>
  <w:style w:type="character" w:customStyle="1" w:styleId="WW8Num89z0">
    <w:name w:val="WW8Num89z0"/>
    <w:rsid w:val="00157326"/>
    <w:rPr>
      <w:rFonts w:ascii="Arial" w:hAnsi="Arial" w:cs="Times New Roman" w:hint="default"/>
      <w:sz w:val="22"/>
      <w:szCs w:val="22"/>
    </w:rPr>
  </w:style>
  <w:style w:type="character" w:customStyle="1" w:styleId="WW8Num89z1">
    <w:name w:val="WW8Num89z1"/>
    <w:rsid w:val="00157326"/>
    <w:rPr>
      <w:rFonts w:ascii="Times New Roman" w:hAnsi="Times New Roman" w:cs="Times New Roman" w:hint="default"/>
    </w:rPr>
  </w:style>
  <w:style w:type="character" w:customStyle="1" w:styleId="WW8Num89z2">
    <w:name w:val="WW8Num89z2"/>
    <w:rsid w:val="00157326"/>
  </w:style>
  <w:style w:type="character" w:customStyle="1" w:styleId="WW8Num89z3">
    <w:name w:val="WW8Num89z3"/>
    <w:rsid w:val="00157326"/>
  </w:style>
  <w:style w:type="character" w:customStyle="1" w:styleId="WW8Num89z4">
    <w:name w:val="WW8Num89z4"/>
    <w:rsid w:val="00157326"/>
  </w:style>
  <w:style w:type="character" w:customStyle="1" w:styleId="WW8Num89z5">
    <w:name w:val="WW8Num89z5"/>
    <w:rsid w:val="00157326"/>
  </w:style>
  <w:style w:type="character" w:customStyle="1" w:styleId="WW8Num89z6">
    <w:name w:val="WW8Num89z6"/>
    <w:rsid w:val="00157326"/>
  </w:style>
  <w:style w:type="character" w:customStyle="1" w:styleId="WW8Num89z7">
    <w:name w:val="WW8Num89z7"/>
    <w:rsid w:val="00157326"/>
  </w:style>
  <w:style w:type="character" w:customStyle="1" w:styleId="WW8Num89z8">
    <w:name w:val="WW8Num89z8"/>
    <w:rsid w:val="00157326"/>
  </w:style>
  <w:style w:type="character" w:customStyle="1" w:styleId="WW8Num90z0">
    <w:name w:val="WW8Num90z0"/>
    <w:rsid w:val="00157326"/>
    <w:rPr>
      <w:rFonts w:ascii="Times New Roman" w:hAnsi="Times New Roman" w:cs="Times New Roman" w:hint="default"/>
      <w:b/>
      <w:bCs w:val="0"/>
      <w:i w:val="0"/>
      <w:iCs w:val="0"/>
    </w:rPr>
  </w:style>
  <w:style w:type="character" w:customStyle="1" w:styleId="WW8Num90z1">
    <w:name w:val="WW8Num90z1"/>
    <w:rsid w:val="00157326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90z2">
    <w:name w:val="WW8Num90z2"/>
    <w:rsid w:val="00157326"/>
    <w:rPr>
      <w:rFonts w:ascii="Arial" w:hAnsi="Arial" w:cs="Times New Roman" w:hint="default"/>
      <w:sz w:val="22"/>
      <w:szCs w:val="22"/>
    </w:rPr>
  </w:style>
  <w:style w:type="character" w:customStyle="1" w:styleId="WW8Num90z3">
    <w:name w:val="WW8Num90z3"/>
    <w:rsid w:val="00157326"/>
  </w:style>
  <w:style w:type="character" w:customStyle="1" w:styleId="WW8Num90z4">
    <w:name w:val="WW8Num90z4"/>
    <w:rsid w:val="00157326"/>
  </w:style>
  <w:style w:type="character" w:customStyle="1" w:styleId="WW8Num90z5">
    <w:name w:val="WW8Num90z5"/>
    <w:rsid w:val="00157326"/>
  </w:style>
  <w:style w:type="character" w:customStyle="1" w:styleId="WW8Num90z6">
    <w:name w:val="WW8Num90z6"/>
    <w:rsid w:val="00157326"/>
  </w:style>
  <w:style w:type="character" w:customStyle="1" w:styleId="WW8Num90z7">
    <w:name w:val="WW8Num90z7"/>
    <w:rsid w:val="00157326"/>
  </w:style>
  <w:style w:type="character" w:customStyle="1" w:styleId="WW8Num90z8">
    <w:name w:val="WW8Num90z8"/>
    <w:rsid w:val="00157326"/>
  </w:style>
  <w:style w:type="character" w:customStyle="1" w:styleId="WW8Num91z0">
    <w:name w:val="WW8Num91z0"/>
    <w:rsid w:val="00157326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91z1">
    <w:name w:val="WW8Num91z1"/>
    <w:rsid w:val="00157326"/>
    <w:rPr>
      <w:rFonts w:ascii="Times New Roman" w:hAnsi="Times New Roman" w:cs="Times New Roman" w:hint="default"/>
    </w:rPr>
  </w:style>
  <w:style w:type="character" w:customStyle="1" w:styleId="WW8Num91z2">
    <w:name w:val="WW8Num91z2"/>
    <w:rsid w:val="00157326"/>
  </w:style>
  <w:style w:type="character" w:customStyle="1" w:styleId="WW8Num91z3">
    <w:name w:val="WW8Num91z3"/>
    <w:rsid w:val="00157326"/>
  </w:style>
  <w:style w:type="character" w:customStyle="1" w:styleId="WW8Num91z4">
    <w:name w:val="WW8Num91z4"/>
    <w:rsid w:val="00157326"/>
  </w:style>
  <w:style w:type="character" w:customStyle="1" w:styleId="WW8Num91z5">
    <w:name w:val="WW8Num91z5"/>
    <w:rsid w:val="00157326"/>
  </w:style>
  <w:style w:type="character" w:customStyle="1" w:styleId="WW8Num91z6">
    <w:name w:val="WW8Num91z6"/>
    <w:rsid w:val="00157326"/>
  </w:style>
  <w:style w:type="character" w:customStyle="1" w:styleId="WW8Num91z7">
    <w:name w:val="WW8Num91z7"/>
    <w:rsid w:val="00157326"/>
  </w:style>
  <w:style w:type="character" w:customStyle="1" w:styleId="WW8Num91z8">
    <w:name w:val="WW8Num91z8"/>
    <w:rsid w:val="00157326"/>
  </w:style>
  <w:style w:type="character" w:customStyle="1" w:styleId="WW8Num92z0">
    <w:name w:val="WW8Num92z0"/>
    <w:rsid w:val="00157326"/>
    <w:rPr>
      <w:rFonts w:ascii="Arial" w:hAnsi="Arial" w:cs="Arial" w:hint="default"/>
      <w:sz w:val="18"/>
      <w:szCs w:val="18"/>
    </w:rPr>
  </w:style>
  <w:style w:type="character" w:customStyle="1" w:styleId="WW8Num92z1">
    <w:name w:val="WW8Num92z1"/>
    <w:rsid w:val="00157326"/>
    <w:rPr>
      <w:rFonts w:ascii="Times New Roman" w:hAnsi="Times New Roman" w:cs="Times New Roman" w:hint="default"/>
    </w:rPr>
  </w:style>
  <w:style w:type="character" w:customStyle="1" w:styleId="WW8Num92z2">
    <w:name w:val="WW8Num92z2"/>
    <w:rsid w:val="00157326"/>
  </w:style>
  <w:style w:type="character" w:customStyle="1" w:styleId="WW8Num92z3">
    <w:name w:val="WW8Num92z3"/>
    <w:rsid w:val="00157326"/>
  </w:style>
  <w:style w:type="character" w:customStyle="1" w:styleId="WW8Num92z4">
    <w:name w:val="WW8Num92z4"/>
    <w:rsid w:val="00157326"/>
  </w:style>
  <w:style w:type="character" w:customStyle="1" w:styleId="WW8Num92z5">
    <w:name w:val="WW8Num92z5"/>
    <w:rsid w:val="00157326"/>
  </w:style>
  <w:style w:type="character" w:customStyle="1" w:styleId="WW8Num92z6">
    <w:name w:val="WW8Num92z6"/>
    <w:rsid w:val="00157326"/>
  </w:style>
  <w:style w:type="character" w:customStyle="1" w:styleId="WW8Num92z7">
    <w:name w:val="WW8Num92z7"/>
    <w:rsid w:val="00157326"/>
  </w:style>
  <w:style w:type="character" w:customStyle="1" w:styleId="WW8Num92z8">
    <w:name w:val="WW8Num92z8"/>
    <w:rsid w:val="00157326"/>
  </w:style>
  <w:style w:type="character" w:customStyle="1" w:styleId="WW8Num93z0">
    <w:name w:val="WW8Num93z0"/>
    <w:rsid w:val="00157326"/>
    <w:rPr>
      <w:rFonts w:ascii="Arial" w:hAnsi="Arial" w:cs="Tahoma" w:hint="default"/>
      <w:b w:val="0"/>
      <w:bCs w:val="0"/>
      <w:i w:val="0"/>
      <w:iCs w:val="0"/>
      <w:sz w:val="22"/>
      <w:szCs w:val="22"/>
    </w:rPr>
  </w:style>
  <w:style w:type="character" w:customStyle="1" w:styleId="WW8Num93z1">
    <w:name w:val="WW8Num93z1"/>
    <w:rsid w:val="00157326"/>
  </w:style>
  <w:style w:type="character" w:customStyle="1" w:styleId="WW8Num93z2">
    <w:name w:val="WW8Num93z2"/>
    <w:rsid w:val="00157326"/>
  </w:style>
  <w:style w:type="character" w:customStyle="1" w:styleId="WW8Num93z3">
    <w:name w:val="WW8Num93z3"/>
    <w:rsid w:val="00157326"/>
  </w:style>
  <w:style w:type="character" w:customStyle="1" w:styleId="WW8Num93z4">
    <w:name w:val="WW8Num93z4"/>
    <w:rsid w:val="00157326"/>
  </w:style>
  <w:style w:type="character" w:customStyle="1" w:styleId="WW8Num93z5">
    <w:name w:val="WW8Num93z5"/>
    <w:rsid w:val="00157326"/>
  </w:style>
  <w:style w:type="character" w:customStyle="1" w:styleId="WW8Num93z6">
    <w:name w:val="WW8Num93z6"/>
    <w:rsid w:val="00157326"/>
  </w:style>
  <w:style w:type="character" w:customStyle="1" w:styleId="WW8Num93z7">
    <w:name w:val="WW8Num93z7"/>
    <w:rsid w:val="00157326"/>
  </w:style>
  <w:style w:type="character" w:customStyle="1" w:styleId="WW8Num93z8">
    <w:name w:val="WW8Num93z8"/>
    <w:rsid w:val="00157326"/>
  </w:style>
  <w:style w:type="character" w:customStyle="1" w:styleId="WW8Num94z0">
    <w:name w:val="WW8Num94z0"/>
    <w:rsid w:val="00157326"/>
  </w:style>
  <w:style w:type="character" w:customStyle="1" w:styleId="WW8Num94z1">
    <w:name w:val="WW8Num94z1"/>
    <w:rsid w:val="00157326"/>
  </w:style>
  <w:style w:type="character" w:customStyle="1" w:styleId="WW8Num94z2">
    <w:name w:val="WW8Num94z2"/>
    <w:rsid w:val="00157326"/>
  </w:style>
  <w:style w:type="character" w:customStyle="1" w:styleId="WW8Num94z3">
    <w:name w:val="WW8Num94z3"/>
    <w:rsid w:val="00157326"/>
  </w:style>
  <w:style w:type="character" w:customStyle="1" w:styleId="WW8Num94z4">
    <w:name w:val="WW8Num94z4"/>
    <w:rsid w:val="00157326"/>
  </w:style>
  <w:style w:type="character" w:customStyle="1" w:styleId="WW8Num94z5">
    <w:name w:val="WW8Num94z5"/>
    <w:rsid w:val="00157326"/>
  </w:style>
  <w:style w:type="character" w:customStyle="1" w:styleId="WW8Num94z6">
    <w:name w:val="WW8Num94z6"/>
    <w:rsid w:val="00157326"/>
  </w:style>
  <w:style w:type="character" w:customStyle="1" w:styleId="WW8Num94z7">
    <w:name w:val="WW8Num94z7"/>
    <w:rsid w:val="00157326"/>
  </w:style>
  <w:style w:type="character" w:customStyle="1" w:styleId="WW8Num94z8">
    <w:name w:val="WW8Num94z8"/>
    <w:rsid w:val="00157326"/>
  </w:style>
  <w:style w:type="character" w:customStyle="1" w:styleId="WW8Num95z0">
    <w:name w:val="WW8Num95z0"/>
    <w:rsid w:val="00157326"/>
    <w:rPr>
      <w:rFonts w:ascii="Arial" w:hAnsi="Arial" w:cs="Arial" w:hint="default"/>
      <w:sz w:val="22"/>
      <w:szCs w:val="22"/>
    </w:rPr>
  </w:style>
  <w:style w:type="character" w:customStyle="1" w:styleId="WW8Num95z1">
    <w:name w:val="WW8Num95z1"/>
    <w:rsid w:val="00157326"/>
  </w:style>
  <w:style w:type="character" w:customStyle="1" w:styleId="WW8Num95z2">
    <w:name w:val="WW8Num95z2"/>
    <w:rsid w:val="00157326"/>
  </w:style>
  <w:style w:type="character" w:customStyle="1" w:styleId="WW8Num95z3">
    <w:name w:val="WW8Num95z3"/>
    <w:rsid w:val="00157326"/>
  </w:style>
  <w:style w:type="character" w:customStyle="1" w:styleId="WW8Num95z4">
    <w:name w:val="WW8Num95z4"/>
    <w:rsid w:val="00157326"/>
  </w:style>
  <w:style w:type="character" w:customStyle="1" w:styleId="WW8Num95z5">
    <w:name w:val="WW8Num95z5"/>
    <w:rsid w:val="00157326"/>
  </w:style>
  <w:style w:type="character" w:customStyle="1" w:styleId="WW8Num95z6">
    <w:name w:val="WW8Num95z6"/>
    <w:rsid w:val="00157326"/>
  </w:style>
  <w:style w:type="character" w:customStyle="1" w:styleId="WW8Num95z7">
    <w:name w:val="WW8Num95z7"/>
    <w:rsid w:val="00157326"/>
  </w:style>
  <w:style w:type="character" w:customStyle="1" w:styleId="WW8Num95z8">
    <w:name w:val="WW8Num95z8"/>
    <w:rsid w:val="00157326"/>
  </w:style>
  <w:style w:type="character" w:customStyle="1" w:styleId="WW8Num96z0">
    <w:name w:val="WW8Num96z0"/>
    <w:rsid w:val="00157326"/>
    <w:rPr>
      <w:rFonts w:ascii="Arial" w:hAnsi="Arial" w:cs="Arial" w:hint="default"/>
      <w:sz w:val="22"/>
      <w:szCs w:val="22"/>
    </w:rPr>
  </w:style>
  <w:style w:type="character" w:customStyle="1" w:styleId="WW8Num96z1">
    <w:name w:val="WW8Num96z1"/>
    <w:rsid w:val="00157326"/>
  </w:style>
  <w:style w:type="character" w:customStyle="1" w:styleId="WW8Num96z2">
    <w:name w:val="WW8Num96z2"/>
    <w:rsid w:val="00157326"/>
  </w:style>
  <w:style w:type="character" w:customStyle="1" w:styleId="WW8Num96z3">
    <w:name w:val="WW8Num96z3"/>
    <w:rsid w:val="00157326"/>
  </w:style>
  <w:style w:type="character" w:customStyle="1" w:styleId="WW8Num96z4">
    <w:name w:val="WW8Num96z4"/>
    <w:rsid w:val="00157326"/>
  </w:style>
  <w:style w:type="character" w:customStyle="1" w:styleId="WW8Num96z5">
    <w:name w:val="WW8Num96z5"/>
    <w:rsid w:val="00157326"/>
  </w:style>
  <w:style w:type="character" w:customStyle="1" w:styleId="WW8Num96z6">
    <w:name w:val="WW8Num96z6"/>
    <w:rsid w:val="00157326"/>
  </w:style>
  <w:style w:type="character" w:customStyle="1" w:styleId="WW8Num96z7">
    <w:name w:val="WW8Num96z7"/>
    <w:rsid w:val="00157326"/>
  </w:style>
  <w:style w:type="character" w:customStyle="1" w:styleId="WW8Num96z8">
    <w:name w:val="WW8Num96z8"/>
    <w:rsid w:val="00157326"/>
  </w:style>
  <w:style w:type="character" w:customStyle="1" w:styleId="WW8Num2z1">
    <w:name w:val="WW8Num2z1"/>
    <w:rsid w:val="00157326"/>
  </w:style>
  <w:style w:type="character" w:customStyle="1" w:styleId="WW8Num2z2">
    <w:name w:val="WW8Num2z2"/>
    <w:rsid w:val="00157326"/>
  </w:style>
  <w:style w:type="character" w:customStyle="1" w:styleId="WW8Num2z3">
    <w:name w:val="WW8Num2z3"/>
    <w:rsid w:val="00157326"/>
  </w:style>
  <w:style w:type="character" w:customStyle="1" w:styleId="WW8Num2z4">
    <w:name w:val="WW8Num2z4"/>
    <w:rsid w:val="00157326"/>
  </w:style>
  <w:style w:type="character" w:customStyle="1" w:styleId="WW8Num2z5">
    <w:name w:val="WW8Num2z5"/>
    <w:rsid w:val="00157326"/>
  </w:style>
  <w:style w:type="character" w:customStyle="1" w:styleId="WW8Num2z6">
    <w:name w:val="WW8Num2z6"/>
    <w:rsid w:val="00157326"/>
  </w:style>
  <w:style w:type="character" w:customStyle="1" w:styleId="WW8Num2z7">
    <w:name w:val="WW8Num2z7"/>
    <w:rsid w:val="00157326"/>
  </w:style>
  <w:style w:type="character" w:customStyle="1" w:styleId="WW8Num2z8">
    <w:name w:val="WW8Num2z8"/>
    <w:rsid w:val="00157326"/>
  </w:style>
  <w:style w:type="character" w:customStyle="1" w:styleId="WW8Num3z1">
    <w:name w:val="WW8Num3z1"/>
    <w:rsid w:val="00157326"/>
  </w:style>
  <w:style w:type="character" w:customStyle="1" w:styleId="WW8Num3z2">
    <w:name w:val="WW8Num3z2"/>
    <w:rsid w:val="00157326"/>
  </w:style>
  <w:style w:type="character" w:customStyle="1" w:styleId="WW8Num3z3">
    <w:name w:val="WW8Num3z3"/>
    <w:rsid w:val="00157326"/>
  </w:style>
  <w:style w:type="character" w:customStyle="1" w:styleId="WW8Num3z4">
    <w:name w:val="WW8Num3z4"/>
    <w:rsid w:val="00157326"/>
  </w:style>
  <w:style w:type="character" w:customStyle="1" w:styleId="WW8Num3z5">
    <w:name w:val="WW8Num3z5"/>
    <w:rsid w:val="00157326"/>
  </w:style>
  <w:style w:type="character" w:customStyle="1" w:styleId="WW8Num3z6">
    <w:name w:val="WW8Num3z6"/>
    <w:rsid w:val="00157326"/>
  </w:style>
  <w:style w:type="character" w:customStyle="1" w:styleId="WW8Num3z7">
    <w:name w:val="WW8Num3z7"/>
    <w:rsid w:val="00157326"/>
  </w:style>
  <w:style w:type="character" w:customStyle="1" w:styleId="WW8Num3z8">
    <w:name w:val="WW8Num3z8"/>
    <w:rsid w:val="00157326"/>
  </w:style>
  <w:style w:type="character" w:customStyle="1" w:styleId="WW8Num5z1">
    <w:name w:val="WW8Num5z1"/>
    <w:rsid w:val="00157326"/>
  </w:style>
  <w:style w:type="character" w:customStyle="1" w:styleId="WW8Num5z2">
    <w:name w:val="WW8Num5z2"/>
    <w:rsid w:val="00157326"/>
  </w:style>
  <w:style w:type="character" w:customStyle="1" w:styleId="WW8Num5z3">
    <w:name w:val="WW8Num5z3"/>
    <w:rsid w:val="00157326"/>
  </w:style>
  <w:style w:type="character" w:customStyle="1" w:styleId="WW8Num5z4">
    <w:name w:val="WW8Num5z4"/>
    <w:rsid w:val="00157326"/>
  </w:style>
  <w:style w:type="character" w:customStyle="1" w:styleId="WW8Num5z5">
    <w:name w:val="WW8Num5z5"/>
    <w:rsid w:val="00157326"/>
  </w:style>
  <w:style w:type="character" w:customStyle="1" w:styleId="WW8Num5z6">
    <w:name w:val="WW8Num5z6"/>
    <w:rsid w:val="00157326"/>
  </w:style>
  <w:style w:type="character" w:customStyle="1" w:styleId="WW8Num5z7">
    <w:name w:val="WW8Num5z7"/>
    <w:rsid w:val="00157326"/>
  </w:style>
  <w:style w:type="character" w:customStyle="1" w:styleId="WW8Num5z8">
    <w:name w:val="WW8Num5z8"/>
    <w:rsid w:val="00157326"/>
  </w:style>
  <w:style w:type="character" w:customStyle="1" w:styleId="WW8Num6z1">
    <w:name w:val="WW8Num6z1"/>
    <w:rsid w:val="00157326"/>
  </w:style>
  <w:style w:type="character" w:customStyle="1" w:styleId="WW8Num6z2">
    <w:name w:val="WW8Num6z2"/>
    <w:rsid w:val="00157326"/>
  </w:style>
  <w:style w:type="character" w:customStyle="1" w:styleId="WW8Num6z3">
    <w:name w:val="WW8Num6z3"/>
    <w:rsid w:val="00157326"/>
  </w:style>
  <w:style w:type="character" w:customStyle="1" w:styleId="WW8Num6z4">
    <w:name w:val="WW8Num6z4"/>
    <w:rsid w:val="00157326"/>
  </w:style>
  <w:style w:type="character" w:customStyle="1" w:styleId="WW8Num6z5">
    <w:name w:val="WW8Num6z5"/>
    <w:rsid w:val="00157326"/>
  </w:style>
  <w:style w:type="character" w:customStyle="1" w:styleId="WW8Num6z6">
    <w:name w:val="WW8Num6z6"/>
    <w:rsid w:val="00157326"/>
  </w:style>
  <w:style w:type="character" w:customStyle="1" w:styleId="WW8Num6z7">
    <w:name w:val="WW8Num6z7"/>
    <w:rsid w:val="00157326"/>
  </w:style>
  <w:style w:type="character" w:customStyle="1" w:styleId="WW8Num6z8">
    <w:name w:val="WW8Num6z8"/>
    <w:rsid w:val="00157326"/>
  </w:style>
  <w:style w:type="character" w:customStyle="1" w:styleId="WW8Num7z1">
    <w:name w:val="WW8Num7z1"/>
    <w:rsid w:val="00157326"/>
    <w:rPr>
      <w:rFonts w:ascii="Verdana" w:hAnsi="Verdana" w:cs="Verdana" w:hint="default"/>
      <w:b w:val="0"/>
      <w:bCs w:val="0"/>
      <w:i w:val="0"/>
      <w:iCs w:val="0"/>
      <w:sz w:val="18"/>
    </w:rPr>
  </w:style>
  <w:style w:type="character" w:customStyle="1" w:styleId="WW8Num7z2">
    <w:name w:val="WW8Num7z2"/>
    <w:rsid w:val="00157326"/>
  </w:style>
  <w:style w:type="character" w:customStyle="1" w:styleId="WW8Num7z3">
    <w:name w:val="WW8Num7z3"/>
    <w:rsid w:val="00157326"/>
  </w:style>
  <w:style w:type="character" w:customStyle="1" w:styleId="WW8Num7z4">
    <w:name w:val="WW8Num7z4"/>
    <w:rsid w:val="00157326"/>
  </w:style>
  <w:style w:type="character" w:customStyle="1" w:styleId="WW8Num7z5">
    <w:name w:val="WW8Num7z5"/>
    <w:rsid w:val="00157326"/>
  </w:style>
  <w:style w:type="character" w:customStyle="1" w:styleId="WW8Num7z6">
    <w:name w:val="WW8Num7z6"/>
    <w:rsid w:val="00157326"/>
  </w:style>
  <w:style w:type="character" w:customStyle="1" w:styleId="WW8Num7z7">
    <w:name w:val="WW8Num7z7"/>
    <w:rsid w:val="00157326"/>
  </w:style>
  <w:style w:type="character" w:customStyle="1" w:styleId="WW8Num7z8">
    <w:name w:val="WW8Num7z8"/>
    <w:rsid w:val="00157326"/>
  </w:style>
  <w:style w:type="character" w:customStyle="1" w:styleId="WW8Num8z1">
    <w:name w:val="WW8Num8z1"/>
    <w:rsid w:val="00157326"/>
  </w:style>
  <w:style w:type="character" w:customStyle="1" w:styleId="WW8Num8z2">
    <w:name w:val="WW8Num8z2"/>
    <w:rsid w:val="00157326"/>
  </w:style>
  <w:style w:type="character" w:customStyle="1" w:styleId="WW8Num8z3">
    <w:name w:val="WW8Num8z3"/>
    <w:rsid w:val="00157326"/>
  </w:style>
  <w:style w:type="character" w:customStyle="1" w:styleId="WW8Num8z4">
    <w:name w:val="WW8Num8z4"/>
    <w:rsid w:val="00157326"/>
  </w:style>
  <w:style w:type="character" w:customStyle="1" w:styleId="WW8Num8z5">
    <w:name w:val="WW8Num8z5"/>
    <w:rsid w:val="00157326"/>
  </w:style>
  <w:style w:type="character" w:customStyle="1" w:styleId="WW8Num8z6">
    <w:name w:val="WW8Num8z6"/>
    <w:rsid w:val="00157326"/>
  </w:style>
  <w:style w:type="character" w:customStyle="1" w:styleId="WW8Num8z7">
    <w:name w:val="WW8Num8z7"/>
    <w:rsid w:val="00157326"/>
  </w:style>
  <w:style w:type="character" w:customStyle="1" w:styleId="WW8Num8z8">
    <w:name w:val="WW8Num8z8"/>
    <w:rsid w:val="00157326"/>
  </w:style>
  <w:style w:type="character" w:customStyle="1" w:styleId="WW8Num11z1">
    <w:name w:val="WW8Num11z1"/>
    <w:rsid w:val="00157326"/>
  </w:style>
  <w:style w:type="character" w:customStyle="1" w:styleId="WW8Num11z2">
    <w:name w:val="WW8Num11z2"/>
    <w:rsid w:val="00157326"/>
  </w:style>
  <w:style w:type="character" w:customStyle="1" w:styleId="WW8Num11z3">
    <w:name w:val="WW8Num11z3"/>
    <w:rsid w:val="00157326"/>
  </w:style>
  <w:style w:type="character" w:customStyle="1" w:styleId="WW8Num11z4">
    <w:name w:val="WW8Num11z4"/>
    <w:rsid w:val="00157326"/>
  </w:style>
  <w:style w:type="character" w:customStyle="1" w:styleId="WW8Num11z5">
    <w:name w:val="WW8Num11z5"/>
    <w:rsid w:val="00157326"/>
  </w:style>
  <w:style w:type="character" w:customStyle="1" w:styleId="WW8Num11z6">
    <w:name w:val="WW8Num11z6"/>
    <w:rsid w:val="00157326"/>
  </w:style>
  <w:style w:type="character" w:customStyle="1" w:styleId="WW8Num11z7">
    <w:name w:val="WW8Num11z7"/>
    <w:rsid w:val="00157326"/>
  </w:style>
  <w:style w:type="character" w:customStyle="1" w:styleId="WW8Num11z8">
    <w:name w:val="WW8Num11z8"/>
    <w:rsid w:val="00157326"/>
  </w:style>
  <w:style w:type="character" w:customStyle="1" w:styleId="WW8Num13z1">
    <w:name w:val="WW8Num13z1"/>
    <w:rsid w:val="00157326"/>
  </w:style>
  <w:style w:type="character" w:customStyle="1" w:styleId="WW8Num13z2">
    <w:name w:val="WW8Num13z2"/>
    <w:rsid w:val="00157326"/>
  </w:style>
  <w:style w:type="character" w:customStyle="1" w:styleId="WW8Num13z3">
    <w:name w:val="WW8Num13z3"/>
    <w:rsid w:val="00157326"/>
  </w:style>
  <w:style w:type="character" w:customStyle="1" w:styleId="WW8Num13z4">
    <w:name w:val="WW8Num13z4"/>
    <w:rsid w:val="00157326"/>
  </w:style>
  <w:style w:type="character" w:customStyle="1" w:styleId="WW8Num13z5">
    <w:name w:val="WW8Num13z5"/>
    <w:rsid w:val="00157326"/>
  </w:style>
  <w:style w:type="character" w:customStyle="1" w:styleId="WW8Num13z6">
    <w:name w:val="WW8Num13z6"/>
    <w:rsid w:val="00157326"/>
  </w:style>
  <w:style w:type="character" w:customStyle="1" w:styleId="WW8Num13z7">
    <w:name w:val="WW8Num13z7"/>
    <w:rsid w:val="00157326"/>
  </w:style>
  <w:style w:type="character" w:customStyle="1" w:styleId="WW8Num13z8">
    <w:name w:val="WW8Num13z8"/>
    <w:rsid w:val="00157326"/>
  </w:style>
  <w:style w:type="character" w:customStyle="1" w:styleId="WW8Num14z2">
    <w:name w:val="WW8Num14z2"/>
    <w:rsid w:val="00157326"/>
  </w:style>
  <w:style w:type="character" w:customStyle="1" w:styleId="WW8Num14z4">
    <w:name w:val="WW8Num14z4"/>
    <w:rsid w:val="00157326"/>
  </w:style>
  <w:style w:type="character" w:customStyle="1" w:styleId="WW8Num14z5">
    <w:name w:val="WW8Num14z5"/>
    <w:rsid w:val="00157326"/>
  </w:style>
  <w:style w:type="character" w:customStyle="1" w:styleId="WW8Num14z7">
    <w:name w:val="WW8Num14z7"/>
    <w:rsid w:val="00157326"/>
  </w:style>
  <w:style w:type="character" w:customStyle="1" w:styleId="WW8Num14z8">
    <w:name w:val="WW8Num14z8"/>
    <w:rsid w:val="00157326"/>
  </w:style>
  <w:style w:type="character" w:customStyle="1" w:styleId="WW8Num15z1">
    <w:name w:val="WW8Num15z1"/>
    <w:rsid w:val="00157326"/>
  </w:style>
  <w:style w:type="character" w:customStyle="1" w:styleId="WW8Num15z2">
    <w:name w:val="WW8Num15z2"/>
    <w:rsid w:val="00157326"/>
  </w:style>
  <w:style w:type="character" w:customStyle="1" w:styleId="WW8Num15z3">
    <w:name w:val="WW8Num15z3"/>
    <w:rsid w:val="00157326"/>
  </w:style>
  <w:style w:type="character" w:customStyle="1" w:styleId="WW8Num15z4">
    <w:name w:val="WW8Num15z4"/>
    <w:rsid w:val="00157326"/>
  </w:style>
  <w:style w:type="character" w:customStyle="1" w:styleId="WW8Num15z5">
    <w:name w:val="WW8Num15z5"/>
    <w:rsid w:val="00157326"/>
  </w:style>
  <w:style w:type="character" w:customStyle="1" w:styleId="WW8Num15z6">
    <w:name w:val="WW8Num15z6"/>
    <w:rsid w:val="00157326"/>
  </w:style>
  <w:style w:type="character" w:customStyle="1" w:styleId="WW8Num15z7">
    <w:name w:val="WW8Num15z7"/>
    <w:rsid w:val="00157326"/>
  </w:style>
  <w:style w:type="character" w:customStyle="1" w:styleId="WW8Num15z8">
    <w:name w:val="WW8Num15z8"/>
    <w:rsid w:val="00157326"/>
  </w:style>
  <w:style w:type="character" w:customStyle="1" w:styleId="WW8Num16z2">
    <w:name w:val="WW8Num16z2"/>
    <w:rsid w:val="00157326"/>
  </w:style>
  <w:style w:type="character" w:customStyle="1" w:styleId="WW8Num16z4">
    <w:name w:val="WW8Num16z4"/>
    <w:rsid w:val="00157326"/>
  </w:style>
  <w:style w:type="character" w:customStyle="1" w:styleId="WW8Num16z5">
    <w:name w:val="WW8Num16z5"/>
    <w:rsid w:val="00157326"/>
  </w:style>
  <w:style w:type="character" w:customStyle="1" w:styleId="WW8Num16z7">
    <w:name w:val="WW8Num16z7"/>
    <w:rsid w:val="00157326"/>
  </w:style>
  <w:style w:type="character" w:customStyle="1" w:styleId="WW8Num16z8">
    <w:name w:val="WW8Num16z8"/>
    <w:rsid w:val="00157326"/>
  </w:style>
  <w:style w:type="character" w:customStyle="1" w:styleId="WW8Num17z1">
    <w:name w:val="WW8Num17z1"/>
    <w:rsid w:val="00157326"/>
    <w:rPr>
      <w:rFonts w:ascii="Arial" w:eastAsia="Calibri" w:hAnsi="Arial" w:cs="Times New Roman" w:hint="default"/>
      <w:sz w:val="20"/>
      <w:szCs w:val="20"/>
      <w:vertAlign w:val="superscript"/>
      <w:lang w:eastAsia="en-US"/>
    </w:rPr>
  </w:style>
  <w:style w:type="character" w:customStyle="1" w:styleId="WW8Num17z3">
    <w:name w:val="WW8Num17z3"/>
    <w:rsid w:val="00157326"/>
    <w:rPr>
      <w:rFonts w:ascii="Tahoma" w:hAnsi="Tahoma" w:cs="Tahoma" w:hint="default"/>
    </w:rPr>
  </w:style>
  <w:style w:type="character" w:customStyle="1" w:styleId="WW8Num17z6">
    <w:name w:val="WW8Num17z6"/>
    <w:rsid w:val="00157326"/>
  </w:style>
  <w:style w:type="character" w:customStyle="1" w:styleId="WW8Num19z1">
    <w:name w:val="WW8Num19z1"/>
    <w:rsid w:val="00157326"/>
  </w:style>
  <w:style w:type="character" w:customStyle="1" w:styleId="WW8Num19z2">
    <w:name w:val="WW8Num19z2"/>
    <w:rsid w:val="00157326"/>
  </w:style>
  <w:style w:type="character" w:customStyle="1" w:styleId="WW8Num19z3">
    <w:name w:val="WW8Num19z3"/>
    <w:rsid w:val="00157326"/>
  </w:style>
  <w:style w:type="character" w:customStyle="1" w:styleId="WW8Num19z4">
    <w:name w:val="WW8Num19z4"/>
    <w:rsid w:val="00157326"/>
  </w:style>
  <w:style w:type="character" w:customStyle="1" w:styleId="WW8Num19z5">
    <w:name w:val="WW8Num19z5"/>
    <w:rsid w:val="00157326"/>
  </w:style>
  <w:style w:type="character" w:customStyle="1" w:styleId="WW8Num19z6">
    <w:name w:val="WW8Num19z6"/>
    <w:rsid w:val="00157326"/>
  </w:style>
  <w:style w:type="character" w:customStyle="1" w:styleId="WW8Num19z7">
    <w:name w:val="WW8Num19z7"/>
    <w:rsid w:val="00157326"/>
  </w:style>
  <w:style w:type="character" w:customStyle="1" w:styleId="WW8Num19z8">
    <w:name w:val="WW8Num19z8"/>
    <w:rsid w:val="00157326"/>
  </w:style>
  <w:style w:type="character" w:customStyle="1" w:styleId="WW8Num22z2">
    <w:name w:val="WW8Num22z2"/>
    <w:rsid w:val="00157326"/>
  </w:style>
  <w:style w:type="character" w:customStyle="1" w:styleId="WW8Num22z3">
    <w:name w:val="WW8Num22z3"/>
    <w:rsid w:val="00157326"/>
  </w:style>
  <w:style w:type="character" w:customStyle="1" w:styleId="WW8Num22z4">
    <w:name w:val="WW8Num22z4"/>
    <w:rsid w:val="00157326"/>
  </w:style>
  <w:style w:type="character" w:customStyle="1" w:styleId="WW8Num22z5">
    <w:name w:val="WW8Num22z5"/>
    <w:rsid w:val="00157326"/>
  </w:style>
  <w:style w:type="character" w:customStyle="1" w:styleId="WW8Num22z6">
    <w:name w:val="WW8Num22z6"/>
    <w:rsid w:val="00157326"/>
  </w:style>
  <w:style w:type="character" w:customStyle="1" w:styleId="WW8Num22z7">
    <w:name w:val="WW8Num22z7"/>
    <w:rsid w:val="00157326"/>
  </w:style>
  <w:style w:type="character" w:customStyle="1" w:styleId="WW8Num22z8">
    <w:name w:val="WW8Num22z8"/>
    <w:rsid w:val="00157326"/>
  </w:style>
  <w:style w:type="character" w:customStyle="1" w:styleId="WW8Num24z2">
    <w:name w:val="WW8Num24z2"/>
    <w:rsid w:val="00157326"/>
    <w:rPr>
      <w:rFonts w:ascii="Wingdings" w:hAnsi="Wingdings" w:cs="Wingdings" w:hint="default"/>
    </w:rPr>
  </w:style>
  <w:style w:type="character" w:customStyle="1" w:styleId="WW8Num25z1">
    <w:name w:val="WW8Num25z1"/>
    <w:rsid w:val="00157326"/>
    <w:rPr>
      <w:rFonts w:ascii="Arial" w:eastAsia="Times New Roman" w:hAnsi="Arial" w:cs="Arial" w:hint="default"/>
      <w:sz w:val="22"/>
      <w:szCs w:val="22"/>
    </w:rPr>
  </w:style>
  <w:style w:type="character" w:customStyle="1" w:styleId="WW8Num25z2">
    <w:name w:val="WW8Num25z2"/>
    <w:rsid w:val="00157326"/>
  </w:style>
  <w:style w:type="character" w:customStyle="1" w:styleId="WW8Num25z3">
    <w:name w:val="WW8Num25z3"/>
    <w:rsid w:val="00157326"/>
  </w:style>
  <w:style w:type="character" w:customStyle="1" w:styleId="WW8Num25z4">
    <w:name w:val="WW8Num25z4"/>
    <w:rsid w:val="00157326"/>
  </w:style>
  <w:style w:type="character" w:customStyle="1" w:styleId="WW8Num25z5">
    <w:name w:val="WW8Num25z5"/>
    <w:rsid w:val="00157326"/>
  </w:style>
  <w:style w:type="character" w:customStyle="1" w:styleId="WW8Num25z6">
    <w:name w:val="WW8Num25z6"/>
    <w:rsid w:val="00157326"/>
  </w:style>
  <w:style w:type="character" w:customStyle="1" w:styleId="WW8Num25z7">
    <w:name w:val="WW8Num25z7"/>
    <w:rsid w:val="00157326"/>
  </w:style>
  <w:style w:type="character" w:customStyle="1" w:styleId="WW8Num25z8">
    <w:name w:val="WW8Num25z8"/>
    <w:rsid w:val="00157326"/>
  </w:style>
  <w:style w:type="character" w:customStyle="1" w:styleId="WW8Num26z1">
    <w:name w:val="WW8Num26z1"/>
    <w:rsid w:val="00157326"/>
    <w:rPr>
      <w:rFonts w:ascii="Symbol" w:hAnsi="Symbol" w:cs="Symbol" w:hint="default"/>
      <w:sz w:val="16"/>
    </w:rPr>
  </w:style>
  <w:style w:type="character" w:customStyle="1" w:styleId="WW8Num28z1">
    <w:name w:val="WW8Num28z1"/>
    <w:rsid w:val="00157326"/>
  </w:style>
  <w:style w:type="character" w:customStyle="1" w:styleId="WW8Num28z2">
    <w:name w:val="WW8Num28z2"/>
    <w:rsid w:val="00157326"/>
  </w:style>
  <w:style w:type="character" w:customStyle="1" w:styleId="WW8Num28z3">
    <w:name w:val="WW8Num28z3"/>
    <w:rsid w:val="00157326"/>
  </w:style>
  <w:style w:type="character" w:customStyle="1" w:styleId="WW8Num28z4">
    <w:name w:val="WW8Num28z4"/>
    <w:rsid w:val="00157326"/>
  </w:style>
  <w:style w:type="character" w:customStyle="1" w:styleId="WW8Num28z5">
    <w:name w:val="WW8Num28z5"/>
    <w:rsid w:val="00157326"/>
  </w:style>
  <w:style w:type="character" w:customStyle="1" w:styleId="WW8Num28z6">
    <w:name w:val="WW8Num28z6"/>
    <w:rsid w:val="00157326"/>
  </w:style>
  <w:style w:type="character" w:customStyle="1" w:styleId="WW8Num28z7">
    <w:name w:val="WW8Num28z7"/>
    <w:rsid w:val="00157326"/>
  </w:style>
  <w:style w:type="character" w:customStyle="1" w:styleId="WW8Num28z8">
    <w:name w:val="WW8Num28z8"/>
    <w:rsid w:val="00157326"/>
  </w:style>
  <w:style w:type="character" w:customStyle="1" w:styleId="WW8Num29z1">
    <w:name w:val="WW8Num29z1"/>
    <w:rsid w:val="00157326"/>
    <w:rPr>
      <w:rFonts w:ascii="Times New Roman" w:hAnsi="Times New Roman" w:cs="Times New Roman" w:hint="default"/>
    </w:rPr>
  </w:style>
  <w:style w:type="character" w:customStyle="1" w:styleId="WW8Num30z1">
    <w:name w:val="WW8Num30z1"/>
    <w:rsid w:val="00157326"/>
  </w:style>
  <w:style w:type="character" w:customStyle="1" w:styleId="WW8Num30z2">
    <w:name w:val="WW8Num30z2"/>
    <w:rsid w:val="00157326"/>
  </w:style>
  <w:style w:type="character" w:customStyle="1" w:styleId="WW8Num30z3">
    <w:name w:val="WW8Num30z3"/>
    <w:rsid w:val="00157326"/>
  </w:style>
  <w:style w:type="character" w:customStyle="1" w:styleId="WW8Num30z4">
    <w:name w:val="WW8Num30z4"/>
    <w:rsid w:val="00157326"/>
  </w:style>
  <w:style w:type="character" w:customStyle="1" w:styleId="WW8Num30z5">
    <w:name w:val="WW8Num30z5"/>
    <w:rsid w:val="00157326"/>
  </w:style>
  <w:style w:type="character" w:customStyle="1" w:styleId="WW8Num30z6">
    <w:name w:val="WW8Num30z6"/>
    <w:rsid w:val="00157326"/>
  </w:style>
  <w:style w:type="character" w:customStyle="1" w:styleId="WW8Num30z7">
    <w:name w:val="WW8Num30z7"/>
    <w:rsid w:val="00157326"/>
  </w:style>
  <w:style w:type="character" w:customStyle="1" w:styleId="WW8Num30z8">
    <w:name w:val="WW8Num30z8"/>
    <w:rsid w:val="00157326"/>
  </w:style>
  <w:style w:type="character" w:customStyle="1" w:styleId="WW8Num31z4">
    <w:name w:val="WW8Num31z4"/>
    <w:rsid w:val="00157326"/>
  </w:style>
  <w:style w:type="character" w:customStyle="1" w:styleId="WW8Num31z5">
    <w:name w:val="WW8Num31z5"/>
    <w:rsid w:val="00157326"/>
  </w:style>
  <w:style w:type="character" w:customStyle="1" w:styleId="WW8Num31z6">
    <w:name w:val="WW8Num31z6"/>
    <w:rsid w:val="00157326"/>
  </w:style>
  <w:style w:type="character" w:customStyle="1" w:styleId="WW8Num31z7">
    <w:name w:val="WW8Num31z7"/>
    <w:rsid w:val="00157326"/>
  </w:style>
  <w:style w:type="character" w:customStyle="1" w:styleId="WW8Num31z8">
    <w:name w:val="WW8Num31z8"/>
    <w:rsid w:val="00157326"/>
  </w:style>
  <w:style w:type="character" w:customStyle="1" w:styleId="WW8Num33z1">
    <w:name w:val="WW8Num33z1"/>
    <w:rsid w:val="00157326"/>
    <w:rPr>
      <w:rFonts w:ascii="Courier New" w:hAnsi="Courier New" w:cs="Courier New" w:hint="default"/>
    </w:rPr>
  </w:style>
  <w:style w:type="character" w:customStyle="1" w:styleId="WW8Num33z2">
    <w:name w:val="WW8Num33z2"/>
    <w:rsid w:val="00157326"/>
    <w:rPr>
      <w:rFonts w:ascii="Wingdings" w:hAnsi="Wingdings" w:cs="Wingdings" w:hint="default"/>
    </w:rPr>
  </w:style>
  <w:style w:type="character" w:customStyle="1" w:styleId="WW8Num33z3">
    <w:name w:val="WW8Num33z3"/>
    <w:rsid w:val="00157326"/>
    <w:rPr>
      <w:rFonts w:ascii="Symbol" w:hAnsi="Symbol" w:cs="Symbol" w:hint="default"/>
    </w:rPr>
  </w:style>
  <w:style w:type="character" w:customStyle="1" w:styleId="WW8Num38z1">
    <w:name w:val="WW8Num38z1"/>
    <w:rsid w:val="00157326"/>
    <w:rPr>
      <w:rFonts w:ascii="Symbol" w:hAnsi="Symbol" w:cs="Symbol" w:hint="default"/>
      <w:color w:val="auto"/>
      <w:sz w:val="20"/>
      <w:szCs w:val="20"/>
    </w:rPr>
  </w:style>
  <w:style w:type="character" w:customStyle="1" w:styleId="WW8Num38z2">
    <w:name w:val="WW8Num38z2"/>
    <w:rsid w:val="00157326"/>
    <w:rPr>
      <w:rFonts w:ascii="Wingdings" w:hAnsi="Wingdings" w:cs="Wingdings" w:hint="default"/>
    </w:rPr>
  </w:style>
  <w:style w:type="character" w:customStyle="1" w:styleId="WW8Num38z3">
    <w:name w:val="WW8Num38z3"/>
    <w:rsid w:val="00157326"/>
    <w:rPr>
      <w:rFonts w:ascii="Symbol" w:hAnsi="Symbol" w:cs="Symbol" w:hint="default"/>
    </w:rPr>
  </w:style>
  <w:style w:type="character" w:customStyle="1" w:styleId="WW8Num38z4">
    <w:name w:val="WW8Num38z4"/>
    <w:rsid w:val="00157326"/>
    <w:rPr>
      <w:rFonts w:ascii="Courier New" w:hAnsi="Courier New" w:cs="Courier New" w:hint="default"/>
    </w:rPr>
  </w:style>
  <w:style w:type="character" w:customStyle="1" w:styleId="WW8Num39z1">
    <w:name w:val="WW8Num39z1"/>
    <w:rsid w:val="00157326"/>
    <w:rPr>
      <w:rFonts w:ascii="Times New Roman" w:hAnsi="Times New Roman" w:cs="Times New Roman" w:hint="default"/>
    </w:rPr>
  </w:style>
  <w:style w:type="character" w:customStyle="1" w:styleId="WW8Num39z2">
    <w:name w:val="WW8Num39z2"/>
    <w:rsid w:val="00157326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9z3">
    <w:name w:val="WW8Num39z3"/>
    <w:rsid w:val="00157326"/>
    <w:rPr>
      <w:rFonts w:ascii="Arial" w:hAnsi="Arial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42z1">
    <w:name w:val="WW8Num42z1"/>
    <w:rsid w:val="00157326"/>
  </w:style>
  <w:style w:type="character" w:customStyle="1" w:styleId="WW8Num42z2">
    <w:name w:val="WW8Num42z2"/>
    <w:rsid w:val="00157326"/>
  </w:style>
  <w:style w:type="character" w:customStyle="1" w:styleId="WW8Num42z3">
    <w:name w:val="WW8Num42z3"/>
    <w:rsid w:val="00157326"/>
  </w:style>
  <w:style w:type="character" w:customStyle="1" w:styleId="WW8Num42z4">
    <w:name w:val="WW8Num42z4"/>
    <w:rsid w:val="00157326"/>
  </w:style>
  <w:style w:type="character" w:customStyle="1" w:styleId="WW8Num42z5">
    <w:name w:val="WW8Num42z5"/>
    <w:rsid w:val="00157326"/>
  </w:style>
  <w:style w:type="character" w:customStyle="1" w:styleId="WW8Num42z6">
    <w:name w:val="WW8Num42z6"/>
    <w:rsid w:val="00157326"/>
  </w:style>
  <w:style w:type="character" w:customStyle="1" w:styleId="WW8Num42z7">
    <w:name w:val="WW8Num42z7"/>
    <w:rsid w:val="00157326"/>
  </w:style>
  <w:style w:type="character" w:customStyle="1" w:styleId="WW8Num42z8">
    <w:name w:val="WW8Num42z8"/>
    <w:rsid w:val="00157326"/>
  </w:style>
  <w:style w:type="character" w:customStyle="1" w:styleId="WW8Num45z1">
    <w:name w:val="WW8Num45z1"/>
    <w:rsid w:val="00157326"/>
  </w:style>
  <w:style w:type="character" w:customStyle="1" w:styleId="WW8Num45z2">
    <w:name w:val="WW8Num45z2"/>
    <w:rsid w:val="00157326"/>
  </w:style>
  <w:style w:type="character" w:customStyle="1" w:styleId="WW8Num45z4">
    <w:name w:val="WW8Num45z4"/>
    <w:rsid w:val="00157326"/>
  </w:style>
  <w:style w:type="character" w:customStyle="1" w:styleId="WW8Num45z5">
    <w:name w:val="WW8Num45z5"/>
    <w:rsid w:val="00157326"/>
  </w:style>
  <w:style w:type="character" w:customStyle="1" w:styleId="WW8Num45z6">
    <w:name w:val="WW8Num45z6"/>
    <w:rsid w:val="00157326"/>
  </w:style>
  <w:style w:type="character" w:customStyle="1" w:styleId="WW8Num45z7">
    <w:name w:val="WW8Num45z7"/>
    <w:rsid w:val="00157326"/>
  </w:style>
  <w:style w:type="character" w:customStyle="1" w:styleId="WW8Num45z8">
    <w:name w:val="WW8Num45z8"/>
    <w:rsid w:val="00157326"/>
  </w:style>
  <w:style w:type="character" w:customStyle="1" w:styleId="WW8Num46z1">
    <w:name w:val="WW8Num46z1"/>
    <w:rsid w:val="00157326"/>
  </w:style>
  <w:style w:type="character" w:customStyle="1" w:styleId="WW8Num46z2">
    <w:name w:val="WW8Num46z2"/>
    <w:rsid w:val="00157326"/>
  </w:style>
  <w:style w:type="character" w:customStyle="1" w:styleId="WW8Num46z3">
    <w:name w:val="WW8Num46z3"/>
    <w:rsid w:val="00157326"/>
  </w:style>
  <w:style w:type="character" w:customStyle="1" w:styleId="WW8Num46z4">
    <w:name w:val="WW8Num46z4"/>
    <w:rsid w:val="00157326"/>
  </w:style>
  <w:style w:type="character" w:customStyle="1" w:styleId="WW8Num46z5">
    <w:name w:val="WW8Num46z5"/>
    <w:rsid w:val="00157326"/>
  </w:style>
  <w:style w:type="character" w:customStyle="1" w:styleId="WW8Num46z6">
    <w:name w:val="WW8Num46z6"/>
    <w:rsid w:val="00157326"/>
  </w:style>
  <w:style w:type="character" w:customStyle="1" w:styleId="WW8Num46z7">
    <w:name w:val="WW8Num46z7"/>
    <w:rsid w:val="00157326"/>
  </w:style>
  <w:style w:type="character" w:customStyle="1" w:styleId="WW8Num46z8">
    <w:name w:val="WW8Num46z8"/>
    <w:rsid w:val="00157326"/>
  </w:style>
  <w:style w:type="character" w:customStyle="1" w:styleId="WW8Num47z1">
    <w:name w:val="WW8Num47z1"/>
    <w:rsid w:val="00157326"/>
  </w:style>
  <w:style w:type="character" w:customStyle="1" w:styleId="WW8Num47z2">
    <w:name w:val="WW8Num47z2"/>
    <w:rsid w:val="00157326"/>
  </w:style>
  <w:style w:type="character" w:customStyle="1" w:styleId="WW8Num47z3">
    <w:name w:val="WW8Num47z3"/>
    <w:rsid w:val="00157326"/>
  </w:style>
  <w:style w:type="character" w:customStyle="1" w:styleId="WW8Num47z4">
    <w:name w:val="WW8Num47z4"/>
    <w:rsid w:val="00157326"/>
  </w:style>
  <w:style w:type="character" w:customStyle="1" w:styleId="WW8Num47z5">
    <w:name w:val="WW8Num47z5"/>
    <w:rsid w:val="00157326"/>
  </w:style>
  <w:style w:type="character" w:customStyle="1" w:styleId="WW8Num47z6">
    <w:name w:val="WW8Num47z6"/>
    <w:rsid w:val="00157326"/>
  </w:style>
  <w:style w:type="character" w:customStyle="1" w:styleId="WW8Num47z7">
    <w:name w:val="WW8Num47z7"/>
    <w:rsid w:val="00157326"/>
  </w:style>
  <w:style w:type="character" w:customStyle="1" w:styleId="WW8Num47z8">
    <w:name w:val="WW8Num47z8"/>
    <w:rsid w:val="00157326"/>
  </w:style>
  <w:style w:type="character" w:customStyle="1" w:styleId="WW8Num49z1">
    <w:name w:val="WW8Num49z1"/>
    <w:rsid w:val="00157326"/>
  </w:style>
  <w:style w:type="character" w:customStyle="1" w:styleId="WW8Num49z2">
    <w:name w:val="WW8Num49z2"/>
    <w:rsid w:val="00157326"/>
  </w:style>
  <w:style w:type="character" w:customStyle="1" w:styleId="WW8Num49z3">
    <w:name w:val="WW8Num49z3"/>
    <w:rsid w:val="00157326"/>
  </w:style>
  <w:style w:type="character" w:customStyle="1" w:styleId="WW8Num49z4">
    <w:name w:val="WW8Num49z4"/>
    <w:rsid w:val="00157326"/>
  </w:style>
  <w:style w:type="character" w:customStyle="1" w:styleId="WW8Num49z5">
    <w:name w:val="WW8Num49z5"/>
    <w:rsid w:val="00157326"/>
  </w:style>
  <w:style w:type="character" w:customStyle="1" w:styleId="WW8Num49z6">
    <w:name w:val="WW8Num49z6"/>
    <w:rsid w:val="00157326"/>
  </w:style>
  <w:style w:type="character" w:customStyle="1" w:styleId="WW8Num49z7">
    <w:name w:val="WW8Num49z7"/>
    <w:rsid w:val="00157326"/>
  </w:style>
  <w:style w:type="character" w:customStyle="1" w:styleId="WW8Num49z8">
    <w:name w:val="WW8Num49z8"/>
    <w:rsid w:val="00157326"/>
  </w:style>
  <w:style w:type="character" w:customStyle="1" w:styleId="WW8Num50z3">
    <w:name w:val="WW8Num50z3"/>
    <w:rsid w:val="00157326"/>
    <w:rPr>
      <w:rFonts w:ascii="Arial" w:eastAsia="Times New Roman" w:hAnsi="Arial" w:cs="Arial" w:hint="default"/>
      <w:b w:val="0"/>
      <w:bCs w:val="0"/>
      <w:sz w:val="22"/>
      <w:szCs w:val="22"/>
    </w:rPr>
  </w:style>
  <w:style w:type="character" w:customStyle="1" w:styleId="WW8Num53z1">
    <w:name w:val="WW8Num53z1"/>
    <w:rsid w:val="00157326"/>
  </w:style>
  <w:style w:type="character" w:customStyle="1" w:styleId="WW8Num53z2">
    <w:name w:val="WW8Num53z2"/>
    <w:rsid w:val="00157326"/>
  </w:style>
  <w:style w:type="character" w:customStyle="1" w:styleId="WW8Num53z3">
    <w:name w:val="WW8Num53z3"/>
    <w:rsid w:val="00157326"/>
  </w:style>
  <w:style w:type="character" w:customStyle="1" w:styleId="WW8Num53z4">
    <w:name w:val="WW8Num53z4"/>
    <w:rsid w:val="00157326"/>
  </w:style>
  <w:style w:type="character" w:customStyle="1" w:styleId="WW8Num53z5">
    <w:name w:val="WW8Num53z5"/>
    <w:rsid w:val="00157326"/>
  </w:style>
  <w:style w:type="character" w:customStyle="1" w:styleId="WW8Num53z6">
    <w:name w:val="WW8Num53z6"/>
    <w:rsid w:val="00157326"/>
  </w:style>
  <w:style w:type="character" w:customStyle="1" w:styleId="WW8Num53z7">
    <w:name w:val="WW8Num53z7"/>
    <w:rsid w:val="00157326"/>
  </w:style>
  <w:style w:type="character" w:customStyle="1" w:styleId="WW8Num53z8">
    <w:name w:val="WW8Num53z8"/>
    <w:rsid w:val="00157326"/>
  </w:style>
  <w:style w:type="character" w:customStyle="1" w:styleId="WW8Num54z1">
    <w:name w:val="WW8Num54z1"/>
    <w:rsid w:val="00157326"/>
    <w:rPr>
      <w:rFonts w:ascii="Symbol" w:eastAsia="Times New Roman" w:hAnsi="Symbol" w:cs="Times New Roman" w:hint="default"/>
    </w:rPr>
  </w:style>
  <w:style w:type="character" w:customStyle="1" w:styleId="WW8Num54z2">
    <w:name w:val="WW8Num54z2"/>
    <w:rsid w:val="00157326"/>
  </w:style>
  <w:style w:type="character" w:customStyle="1" w:styleId="WW8Num54z3">
    <w:name w:val="WW8Num54z3"/>
    <w:rsid w:val="00157326"/>
  </w:style>
  <w:style w:type="character" w:customStyle="1" w:styleId="WW8Num54z4">
    <w:name w:val="WW8Num54z4"/>
    <w:rsid w:val="00157326"/>
  </w:style>
  <w:style w:type="character" w:customStyle="1" w:styleId="WW8Num54z5">
    <w:name w:val="WW8Num54z5"/>
    <w:rsid w:val="00157326"/>
  </w:style>
  <w:style w:type="character" w:customStyle="1" w:styleId="WW8Num54z6">
    <w:name w:val="WW8Num54z6"/>
    <w:rsid w:val="00157326"/>
  </w:style>
  <w:style w:type="character" w:customStyle="1" w:styleId="WW8Num54z7">
    <w:name w:val="WW8Num54z7"/>
    <w:rsid w:val="00157326"/>
  </w:style>
  <w:style w:type="character" w:customStyle="1" w:styleId="WW8Num54z8">
    <w:name w:val="WW8Num54z8"/>
    <w:rsid w:val="00157326"/>
  </w:style>
  <w:style w:type="character" w:customStyle="1" w:styleId="WW8Num56z1">
    <w:name w:val="WW8Num56z1"/>
    <w:rsid w:val="00157326"/>
    <w:rPr>
      <w:rFonts w:ascii="Courier New" w:hAnsi="Courier New" w:cs="Courier New" w:hint="default"/>
    </w:rPr>
  </w:style>
  <w:style w:type="character" w:customStyle="1" w:styleId="WW8Num56z2">
    <w:name w:val="WW8Num56z2"/>
    <w:rsid w:val="00157326"/>
    <w:rPr>
      <w:rFonts w:ascii="Wingdings" w:hAnsi="Wingdings" w:cs="Wingdings" w:hint="default"/>
    </w:rPr>
  </w:style>
  <w:style w:type="character" w:customStyle="1" w:styleId="WW8Num56z3">
    <w:name w:val="WW8Num56z3"/>
    <w:rsid w:val="00157326"/>
    <w:rPr>
      <w:rFonts w:ascii="Symbol" w:hAnsi="Symbol" w:cs="Symbol" w:hint="default"/>
    </w:rPr>
  </w:style>
  <w:style w:type="character" w:customStyle="1" w:styleId="WW8Num59z1">
    <w:name w:val="WW8Num59z1"/>
    <w:rsid w:val="00157326"/>
  </w:style>
  <w:style w:type="character" w:customStyle="1" w:styleId="WW8Num59z2">
    <w:name w:val="WW8Num59z2"/>
    <w:rsid w:val="00157326"/>
  </w:style>
  <w:style w:type="character" w:customStyle="1" w:styleId="WW8Num59z3">
    <w:name w:val="WW8Num59z3"/>
    <w:rsid w:val="00157326"/>
  </w:style>
  <w:style w:type="character" w:customStyle="1" w:styleId="WW8Num59z4">
    <w:name w:val="WW8Num59z4"/>
    <w:rsid w:val="00157326"/>
  </w:style>
  <w:style w:type="character" w:customStyle="1" w:styleId="WW8Num59z5">
    <w:name w:val="WW8Num59z5"/>
    <w:rsid w:val="00157326"/>
  </w:style>
  <w:style w:type="character" w:customStyle="1" w:styleId="WW8Num59z6">
    <w:name w:val="WW8Num59z6"/>
    <w:rsid w:val="00157326"/>
  </w:style>
  <w:style w:type="character" w:customStyle="1" w:styleId="WW8Num59z7">
    <w:name w:val="WW8Num59z7"/>
    <w:rsid w:val="00157326"/>
  </w:style>
  <w:style w:type="character" w:customStyle="1" w:styleId="WW8Num59z8">
    <w:name w:val="WW8Num59z8"/>
    <w:rsid w:val="00157326"/>
  </w:style>
  <w:style w:type="character" w:customStyle="1" w:styleId="WW8Num61z1">
    <w:name w:val="WW8Num61z1"/>
    <w:rsid w:val="00157326"/>
  </w:style>
  <w:style w:type="character" w:customStyle="1" w:styleId="WW8Num61z2">
    <w:name w:val="WW8Num61z2"/>
    <w:rsid w:val="00157326"/>
  </w:style>
  <w:style w:type="character" w:customStyle="1" w:styleId="WW8Num61z3">
    <w:name w:val="WW8Num61z3"/>
    <w:rsid w:val="00157326"/>
  </w:style>
  <w:style w:type="character" w:customStyle="1" w:styleId="WW8Num61z4">
    <w:name w:val="WW8Num61z4"/>
    <w:rsid w:val="00157326"/>
  </w:style>
  <w:style w:type="character" w:customStyle="1" w:styleId="WW8Num61z5">
    <w:name w:val="WW8Num61z5"/>
    <w:rsid w:val="00157326"/>
  </w:style>
  <w:style w:type="character" w:customStyle="1" w:styleId="WW8Num61z6">
    <w:name w:val="WW8Num61z6"/>
    <w:rsid w:val="00157326"/>
  </w:style>
  <w:style w:type="character" w:customStyle="1" w:styleId="WW8Num61z7">
    <w:name w:val="WW8Num61z7"/>
    <w:rsid w:val="00157326"/>
  </w:style>
  <w:style w:type="character" w:customStyle="1" w:styleId="WW8Num61z8">
    <w:name w:val="WW8Num61z8"/>
    <w:rsid w:val="00157326"/>
  </w:style>
  <w:style w:type="character" w:customStyle="1" w:styleId="WW8Num62z1">
    <w:name w:val="WW8Num62z1"/>
    <w:rsid w:val="00157326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62z2">
    <w:name w:val="WW8Num62z2"/>
    <w:rsid w:val="00157326"/>
  </w:style>
  <w:style w:type="character" w:customStyle="1" w:styleId="WW8Num62z3">
    <w:name w:val="WW8Num62z3"/>
    <w:rsid w:val="00157326"/>
  </w:style>
  <w:style w:type="character" w:customStyle="1" w:styleId="WW8Num62z4">
    <w:name w:val="WW8Num62z4"/>
    <w:rsid w:val="00157326"/>
  </w:style>
  <w:style w:type="character" w:customStyle="1" w:styleId="WW8Num62z5">
    <w:name w:val="WW8Num62z5"/>
    <w:rsid w:val="00157326"/>
  </w:style>
  <w:style w:type="character" w:customStyle="1" w:styleId="WW8Num62z6">
    <w:name w:val="WW8Num62z6"/>
    <w:rsid w:val="00157326"/>
  </w:style>
  <w:style w:type="character" w:customStyle="1" w:styleId="WW8Num62z7">
    <w:name w:val="WW8Num62z7"/>
    <w:rsid w:val="00157326"/>
  </w:style>
  <w:style w:type="character" w:customStyle="1" w:styleId="WW8Num62z8">
    <w:name w:val="WW8Num62z8"/>
    <w:rsid w:val="00157326"/>
  </w:style>
  <w:style w:type="character" w:customStyle="1" w:styleId="WW8Num63z1">
    <w:name w:val="WW8Num63z1"/>
    <w:rsid w:val="00157326"/>
    <w:rPr>
      <w:rFonts w:ascii="Times New Roman" w:eastAsia="Times New Roman" w:hAnsi="Times New Roman" w:cs="Times New Roman" w:hint="default"/>
    </w:rPr>
  </w:style>
  <w:style w:type="character" w:customStyle="1" w:styleId="WW8Num63z2">
    <w:name w:val="WW8Num63z2"/>
    <w:rsid w:val="00157326"/>
    <w:rPr>
      <w:rFonts w:ascii="Times New Roman" w:hAnsi="Times New Roman" w:cs="Times New Roman" w:hint="default"/>
    </w:rPr>
  </w:style>
  <w:style w:type="character" w:customStyle="1" w:styleId="WW8Num63z3">
    <w:name w:val="WW8Num63z3"/>
    <w:rsid w:val="00157326"/>
  </w:style>
  <w:style w:type="character" w:customStyle="1" w:styleId="WW8Num63z4">
    <w:name w:val="WW8Num63z4"/>
    <w:rsid w:val="00157326"/>
  </w:style>
  <w:style w:type="character" w:customStyle="1" w:styleId="WW8Num63z5">
    <w:name w:val="WW8Num63z5"/>
    <w:rsid w:val="00157326"/>
  </w:style>
  <w:style w:type="character" w:customStyle="1" w:styleId="WW8Num63z6">
    <w:name w:val="WW8Num63z6"/>
    <w:rsid w:val="00157326"/>
  </w:style>
  <w:style w:type="character" w:customStyle="1" w:styleId="WW8Num63z7">
    <w:name w:val="WW8Num63z7"/>
    <w:rsid w:val="00157326"/>
  </w:style>
  <w:style w:type="character" w:customStyle="1" w:styleId="WW8Num63z8">
    <w:name w:val="WW8Num63z8"/>
    <w:rsid w:val="00157326"/>
  </w:style>
  <w:style w:type="character" w:customStyle="1" w:styleId="WW8Num64z1">
    <w:name w:val="WW8Num64z1"/>
    <w:rsid w:val="00157326"/>
  </w:style>
  <w:style w:type="character" w:customStyle="1" w:styleId="WW8Num64z2">
    <w:name w:val="WW8Num64z2"/>
    <w:rsid w:val="00157326"/>
  </w:style>
  <w:style w:type="character" w:customStyle="1" w:styleId="WW8Num64z3">
    <w:name w:val="WW8Num64z3"/>
    <w:rsid w:val="00157326"/>
  </w:style>
  <w:style w:type="character" w:customStyle="1" w:styleId="WW8Num64z4">
    <w:name w:val="WW8Num64z4"/>
    <w:rsid w:val="00157326"/>
  </w:style>
  <w:style w:type="character" w:customStyle="1" w:styleId="WW8Num64z5">
    <w:name w:val="WW8Num64z5"/>
    <w:rsid w:val="00157326"/>
  </w:style>
  <w:style w:type="character" w:customStyle="1" w:styleId="WW8Num64z6">
    <w:name w:val="WW8Num64z6"/>
    <w:rsid w:val="00157326"/>
  </w:style>
  <w:style w:type="character" w:customStyle="1" w:styleId="WW8Num64z7">
    <w:name w:val="WW8Num64z7"/>
    <w:rsid w:val="00157326"/>
  </w:style>
  <w:style w:type="character" w:customStyle="1" w:styleId="WW8Num64z8">
    <w:name w:val="WW8Num64z8"/>
    <w:rsid w:val="00157326"/>
  </w:style>
  <w:style w:type="character" w:customStyle="1" w:styleId="WW8Num65z1">
    <w:name w:val="WW8Num65z1"/>
    <w:rsid w:val="00157326"/>
    <w:rPr>
      <w:rFonts w:ascii="Times New Roman" w:hAnsi="Times New Roman" w:cs="Times New Roman" w:hint="default"/>
    </w:rPr>
  </w:style>
  <w:style w:type="character" w:customStyle="1" w:styleId="WW8Num66z1">
    <w:name w:val="WW8Num66z1"/>
    <w:rsid w:val="00157326"/>
  </w:style>
  <w:style w:type="character" w:customStyle="1" w:styleId="WW8Num66z3">
    <w:name w:val="WW8Num66z3"/>
    <w:rsid w:val="00157326"/>
  </w:style>
  <w:style w:type="character" w:customStyle="1" w:styleId="WW8Num66z4">
    <w:name w:val="WW8Num66z4"/>
    <w:rsid w:val="00157326"/>
  </w:style>
  <w:style w:type="character" w:customStyle="1" w:styleId="WW8Num66z5">
    <w:name w:val="WW8Num66z5"/>
    <w:rsid w:val="00157326"/>
  </w:style>
  <w:style w:type="character" w:customStyle="1" w:styleId="WW8Num66z6">
    <w:name w:val="WW8Num66z6"/>
    <w:rsid w:val="00157326"/>
  </w:style>
  <w:style w:type="character" w:customStyle="1" w:styleId="WW8Num66z7">
    <w:name w:val="WW8Num66z7"/>
    <w:rsid w:val="00157326"/>
  </w:style>
  <w:style w:type="character" w:customStyle="1" w:styleId="WW8Num66z8">
    <w:name w:val="WW8Num66z8"/>
    <w:rsid w:val="00157326"/>
  </w:style>
  <w:style w:type="character" w:customStyle="1" w:styleId="WW8Num67z1">
    <w:name w:val="WW8Num67z1"/>
    <w:rsid w:val="00157326"/>
    <w:rPr>
      <w:rFonts w:ascii="Courier New" w:hAnsi="Courier New" w:cs="Courier New" w:hint="default"/>
    </w:rPr>
  </w:style>
  <w:style w:type="character" w:customStyle="1" w:styleId="WW8Num67z3">
    <w:name w:val="WW8Num67z3"/>
    <w:rsid w:val="00157326"/>
    <w:rPr>
      <w:rFonts w:ascii="Symbol" w:hAnsi="Symbol" w:cs="Symbol" w:hint="default"/>
    </w:rPr>
  </w:style>
  <w:style w:type="character" w:customStyle="1" w:styleId="WW8Num68z1">
    <w:name w:val="WW8Num68z1"/>
    <w:rsid w:val="00157326"/>
  </w:style>
  <w:style w:type="character" w:customStyle="1" w:styleId="WW8Num68z2">
    <w:name w:val="WW8Num68z2"/>
    <w:rsid w:val="00157326"/>
  </w:style>
  <w:style w:type="character" w:customStyle="1" w:styleId="WW8Num68z3">
    <w:name w:val="WW8Num68z3"/>
    <w:rsid w:val="00157326"/>
  </w:style>
  <w:style w:type="character" w:customStyle="1" w:styleId="WW8Num68z4">
    <w:name w:val="WW8Num68z4"/>
    <w:rsid w:val="00157326"/>
  </w:style>
  <w:style w:type="character" w:customStyle="1" w:styleId="WW8Num68z5">
    <w:name w:val="WW8Num68z5"/>
    <w:rsid w:val="00157326"/>
  </w:style>
  <w:style w:type="character" w:customStyle="1" w:styleId="WW8Num68z6">
    <w:name w:val="WW8Num68z6"/>
    <w:rsid w:val="00157326"/>
  </w:style>
  <w:style w:type="character" w:customStyle="1" w:styleId="WW8Num68z7">
    <w:name w:val="WW8Num68z7"/>
    <w:rsid w:val="00157326"/>
  </w:style>
  <w:style w:type="character" w:customStyle="1" w:styleId="WW8Num68z8">
    <w:name w:val="WW8Num68z8"/>
    <w:rsid w:val="00157326"/>
  </w:style>
  <w:style w:type="character" w:customStyle="1" w:styleId="WW8Num69z1">
    <w:name w:val="WW8Num69z1"/>
    <w:rsid w:val="00157326"/>
    <w:rPr>
      <w:rFonts w:ascii="Courier New" w:hAnsi="Courier New" w:cs="Courier New" w:hint="default"/>
    </w:rPr>
  </w:style>
  <w:style w:type="character" w:customStyle="1" w:styleId="WW8Num69z3">
    <w:name w:val="WW8Num69z3"/>
    <w:rsid w:val="00157326"/>
    <w:rPr>
      <w:rFonts w:ascii="Symbol" w:hAnsi="Symbol" w:cs="Symbol" w:hint="default"/>
    </w:rPr>
  </w:style>
  <w:style w:type="character" w:customStyle="1" w:styleId="WW8Num70z1">
    <w:name w:val="WW8Num70z1"/>
    <w:rsid w:val="00157326"/>
    <w:rPr>
      <w:rFonts w:ascii="Courier New" w:hAnsi="Courier New" w:cs="Courier New" w:hint="default"/>
    </w:rPr>
  </w:style>
  <w:style w:type="character" w:customStyle="1" w:styleId="WW8Num70z2">
    <w:name w:val="WW8Num70z2"/>
    <w:rsid w:val="00157326"/>
    <w:rPr>
      <w:rFonts w:ascii="Wingdings" w:hAnsi="Wingdings" w:cs="Wingdings" w:hint="default"/>
    </w:rPr>
  </w:style>
  <w:style w:type="character" w:customStyle="1" w:styleId="WW8Num70z3">
    <w:name w:val="WW8Num70z3"/>
    <w:rsid w:val="00157326"/>
    <w:rPr>
      <w:rFonts w:ascii="Symbol" w:hAnsi="Symbol" w:cs="Symbol" w:hint="default"/>
    </w:rPr>
  </w:style>
  <w:style w:type="character" w:customStyle="1" w:styleId="WW8Num72z1">
    <w:name w:val="WW8Num72z1"/>
    <w:rsid w:val="00157326"/>
    <w:rPr>
      <w:rFonts w:ascii="Courier New" w:hAnsi="Courier New" w:cs="Courier New" w:hint="default"/>
    </w:rPr>
  </w:style>
  <w:style w:type="character" w:customStyle="1" w:styleId="WW8Num72z2">
    <w:name w:val="WW8Num72z2"/>
    <w:rsid w:val="00157326"/>
    <w:rPr>
      <w:rFonts w:ascii="Wingdings" w:hAnsi="Wingdings" w:cs="Wingdings" w:hint="default"/>
    </w:rPr>
  </w:style>
  <w:style w:type="character" w:customStyle="1" w:styleId="WW8Num72z3">
    <w:name w:val="WW8Num72z3"/>
    <w:rsid w:val="00157326"/>
    <w:rPr>
      <w:rFonts w:ascii="Symbol" w:hAnsi="Symbol" w:cs="Symbol" w:hint="default"/>
    </w:rPr>
  </w:style>
  <w:style w:type="character" w:customStyle="1" w:styleId="WW8Num73z2">
    <w:name w:val="WW8Num73z2"/>
    <w:rsid w:val="00157326"/>
    <w:rPr>
      <w:bCs/>
    </w:rPr>
  </w:style>
  <w:style w:type="character" w:customStyle="1" w:styleId="WW8Num74z1">
    <w:name w:val="WW8Num74z1"/>
    <w:rsid w:val="00157326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57326"/>
  </w:style>
  <w:style w:type="character" w:customStyle="1" w:styleId="ZwykytekstZnak">
    <w:name w:val="Zwykły tekst Znak"/>
    <w:aliases w:val=" Znak Znak,Znak Znak, Znak Znak Znak Znak,Znak Znak Znak Znak, Znak1 Znak,Znak Znak Znak1 Znak,Znak Znak Znak Znak1 Znak, Znak Znak2 Znak Znak"/>
    <w:link w:val="Zwykytekst"/>
    <w:rsid w:val="00157326"/>
    <w:rPr>
      <w:rFonts w:ascii="Courier New" w:hAnsi="Courier New" w:cs="Courier New"/>
      <w:sz w:val="24"/>
      <w:szCs w:val="24"/>
    </w:rPr>
  </w:style>
  <w:style w:type="character" w:customStyle="1" w:styleId="tw4winTerm">
    <w:name w:val="tw4winTerm"/>
    <w:rsid w:val="00157326"/>
    <w:rPr>
      <w:color w:val="0000FF"/>
    </w:rPr>
  </w:style>
  <w:style w:type="character" w:customStyle="1" w:styleId="WW-WW8Num7z0">
    <w:name w:val="WW-WW8Num7z0"/>
    <w:rsid w:val="00157326"/>
    <w:rPr>
      <w:rFonts w:ascii="Symbol" w:hAnsi="Symbol" w:cs="Symbol" w:hint="default"/>
    </w:rPr>
  </w:style>
  <w:style w:type="character" w:customStyle="1" w:styleId="WW-WW8Num9z0">
    <w:name w:val="WW-WW8Num9z0"/>
    <w:rsid w:val="00157326"/>
    <w:rPr>
      <w:b w:val="0"/>
      <w:bCs w:val="0"/>
      <w:i w:val="0"/>
      <w:iCs w:val="0"/>
    </w:rPr>
  </w:style>
  <w:style w:type="character" w:customStyle="1" w:styleId="WW-WW8Num3z2">
    <w:name w:val="WW-WW8Num3z2"/>
    <w:rsid w:val="00157326"/>
    <w:rPr>
      <w:rFonts w:ascii="Wingdings" w:hAnsi="Wingdings" w:cs="Wingdings" w:hint="default"/>
    </w:rPr>
  </w:style>
  <w:style w:type="character" w:customStyle="1" w:styleId="redproductinfo">
    <w:name w:val="redproductinfo"/>
    <w:basedOn w:val="Domylnaczcionkaakapitu1"/>
    <w:rsid w:val="00157326"/>
  </w:style>
  <w:style w:type="character" w:customStyle="1" w:styleId="postbody1">
    <w:name w:val="postbody1"/>
    <w:basedOn w:val="Domylnaczcionkaakapitu1"/>
    <w:rsid w:val="00157326"/>
  </w:style>
  <w:style w:type="character" w:customStyle="1" w:styleId="TekstpodstawowyZnak1">
    <w:name w:val="Tekst podstawowy Znak1"/>
    <w:rsid w:val="00157326"/>
    <w:rPr>
      <w:sz w:val="24"/>
    </w:rPr>
  </w:style>
  <w:style w:type="character" w:customStyle="1" w:styleId="apple-style-span">
    <w:name w:val="apple-style-span"/>
    <w:rsid w:val="00157326"/>
    <w:rPr>
      <w:rFonts w:ascii="Times New Roman" w:hAnsi="Times New Roman" w:cs="Times New Roman" w:hint="default"/>
    </w:rPr>
  </w:style>
  <w:style w:type="character" w:customStyle="1" w:styleId="Nagwek3Znak1">
    <w:name w:val="Nagłówek 3 Znak1"/>
    <w:rsid w:val="00157326"/>
    <w:rPr>
      <w:rFonts w:ascii="Arial" w:hAnsi="Arial" w:cs="Arial" w:hint="default"/>
      <w:b/>
      <w:bCs/>
      <w:sz w:val="26"/>
      <w:szCs w:val="26"/>
    </w:rPr>
  </w:style>
  <w:style w:type="character" w:customStyle="1" w:styleId="Tekstpodstawowy3Znak">
    <w:name w:val="Tekst podstawowy 3 Znak"/>
    <w:rsid w:val="00157326"/>
    <w:rPr>
      <w:sz w:val="24"/>
    </w:rPr>
  </w:style>
  <w:style w:type="character" w:customStyle="1" w:styleId="Tekstpodstawowywcity2Znak">
    <w:name w:val="Tekst podstawowy wcięty 2 Znak"/>
    <w:rsid w:val="00157326"/>
    <w:rPr>
      <w:rFonts w:ascii="Arial" w:hAnsi="Arial" w:cs="Arial" w:hint="default"/>
      <w:sz w:val="24"/>
    </w:rPr>
  </w:style>
  <w:style w:type="character" w:customStyle="1" w:styleId="text">
    <w:name w:val="text"/>
    <w:basedOn w:val="Domylnaczcionkaakapitu1"/>
    <w:rsid w:val="00157326"/>
  </w:style>
  <w:style w:type="character" w:customStyle="1" w:styleId="Odwoaniedokomentarza1">
    <w:name w:val="Odwołanie do komentarza1"/>
    <w:rsid w:val="00157326"/>
    <w:rPr>
      <w:sz w:val="16"/>
      <w:szCs w:val="16"/>
    </w:rPr>
  </w:style>
  <w:style w:type="character" w:customStyle="1" w:styleId="Znakiprzypiswdolnych">
    <w:name w:val="Znaki przypisów dolnych"/>
    <w:rsid w:val="00157326"/>
    <w:rPr>
      <w:vertAlign w:val="superscript"/>
    </w:rPr>
  </w:style>
  <w:style w:type="character" w:customStyle="1" w:styleId="TytuZnak">
    <w:name w:val="Tytuł Znak"/>
    <w:link w:val="Tytu"/>
    <w:rsid w:val="00157326"/>
    <w:rPr>
      <w:b/>
      <w:sz w:val="28"/>
    </w:rPr>
  </w:style>
  <w:style w:type="character" w:styleId="Pogrubienie">
    <w:name w:val="Strong"/>
    <w:basedOn w:val="Domylnaczcionkaakapitu"/>
    <w:qFormat/>
    <w:rsid w:val="00157326"/>
    <w:rPr>
      <w:b/>
      <w:bCs/>
    </w:rPr>
  </w:style>
  <w:style w:type="paragraph" w:styleId="Tytu">
    <w:name w:val="Title"/>
    <w:basedOn w:val="Normalny"/>
    <w:link w:val="TytuZnak"/>
    <w:qFormat/>
    <w:rsid w:val="00157326"/>
    <w:pPr>
      <w:spacing w:after="0" w:line="240" w:lineRule="auto"/>
      <w:jc w:val="center"/>
    </w:pPr>
    <w:rPr>
      <w:b/>
      <w:sz w:val="28"/>
    </w:rPr>
  </w:style>
  <w:style w:type="character" w:customStyle="1" w:styleId="TytuZnak1">
    <w:name w:val="Tytuł Znak1"/>
    <w:basedOn w:val="Domylnaczcionkaakapitu"/>
    <w:uiPriority w:val="10"/>
    <w:rsid w:val="00157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157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573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57326"/>
    <w:rPr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15732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157326"/>
    <w:rPr>
      <w:sz w:val="16"/>
      <w:szCs w:val="16"/>
    </w:rPr>
  </w:style>
  <w:style w:type="character" w:styleId="Odwoanieprzypisudolnego">
    <w:name w:val="footnote reference"/>
    <w:rsid w:val="00157326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73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7326"/>
  </w:style>
  <w:style w:type="paragraph" w:styleId="Zwykytekst">
    <w:name w:val="Plain Text"/>
    <w:aliases w:val=" Znak,Znak, Znak Znak Znak,Znak Znak Znak, Znak1,Znak Znak Znak1,Znak Znak Znak Znak1, Znak Znak2 Znak"/>
    <w:basedOn w:val="Normalny"/>
    <w:link w:val="ZwykytekstZnak"/>
    <w:rsid w:val="00157326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ZwykytekstZnak1">
    <w:name w:val="Zwykły tekst Znak1"/>
    <w:basedOn w:val="Domylnaczcionkaakapitu"/>
    <w:uiPriority w:val="99"/>
    <w:semiHidden/>
    <w:rsid w:val="001573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pzd.il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63F1-70F2-4AB4-BB20-58742E40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</Pages>
  <Words>6608</Words>
  <Characters>39649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</dc:creator>
  <cp:lastModifiedBy>Rad Aug</cp:lastModifiedBy>
  <cp:revision>65</cp:revision>
  <cp:lastPrinted>2022-08-26T11:30:00Z</cp:lastPrinted>
  <dcterms:created xsi:type="dcterms:W3CDTF">2019-09-24T05:11:00Z</dcterms:created>
  <dcterms:modified xsi:type="dcterms:W3CDTF">2024-09-04T11:01:00Z</dcterms:modified>
</cp:coreProperties>
</file>