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61" w:rsidRPr="008C2FBD" w:rsidRDefault="00716F61" w:rsidP="009D515A">
      <w:pPr>
        <w:rPr>
          <w:rFonts w:ascii="Liberation Sans" w:hAnsi="Liberation Sans" w:cs="Liberation Sans"/>
        </w:rPr>
      </w:pPr>
      <w:r>
        <w:rPr>
          <w:rFonts w:ascii="Cambria" w:hAnsi="Cambria"/>
          <w:sz w:val="18"/>
          <w:szCs w:val="18"/>
        </w:rPr>
        <w:tab/>
      </w:r>
      <w:r w:rsidR="00772AB8" w:rsidRPr="008C2FBD">
        <w:rPr>
          <w:rFonts w:ascii="Liberation Sans" w:hAnsi="Liberation Sans" w:cs="Liberation Sans"/>
        </w:rPr>
        <w:tab/>
      </w:r>
      <w:r w:rsidR="00772AB8" w:rsidRPr="008C2FBD">
        <w:rPr>
          <w:rFonts w:ascii="Liberation Sans" w:hAnsi="Liberation Sans" w:cs="Liberation Sans"/>
        </w:rPr>
        <w:tab/>
      </w:r>
      <w:r w:rsidR="00772AB8" w:rsidRPr="008C2FBD">
        <w:rPr>
          <w:rFonts w:ascii="Liberation Sans" w:hAnsi="Liberation Sans" w:cs="Liberation Sans"/>
        </w:rPr>
        <w:tab/>
      </w:r>
      <w:r w:rsidR="00772AB8" w:rsidRPr="008C2FBD">
        <w:rPr>
          <w:rFonts w:ascii="Liberation Sans" w:hAnsi="Liberation Sans" w:cs="Liberation Sans"/>
        </w:rPr>
        <w:tab/>
        <w:t xml:space="preserve">             </w:t>
      </w:r>
    </w:p>
    <w:p w:rsidR="00DA509A" w:rsidRPr="008C2FBD" w:rsidRDefault="002538D7" w:rsidP="002538D7">
      <w:pPr>
        <w:jc w:val="right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 xml:space="preserve">                                        </w:t>
      </w:r>
      <w:r w:rsidR="00772AB8" w:rsidRPr="008C2FBD">
        <w:rPr>
          <w:rFonts w:ascii="Liberation Sans" w:hAnsi="Liberation Sans" w:cs="Liberation Sans"/>
        </w:rPr>
        <w:t xml:space="preserve"> </w:t>
      </w:r>
      <w:r w:rsidR="0090420C" w:rsidRPr="008C2FBD">
        <w:rPr>
          <w:rFonts w:ascii="Liberation Sans" w:hAnsi="Liberation Sans" w:cs="Liberation Sans"/>
        </w:rPr>
        <w:t xml:space="preserve"> </w:t>
      </w:r>
      <w:r w:rsidR="00D37E9A" w:rsidRPr="008C2FBD">
        <w:rPr>
          <w:rFonts w:ascii="Liberation Sans" w:hAnsi="Liberation Sans" w:cs="Liberation Sans"/>
        </w:rPr>
        <w:t>Z</w:t>
      </w:r>
      <w:r w:rsidR="00983423" w:rsidRPr="008C2FBD">
        <w:rPr>
          <w:rFonts w:ascii="Liberation Sans" w:hAnsi="Liberation Sans" w:cs="Liberation Sans"/>
        </w:rPr>
        <w:t>ałącznik</w:t>
      </w:r>
      <w:r w:rsidR="009D515A" w:rsidRPr="008C2FBD">
        <w:rPr>
          <w:rFonts w:ascii="Liberation Sans" w:hAnsi="Liberation Sans" w:cs="Liberation Sans"/>
        </w:rPr>
        <w:t xml:space="preserve"> nr </w:t>
      </w:r>
      <w:r w:rsidR="00983423" w:rsidRPr="008C2FBD">
        <w:rPr>
          <w:rFonts w:ascii="Liberation Sans" w:hAnsi="Liberation Sans" w:cs="Liberation Sans"/>
        </w:rPr>
        <w:t xml:space="preserve"> </w:t>
      </w:r>
      <w:r w:rsidR="00EE1CDF" w:rsidRPr="008C2FBD">
        <w:rPr>
          <w:rFonts w:ascii="Liberation Sans" w:hAnsi="Liberation Sans" w:cs="Liberation Sans"/>
        </w:rPr>
        <w:t>1</w:t>
      </w:r>
      <w:r w:rsidR="00D62E51" w:rsidRPr="008C2FBD">
        <w:rPr>
          <w:rFonts w:ascii="Liberation Sans" w:hAnsi="Liberation Sans" w:cs="Liberation Sans"/>
        </w:rPr>
        <w:t xml:space="preserve"> do SWZ</w:t>
      </w:r>
    </w:p>
    <w:p w:rsidR="002538D7" w:rsidRPr="008C2FBD" w:rsidRDefault="002538D7" w:rsidP="002538D7">
      <w:pPr>
        <w:jc w:val="right"/>
        <w:rPr>
          <w:rFonts w:ascii="Liberation Sans" w:hAnsi="Liberation Sans" w:cs="Liberation Sans"/>
          <w:b/>
        </w:rPr>
      </w:pPr>
    </w:p>
    <w:p w:rsidR="00DA509A" w:rsidRPr="008C2FBD" w:rsidRDefault="00DA509A" w:rsidP="002538D7">
      <w:pPr>
        <w:jc w:val="right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 xml:space="preserve">                                  </w:t>
      </w:r>
    </w:p>
    <w:p w:rsidR="00DA509A" w:rsidRPr="008C2FBD" w:rsidRDefault="00D05361" w:rsidP="00DA509A">
      <w:pPr>
        <w:ind w:left="4248"/>
        <w:jc w:val="right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 xml:space="preserve">…………… dnia </w:t>
      </w:r>
      <w:r w:rsidR="00DA509A" w:rsidRPr="008C2FBD">
        <w:rPr>
          <w:rFonts w:ascii="Liberation Sans" w:hAnsi="Liberation Sans" w:cs="Liberation Sans"/>
        </w:rPr>
        <w:t>…………</w:t>
      </w:r>
      <w:r w:rsidR="00D80BA5" w:rsidRPr="008C2FBD">
        <w:rPr>
          <w:rFonts w:ascii="Liberation Sans" w:hAnsi="Liberation Sans" w:cs="Liberation Sans"/>
        </w:rPr>
        <w:t>20</w:t>
      </w:r>
      <w:r w:rsidRPr="008C2FBD">
        <w:rPr>
          <w:rFonts w:ascii="Liberation Sans" w:hAnsi="Liberation Sans" w:cs="Liberation Sans"/>
        </w:rPr>
        <w:t>2</w:t>
      </w:r>
      <w:r w:rsidR="008C30AA">
        <w:rPr>
          <w:rFonts w:ascii="Liberation Sans" w:hAnsi="Liberation Sans" w:cs="Liberation Sans"/>
        </w:rPr>
        <w:t>3</w:t>
      </w:r>
      <w:r w:rsidR="003536D5" w:rsidRPr="008C2FBD">
        <w:rPr>
          <w:rFonts w:ascii="Liberation Sans" w:hAnsi="Liberation Sans" w:cs="Liberation Sans"/>
        </w:rPr>
        <w:t xml:space="preserve"> </w:t>
      </w:r>
      <w:r w:rsidR="00D80BA5" w:rsidRPr="008C2FBD">
        <w:rPr>
          <w:rFonts w:ascii="Liberation Sans" w:hAnsi="Liberation Sans" w:cs="Liberation Sans"/>
        </w:rPr>
        <w:t>r.</w:t>
      </w:r>
    </w:p>
    <w:p w:rsidR="00DA509A" w:rsidRPr="008C2FBD" w:rsidRDefault="00DA509A" w:rsidP="00DA509A">
      <w:pPr>
        <w:jc w:val="right"/>
        <w:rPr>
          <w:rFonts w:ascii="Liberation Sans" w:hAnsi="Liberation Sans" w:cs="Liberation Sans"/>
        </w:rPr>
      </w:pPr>
    </w:p>
    <w:p w:rsidR="00DA509A" w:rsidRPr="008C2FBD" w:rsidRDefault="003536D5" w:rsidP="00DA509A">
      <w:pPr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 xml:space="preserve">   </w:t>
      </w:r>
      <w:r w:rsidR="00DA509A" w:rsidRPr="008C2FBD">
        <w:rPr>
          <w:rFonts w:ascii="Liberation Sans" w:hAnsi="Liberation Sans" w:cs="Liberation Sans"/>
        </w:rPr>
        <w:t>..................................</w:t>
      </w:r>
      <w:r w:rsidRPr="008C2FBD">
        <w:rPr>
          <w:rFonts w:ascii="Liberation Sans" w:hAnsi="Liberation Sans" w:cs="Liberation Sans"/>
        </w:rPr>
        <w:t>.</w:t>
      </w:r>
      <w:r w:rsidR="00DA509A" w:rsidRPr="008C2FBD">
        <w:rPr>
          <w:rFonts w:ascii="Liberation Sans" w:hAnsi="Liberation Sans" w:cs="Liberation Sans"/>
        </w:rPr>
        <w:t>...</w:t>
      </w:r>
      <w:r w:rsidRPr="008C2FBD">
        <w:rPr>
          <w:rFonts w:ascii="Liberation Sans" w:hAnsi="Liberation Sans" w:cs="Liberation Sans"/>
        </w:rPr>
        <w:t>..</w:t>
      </w:r>
      <w:r w:rsidR="00DA509A" w:rsidRPr="008C2FBD">
        <w:rPr>
          <w:rFonts w:ascii="Liberation Sans" w:hAnsi="Liberation Sans" w:cs="Liberation Sans"/>
        </w:rPr>
        <w:t>...</w:t>
      </w:r>
      <w:r w:rsidRPr="008C2FBD">
        <w:rPr>
          <w:rFonts w:ascii="Liberation Sans" w:hAnsi="Liberation Sans" w:cs="Liberation Sans"/>
        </w:rPr>
        <w:t>..</w:t>
      </w:r>
      <w:r w:rsidR="00DA509A" w:rsidRPr="008C2FBD">
        <w:rPr>
          <w:rFonts w:ascii="Liberation Sans" w:hAnsi="Liberation Sans" w:cs="Liberation Sans"/>
        </w:rPr>
        <w:t>........</w:t>
      </w:r>
    </w:p>
    <w:p w:rsidR="00DA509A" w:rsidRPr="008C2FBD" w:rsidRDefault="00DA509A" w:rsidP="00DA509A">
      <w:pPr>
        <w:rPr>
          <w:rFonts w:ascii="Liberation Sans" w:hAnsi="Liberation Sans" w:cs="Liberation Sans"/>
          <w:iCs/>
        </w:rPr>
      </w:pPr>
      <w:r w:rsidRPr="008C2FBD">
        <w:rPr>
          <w:rFonts w:ascii="Liberation Sans" w:hAnsi="Liberation Sans" w:cs="Liberation Sans"/>
        </w:rPr>
        <w:t xml:space="preserve">  </w:t>
      </w:r>
      <w:r w:rsidR="00235B00" w:rsidRPr="008C2FBD">
        <w:rPr>
          <w:rFonts w:ascii="Liberation Sans" w:hAnsi="Liberation Sans" w:cs="Liberation Sans"/>
        </w:rPr>
        <w:t>(Nazwa i adres W</w:t>
      </w:r>
      <w:r w:rsidR="006C262E" w:rsidRPr="008C2FBD">
        <w:rPr>
          <w:rFonts w:ascii="Liberation Sans" w:hAnsi="Liberation Sans" w:cs="Liberation Sans"/>
        </w:rPr>
        <w:t xml:space="preserve">ykonawcy)  </w:t>
      </w:r>
    </w:p>
    <w:p w:rsidR="00DA509A" w:rsidRPr="008C2FBD" w:rsidRDefault="00983423" w:rsidP="00DA509A">
      <w:pPr>
        <w:pStyle w:val="Nagwek1"/>
        <w:jc w:val="center"/>
        <w:rPr>
          <w:rFonts w:ascii="Liberation Sans" w:hAnsi="Liberation Sans" w:cs="Liberation Sans"/>
          <w:iCs/>
          <w:color w:val="auto"/>
          <w:sz w:val="24"/>
          <w:szCs w:val="24"/>
        </w:rPr>
      </w:pPr>
      <w:r w:rsidRPr="008C2FBD">
        <w:rPr>
          <w:rFonts w:ascii="Liberation Sans" w:hAnsi="Liberation Sans" w:cs="Liberation Sans"/>
          <w:iCs/>
          <w:color w:val="auto"/>
          <w:sz w:val="24"/>
          <w:szCs w:val="24"/>
          <w:lang w:val="pl-PL"/>
        </w:rPr>
        <w:t>O</w:t>
      </w:r>
      <w:r w:rsidR="00DA509A" w:rsidRPr="008C2FBD">
        <w:rPr>
          <w:rFonts w:ascii="Liberation Sans" w:hAnsi="Liberation Sans" w:cs="Liberation Sans"/>
          <w:iCs/>
          <w:color w:val="auto"/>
          <w:sz w:val="24"/>
          <w:szCs w:val="24"/>
        </w:rPr>
        <w:t xml:space="preserve"> F E R T A  C E N O W A</w:t>
      </w:r>
    </w:p>
    <w:p w:rsidR="00DA509A" w:rsidRPr="008C2FBD" w:rsidRDefault="00827240" w:rsidP="00BD1B85">
      <w:pPr>
        <w:pStyle w:val="Tytu"/>
        <w:spacing w:before="120" w:line="360" w:lineRule="auto"/>
        <w:ind w:firstLine="360"/>
        <w:rPr>
          <w:rFonts w:ascii="Liberation Sans" w:hAnsi="Liberation Sans" w:cs="Liberation Sans"/>
          <w:b w:val="0"/>
          <w:bCs w:val="0"/>
        </w:rPr>
      </w:pPr>
      <w:r w:rsidRPr="008C2FBD">
        <w:rPr>
          <w:rFonts w:ascii="Liberation Sans" w:hAnsi="Liberation Sans" w:cs="Liberation Sans"/>
          <w:b w:val="0"/>
          <w:bCs w:val="0"/>
        </w:rPr>
        <w:t>na  realizację zamówienia  publicznego</w:t>
      </w:r>
      <w:r w:rsidR="00DA509A" w:rsidRPr="008C2FBD">
        <w:rPr>
          <w:rFonts w:ascii="Liberation Sans" w:hAnsi="Liberation Sans" w:cs="Liberation Sans"/>
          <w:b w:val="0"/>
          <w:bCs w:val="0"/>
        </w:rPr>
        <w:t>:</w:t>
      </w:r>
    </w:p>
    <w:p w:rsidR="002538D7" w:rsidRPr="008C2FBD" w:rsidRDefault="002538D7" w:rsidP="001A1117">
      <w:pPr>
        <w:shd w:val="clear" w:color="auto" w:fill="BFBFBF"/>
        <w:spacing w:line="276" w:lineRule="auto"/>
        <w:jc w:val="center"/>
        <w:rPr>
          <w:rFonts w:ascii="Liberation Sans" w:hAnsi="Liberation Sans" w:cs="Liberation Sans"/>
        </w:rPr>
      </w:pPr>
    </w:p>
    <w:p w:rsidR="00FA40F8" w:rsidRPr="008C2FBD" w:rsidRDefault="002538D7" w:rsidP="001A1117">
      <w:pPr>
        <w:shd w:val="clear" w:color="auto" w:fill="BFBFBF"/>
        <w:spacing w:line="276" w:lineRule="auto"/>
        <w:jc w:val="center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  <w:b/>
        </w:rPr>
        <w:t xml:space="preserve">Dowóz uczniów do Publicznej Szkoły Podstawowej </w:t>
      </w:r>
      <w:r w:rsidR="008C30AA">
        <w:rPr>
          <w:rFonts w:ascii="Liberation Sans" w:hAnsi="Liberation Sans" w:cs="Liberation Sans"/>
          <w:b/>
        </w:rPr>
        <w:t>w Bidzinach w roku szkolnym 2023/2024</w:t>
      </w:r>
    </w:p>
    <w:p w:rsidR="00911549" w:rsidRPr="008C2FBD" w:rsidRDefault="00911549" w:rsidP="00547405">
      <w:pPr>
        <w:pStyle w:val="Tekstpodstawowy2"/>
        <w:shd w:val="clear" w:color="auto" w:fill="BFBFBF"/>
        <w:spacing w:after="0" w:line="276" w:lineRule="auto"/>
        <w:jc w:val="center"/>
        <w:rPr>
          <w:rFonts w:ascii="Liberation Sans" w:hAnsi="Liberation Sans" w:cs="Liberation Sans"/>
          <w:b/>
          <w:color w:val="000000"/>
        </w:rPr>
      </w:pPr>
    </w:p>
    <w:p w:rsidR="00016153" w:rsidRPr="008C2FBD" w:rsidRDefault="00016153" w:rsidP="00016153">
      <w:pPr>
        <w:pStyle w:val="Bezodstpw"/>
        <w:ind w:firstLine="567"/>
        <w:jc w:val="both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>zgodnie z wymaganiami okreś</w:t>
      </w:r>
      <w:r w:rsidR="00FB6CDA" w:rsidRPr="008C2FBD">
        <w:rPr>
          <w:rFonts w:ascii="Liberation Sans" w:hAnsi="Liberation Sans" w:cs="Liberation Sans"/>
        </w:rPr>
        <w:t xml:space="preserve">lonymi w specyfikacji </w:t>
      </w:r>
      <w:r w:rsidRPr="008C2FBD">
        <w:rPr>
          <w:rFonts w:ascii="Liberation Sans" w:hAnsi="Liberation Sans" w:cs="Liberation Sans"/>
        </w:rPr>
        <w:t xml:space="preserve">warunków zamówienia dla tego </w:t>
      </w:r>
      <w:r w:rsidR="008849DF" w:rsidRPr="008C2FBD">
        <w:rPr>
          <w:rFonts w:ascii="Liberation Sans" w:hAnsi="Liberation Sans" w:cs="Liberation Sans"/>
        </w:rPr>
        <w:t>postępowania</w:t>
      </w:r>
      <w:r w:rsidRPr="008C2FBD">
        <w:rPr>
          <w:rFonts w:ascii="Liberation Sans" w:hAnsi="Liberation Sans" w:cs="Liberation Sans"/>
        </w:rPr>
        <w:t xml:space="preserve"> składamy niniejszą ofertę:</w:t>
      </w:r>
    </w:p>
    <w:p w:rsidR="00772AB8" w:rsidRPr="008C2FBD" w:rsidRDefault="00772AB8" w:rsidP="00016153">
      <w:pPr>
        <w:pStyle w:val="Bezodstpw"/>
        <w:ind w:firstLine="567"/>
        <w:jc w:val="both"/>
        <w:rPr>
          <w:rFonts w:ascii="Liberation Sans" w:hAnsi="Liberation Sans" w:cs="Liberation Sans"/>
          <w:color w:val="FF0000"/>
        </w:rPr>
      </w:pPr>
    </w:p>
    <w:p w:rsidR="008209A6" w:rsidRPr="008C2FBD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>Za wykonanie przedmiotu zamówienia oferujem</w:t>
      </w:r>
      <w:r w:rsidR="00552AB0" w:rsidRPr="008C2FBD">
        <w:rPr>
          <w:rFonts w:ascii="Liberation Sans" w:hAnsi="Liberation Sans" w:cs="Liberation Sans"/>
        </w:rPr>
        <w:t>y cenę w kwocie łącznej brutto: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772AB8" w:rsidRPr="008C2FBD" w:rsidTr="008E044F">
        <w:trPr>
          <w:trHeight w:val="560"/>
        </w:trPr>
        <w:tc>
          <w:tcPr>
            <w:tcW w:w="9214" w:type="dxa"/>
            <w:vAlign w:val="bottom"/>
          </w:tcPr>
          <w:p w:rsidR="00552AB0" w:rsidRPr="008C2FBD" w:rsidRDefault="002A57E3" w:rsidP="008F2F41">
            <w:pPr>
              <w:spacing w:before="120" w:line="276" w:lineRule="auto"/>
              <w:ind w:left="72"/>
              <w:rPr>
                <w:rFonts w:ascii="Liberation Sans" w:hAnsi="Liberation Sans" w:cs="Liberation Sans"/>
                <w:b/>
              </w:rPr>
            </w:pPr>
            <w:r w:rsidRPr="008C2FBD">
              <w:rPr>
                <w:rFonts w:ascii="Liberation Sans" w:hAnsi="Liberation Sans" w:cs="Liberation Sans"/>
                <w:b/>
              </w:rPr>
              <w:t xml:space="preserve">Cenę brutto za 1km dowozu………………….zł  ( słownie ………………………), </w:t>
            </w:r>
            <w:r w:rsidR="008F2F41">
              <w:rPr>
                <w:rFonts w:ascii="Liberation Sans" w:hAnsi="Liberation Sans" w:cs="Liberation Sans"/>
                <w:b/>
              </w:rPr>
              <w:br/>
            </w:r>
            <w:r w:rsidRPr="008C2FBD">
              <w:rPr>
                <w:rFonts w:ascii="Liberation Sans" w:hAnsi="Liberation Sans" w:cs="Liberation Sans"/>
                <w:b/>
              </w:rPr>
              <w:t>w tym stawka podatku VAT …………%  w</w:t>
            </w:r>
            <w:r w:rsidR="008F2F41">
              <w:rPr>
                <w:rFonts w:ascii="Liberation Sans" w:hAnsi="Liberation Sans" w:cs="Liberation Sans"/>
                <w:b/>
              </w:rPr>
              <w:t xml:space="preserve"> </w:t>
            </w:r>
            <w:r w:rsidRPr="008C2FBD">
              <w:rPr>
                <w:rFonts w:ascii="Liberation Sans" w:hAnsi="Liberation Sans" w:cs="Liberation Sans"/>
                <w:b/>
              </w:rPr>
              <w:t>kwocie……</w:t>
            </w:r>
            <w:r w:rsidR="008F2F41">
              <w:rPr>
                <w:rFonts w:ascii="Liberation Sans" w:hAnsi="Liberation Sans" w:cs="Liberation Sans"/>
                <w:b/>
              </w:rPr>
              <w:t>……</w:t>
            </w:r>
            <w:r w:rsidRPr="008C2FBD">
              <w:rPr>
                <w:rFonts w:ascii="Liberation Sans" w:hAnsi="Liberation Sans" w:cs="Liberation Sans"/>
                <w:b/>
              </w:rPr>
              <w:t>….…….. zł</w:t>
            </w:r>
            <w:r w:rsidR="008E044F" w:rsidRPr="008C2FBD">
              <w:rPr>
                <w:rFonts w:ascii="Liberation Sans" w:hAnsi="Liberation Sans" w:cs="Liberation Sans"/>
                <w:b/>
              </w:rPr>
              <w:t xml:space="preserve"> </w:t>
            </w:r>
            <w:r w:rsidR="008F2F41">
              <w:rPr>
                <w:rFonts w:ascii="Liberation Sans" w:hAnsi="Liberation Sans" w:cs="Liberation Sans"/>
                <w:b/>
              </w:rPr>
              <w:br/>
              <w:t xml:space="preserve"> </w:t>
            </w:r>
            <w:r w:rsidRPr="008C2FBD">
              <w:rPr>
                <w:rFonts w:ascii="Liberation Sans" w:hAnsi="Liberation Sans" w:cs="Liberation Sans"/>
                <w:b/>
              </w:rPr>
              <w:t xml:space="preserve"> - (kryterium</w:t>
            </w:r>
            <w:r w:rsidR="00393243">
              <w:rPr>
                <w:rFonts w:ascii="Liberation Sans" w:hAnsi="Liberation Sans" w:cs="Liberation Sans"/>
                <w:b/>
              </w:rPr>
              <w:t xml:space="preserve"> - waga</w:t>
            </w:r>
            <w:bookmarkStart w:id="0" w:name="_GoBack"/>
            <w:bookmarkEnd w:id="0"/>
            <w:r w:rsidR="008F2F41">
              <w:rPr>
                <w:rFonts w:ascii="Liberation Sans" w:hAnsi="Liberation Sans" w:cs="Liberation Sans"/>
                <w:b/>
              </w:rPr>
              <w:t xml:space="preserve"> </w:t>
            </w:r>
            <w:r w:rsidRPr="008C2FBD">
              <w:rPr>
                <w:rFonts w:ascii="Liberation Sans" w:hAnsi="Liberation Sans" w:cs="Liberation Sans"/>
                <w:b/>
              </w:rPr>
              <w:t>60%)</w:t>
            </w:r>
          </w:p>
          <w:p w:rsidR="00855C1B" w:rsidRPr="008C2FBD" w:rsidRDefault="00855C1B" w:rsidP="008E044F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Liberation Sans" w:hAnsi="Liberation Sans" w:cs="Liberation Sans"/>
                <w:b/>
              </w:rPr>
            </w:pPr>
          </w:p>
        </w:tc>
      </w:tr>
    </w:tbl>
    <w:p w:rsidR="009A6D9F" w:rsidRPr="008F2F41" w:rsidRDefault="008F2F41" w:rsidP="008F2F41">
      <w:pPr>
        <w:pStyle w:val="Akapitzlist"/>
        <w:numPr>
          <w:ilvl w:val="0"/>
          <w:numId w:val="43"/>
        </w:numPr>
        <w:spacing w:before="120" w:after="120"/>
        <w:ind w:left="426" w:hanging="426"/>
        <w:jc w:val="both"/>
        <w:rPr>
          <w:rFonts w:ascii="Liberation Sans" w:hAnsi="Liberation Sans" w:cs="Liberation Sans"/>
          <w:sz w:val="24"/>
          <w:szCs w:val="24"/>
        </w:rPr>
      </w:pPr>
      <w:r w:rsidRPr="008F2F41">
        <w:rPr>
          <w:rFonts w:ascii="Liberation Sans" w:hAnsi="Liberation Sans" w:cs="Liberation Sans"/>
          <w:sz w:val="24"/>
          <w:szCs w:val="24"/>
        </w:rPr>
        <w:t>C</w:t>
      </w:r>
      <w:r w:rsidR="008C2FBD" w:rsidRPr="008F2F41">
        <w:rPr>
          <w:rFonts w:ascii="Liberation Sans" w:hAnsi="Liberation Sans" w:cs="Liberation Sans"/>
          <w:sz w:val="24"/>
          <w:szCs w:val="24"/>
        </w:rPr>
        <w:t>zas podstawienia pojazdu zastępczego wynosił będzie …………………..minut.</w:t>
      </w:r>
    </w:p>
    <w:p w:rsidR="009A6D9F" w:rsidRPr="008C2FBD" w:rsidRDefault="009A6D9F" w:rsidP="009A6D9F">
      <w:pPr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 xml:space="preserve">Kryterium </w:t>
      </w:r>
      <w:r w:rsidR="00FD66B8" w:rsidRPr="008C2FBD">
        <w:rPr>
          <w:rFonts w:ascii="Liberation Sans" w:hAnsi="Liberation Sans" w:cs="Liberation Sans"/>
        </w:rPr>
        <w:t xml:space="preserve">oceny ofert- czas podstawienia pojazdu zastępczego </w:t>
      </w:r>
      <w:r w:rsidR="00393243">
        <w:rPr>
          <w:rFonts w:ascii="Liberation Sans" w:hAnsi="Liberation Sans" w:cs="Liberation Sans"/>
        </w:rPr>
        <w:t>– waga</w:t>
      </w:r>
      <w:r w:rsidRPr="008C2FBD">
        <w:rPr>
          <w:rFonts w:ascii="Liberation Sans" w:hAnsi="Liberation Sans" w:cs="Liberation Sans"/>
        </w:rPr>
        <w:t xml:space="preserve"> 40%</w:t>
      </w:r>
    </w:p>
    <w:p w:rsidR="009A6D9F" w:rsidRPr="008C2FBD" w:rsidRDefault="009A6D9F" w:rsidP="009A6D9F">
      <w:pPr>
        <w:tabs>
          <w:tab w:val="left" w:pos="426"/>
        </w:tabs>
        <w:spacing w:before="120" w:line="276" w:lineRule="auto"/>
        <w:ind w:left="123"/>
        <w:rPr>
          <w:rFonts w:ascii="Liberation Sans" w:hAnsi="Liberation Sans" w:cs="Liberation Sans"/>
          <w:color w:val="FF0000"/>
        </w:rPr>
      </w:pPr>
    </w:p>
    <w:p w:rsidR="00016153" w:rsidRPr="008C2FBD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Liberation Sans" w:eastAsia="Arial Unicode MS" w:hAnsi="Liberation Sans" w:cs="Liberation Sans"/>
          <w:b/>
        </w:rPr>
      </w:pPr>
      <w:r w:rsidRPr="008C2FBD">
        <w:rPr>
          <w:rFonts w:ascii="Liberation Sans" w:eastAsia="Arial Unicode MS" w:hAnsi="Liberation Sans" w:cs="Liberation Sans"/>
          <w:b/>
        </w:rPr>
        <w:t>UWAGA!</w:t>
      </w:r>
    </w:p>
    <w:p w:rsidR="00016153" w:rsidRPr="008C2FBD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Liberation Sans" w:hAnsi="Liberation Sans" w:cs="Liberation Sans"/>
          <w:b/>
          <w:color w:val="000000"/>
        </w:rPr>
      </w:pPr>
      <w:r w:rsidRPr="008C2FBD">
        <w:rPr>
          <w:rFonts w:ascii="Liberation Sans" w:eastAsia="Arial Unicode MS" w:hAnsi="Liberation Sans" w:cs="Liberation Sans"/>
          <w:b/>
        </w:rPr>
        <w:t xml:space="preserve">W </w:t>
      </w:r>
      <w:r w:rsidR="00FB6CDA" w:rsidRPr="008C2FBD">
        <w:rPr>
          <w:rFonts w:ascii="Liberation Sans" w:eastAsia="Arial Unicode MS" w:hAnsi="Liberation Sans" w:cs="Liberation Sans"/>
          <w:b/>
        </w:rPr>
        <w:t>rozdziale</w:t>
      </w:r>
      <w:r w:rsidR="005536CE" w:rsidRPr="008C2FBD">
        <w:rPr>
          <w:rFonts w:ascii="Liberation Sans" w:eastAsia="Arial Unicode MS" w:hAnsi="Liberation Sans" w:cs="Liberation Sans"/>
          <w:b/>
        </w:rPr>
        <w:t xml:space="preserve"> XVII</w:t>
      </w:r>
      <w:r w:rsidRPr="008C2FBD">
        <w:rPr>
          <w:rFonts w:ascii="Liberation Sans" w:eastAsia="Arial Unicode MS" w:hAnsi="Liberation Sans" w:cs="Liberation Sans"/>
          <w:b/>
        </w:rPr>
        <w:t xml:space="preserve">. </w:t>
      </w:r>
      <w:r w:rsidR="005536CE" w:rsidRPr="008C2FBD">
        <w:rPr>
          <w:rFonts w:ascii="Liberation Sans" w:eastAsia="Arial Unicode MS" w:hAnsi="Liberation Sans" w:cs="Liberation Sans"/>
          <w:b/>
        </w:rPr>
        <w:t>ust. 5</w:t>
      </w:r>
      <w:r w:rsidRPr="008C2FBD">
        <w:rPr>
          <w:rFonts w:ascii="Liberation Sans" w:eastAsia="Arial Unicode MS" w:hAnsi="Liberation Sans" w:cs="Liberation Sans"/>
          <w:b/>
        </w:rPr>
        <w:t xml:space="preserve"> SWZ Zamawiający wymaga złożenia wraz z ofertą informacji o </w:t>
      </w:r>
      <w:r w:rsidR="00FB6CDA" w:rsidRPr="008C2FBD">
        <w:rPr>
          <w:rFonts w:ascii="Liberation Sans" w:hAnsi="Liberation Sans" w:cs="Liberation Sans"/>
          <w:b/>
        </w:rPr>
        <w:t>powstaniu Z</w:t>
      </w:r>
      <w:r w:rsidRPr="008C2FBD">
        <w:rPr>
          <w:rFonts w:ascii="Liberation Sans" w:hAnsi="Liberation Sans" w:cs="Liberation Sans"/>
          <w:b/>
        </w:rPr>
        <w:t xml:space="preserve">amawiającego </w:t>
      </w:r>
      <w:r w:rsidRPr="008C2FBD">
        <w:rPr>
          <w:rFonts w:ascii="Liberation Sans" w:hAnsi="Liberation Sans" w:cs="Liberation Sans"/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8C2FBD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Liberation Sans" w:eastAsia="Arial Unicode MS" w:hAnsi="Liberation Sans" w:cs="Liberation Sans"/>
          <w:b/>
        </w:rPr>
      </w:pPr>
      <w:r w:rsidRPr="008C2FBD">
        <w:rPr>
          <w:rFonts w:ascii="Liberation Sans" w:eastAsia="Arial Unicode MS" w:hAnsi="Liberation Sans" w:cs="Liberation Sans"/>
          <w:b/>
        </w:rPr>
        <w:t xml:space="preserve">Niezłożenie przez Wykonawcę informacji będzie oznaczało, że taki obowiązek nie powstaje. </w:t>
      </w:r>
    </w:p>
    <w:p w:rsidR="00434034" w:rsidRPr="008C2FBD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Liberation Sans" w:hAnsi="Liberation Sans" w:cs="Liberation Sans"/>
          <w:u w:val="single"/>
        </w:rPr>
      </w:pPr>
      <w:r w:rsidRPr="008C2FBD">
        <w:rPr>
          <w:rFonts w:ascii="Liberation Sans" w:hAnsi="Liberation Sans" w:cs="Liberation Sans"/>
          <w:b/>
          <w:u w:val="single"/>
        </w:rPr>
        <w:t>Dane dotyczące Wykonawcy:</w:t>
      </w:r>
    </w:p>
    <w:p w:rsidR="00434034" w:rsidRPr="008C2FBD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 xml:space="preserve">Imię Nazwisko osoby (osób) upoważnionych do podpisania umowy: </w:t>
      </w:r>
    </w:p>
    <w:p w:rsidR="00434034" w:rsidRPr="008C2FBD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de-DE"/>
        </w:rPr>
      </w:pPr>
      <w:r w:rsidRPr="008C2FBD">
        <w:rPr>
          <w:rFonts w:ascii="Liberation Sans" w:hAnsi="Liberation Sans" w:cs="Liberation Sans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434034" w:rsidRPr="008C2FBD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</w:rPr>
      </w:pPr>
      <w:r w:rsidRPr="008C2FBD">
        <w:rPr>
          <w:rFonts w:ascii="Liberation Sans" w:hAnsi="Liberation Sans" w:cs="Liberation Sans"/>
        </w:rPr>
        <w:t>Numer telefonu:</w:t>
      </w:r>
      <w:r w:rsidRPr="008C2FBD">
        <w:rPr>
          <w:rFonts w:ascii="Liberation Sans" w:hAnsi="Liberation Sans" w:cs="Liberation Sans"/>
        </w:rPr>
        <w:tab/>
        <w:t>.…/ ………………</w:t>
      </w:r>
      <w:r w:rsidR="005C25E4" w:rsidRPr="008C2FBD">
        <w:rPr>
          <w:rFonts w:ascii="Liberation Sans" w:hAnsi="Liberation Sans" w:cs="Liberation Sans"/>
        </w:rPr>
        <w:t>…...</w:t>
      </w:r>
      <w:r w:rsidRPr="008C2FBD">
        <w:rPr>
          <w:rFonts w:ascii="Liberation Sans" w:hAnsi="Liberation Sans" w:cs="Liberation Sans"/>
        </w:rPr>
        <w:t>……</w:t>
      </w:r>
    </w:p>
    <w:p w:rsidR="00434034" w:rsidRPr="008C2FBD" w:rsidRDefault="00434034" w:rsidP="008C2FBD">
      <w:pPr>
        <w:tabs>
          <w:tab w:val="left" w:pos="0"/>
        </w:tabs>
        <w:spacing w:after="120"/>
        <w:ind w:left="426"/>
        <w:rPr>
          <w:rFonts w:ascii="Liberation Sans" w:hAnsi="Liberation Sans" w:cs="Liberation Sans"/>
          <w:lang w:val="en-US"/>
        </w:rPr>
      </w:pPr>
      <w:proofErr w:type="spellStart"/>
      <w:r w:rsidRPr="008C2FBD">
        <w:rPr>
          <w:rFonts w:ascii="Liberation Sans" w:hAnsi="Liberation Sans" w:cs="Liberation Sans"/>
          <w:lang w:val="en-US"/>
        </w:rPr>
        <w:t>Numer</w:t>
      </w:r>
      <w:proofErr w:type="spellEnd"/>
      <w:r w:rsidRPr="008C2FBD">
        <w:rPr>
          <w:rFonts w:ascii="Liberation Sans" w:hAnsi="Liberation Sans" w:cs="Liberation Sans"/>
          <w:lang w:val="en-US"/>
        </w:rPr>
        <w:t xml:space="preserve"> REGON:</w:t>
      </w:r>
      <w:r w:rsidRPr="008C2FBD">
        <w:rPr>
          <w:rFonts w:ascii="Liberation Sans" w:hAnsi="Liberation Sans" w:cs="Liberation Sans"/>
          <w:lang w:val="en-US"/>
        </w:rPr>
        <w:tab/>
        <w:t xml:space="preserve">..........................................  </w:t>
      </w:r>
      <w:r w:rsidR="008C2FBD">
        <w:rPr>
          <w:rFonts w:ascii="Liberation Sans" w:hAnsi="Liberation Sans" w:cs="Liberation Sans"/>
          <w:lang w:val="en-US"/>
        </w:rPr>
        <w:br/>
      </w:r>
      <w:proofErr w:type="spellStart"/>
      <w:r w:rsidRPr="008C2FBD">
        <w:rPr>
          <w:rFonts w:ascii="Liberation Sans" w:hAnsi="Liberation Sans" w:cs="Liberation Sans"/>
          <w:lang w:val="en-US"/>
        </w:rPr>
        <w:t>Numer</w:t>
      </w:r>
      <w:proofErr w:type="spellEnd"/>
      <w:r w:rsidR="008C2FBD">
        <w:rPr>
          <w:rFonts w:ascii="Liberation Sans" w:hAnsi="Liberation Sans" w:cs="Liberation Sans"/>
          <w:lang w:val="en-US"/>
        </w:rPr>
        <w:t xml:space="preserve"> NIP:                 </w:t>
      </w:r>
      <w:r w:rsidRPr="008C2FBD">
        <w:rPr>
          <w:rFonts w:ascii="Liberation Sans" w:hAnsi="Liberation Sans" w:cs="Liberation Sans"/>
          <w:lang w:val="en-US"/>
        </w:rPr>
        <w:t>......................................</w:t>
      </w:r>
    </w:p>
    <w:p w:rsidR="00434034" w:rsidRPr="008C2FBD" w:rsidRDefault="00434034" w:rsidP="00434034">
      <w:pPr>
        <w:spacing w:after="120"/>
        <w:ind w:left="426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  <w:b/>
        </w:rPr>
        <w:t xml:space="preserve">UWAGA; proszę podać czytelny; adres e-mail na który </w:t>
      </w:r>
      <w:r w:rsidR="00FB6CDA" w:rsidRPr="008C2FBD">
        <w:rPr>
          <w:rFonts w:ascii="Liberation Sans" w:hAnsi="Liberation Sans" w:cs="Liberation Sans"/>
          <w:b/>
        </w:rPr>
        <w:t>W</w:t>
      </w:r>
      <w:r w:rsidRPr="008C2FBD">
        <w:rPr>
          <w:rFonts w:ascii="Liberation Sans" w:hAnsi="Liberation Sans" w:cs="Liberation Sans"/>
          <w:b/>
        </w:rPr>
        <w:t xml:space="preserve">ykonawca będzie otrzymywał od zamawiającego wszystkie informacje związane z </w:t>
      </w:r>
      <w:r w:rsidRPr="008C2FBD">
        <w:rPr>
          <w:rFonts w:ascii="Liberation Sans" w:hAnsi="Liberation Sans" w:cs="Liberation Sans"/>
          <w:b/>
        </w:rPr>
        <w:lastRenderedPageBreak/>
        <w:t xml:space="preserve">prowadzonym postępowaniem po otwarciu ofert. W związku z przysługującymi środkami ochrony prawnej </w:t>
      </w:r>
      <w:r w:rsidR="00FB6CDA" w:rsidRPr="008C2FBD">
        <w:rPr>
          <w:rFonts w:ascii="Liberation Sans" w:hAnsi="Liberation Sans" w:cs="Liberation Sans"/>
          <w:b/>
        </w:rPr>
        <w:t>W</w:t>
      </w:r>
      <w:r w:rsidRPr="008C2FBD">
        <w:rPr>
          <w:rFonts w:ascii="Liberation Sans" w:hAnsi="Liberation Sans" w:cs="Liberation Sans"/>
          <w:b/>
        </w:rPr>
        <w:t>ykonawcy, liczonymi od dnia przekazania informacji należy upewn</w:t>
      </w:r>
      <w:r w:rsidR="00D05361" w:rsidRPr="008C2FBD">
        <w:rPr>
          <w:rFonts w:ascii="Liberation Sans" w:hAnsi="Liberation Sans" w:cs="Liberation Sans"/>
          <w:b/>
        </w:rPr>
        <w:t xml:space="preserve">ić się, że podany adres </w:t>
      </w:r>
      <w:r w:rsidR="00FB6CDA" w:rsidRPr="008C2FBD">
        <w:rPr>
          <w:rFonts w:ascii="Liberation Sans" w:hAnsi="Liberation Sans" w:cs="Liberation Sans"/>
          <w:b/>
        </w:rPr>
        <w:t>e-mail</w:t>
      </w:r>
      <w:r w:rsidRPr="008C2FBD">
        <w:rPr>
          <w:rFonts w:ascii="Liberation Sans" w:hAnsi="Liberation Sans" w:cs="Liberation Sans"/>
          <w:b/>
        </w:rPr>
        <w:t xml:space="preserve"> funkcjonuje w sposób poprawny.</w:t>
      </w:r>
    </w:p>
    <w:p w:rsidR="00434034" w:rsidRPr="008C2FBD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  <w:snapToGrid w:val="0"/>
        </w:rPr>
        <w:t xml:space="preserve">Termin wykonania zamówienia oraz okres rękojmi zgodnie z zapisami w </w:t>
      </w:r>
      <w:r w:rsidR="00FB6CDA" w:rsidRPr="008C2FBD">
        <w:rPr>
          <w:rFonts w:ascii="Liberation Sans" w:hAnsi="Liberation Sans" w:cs="Liberation Sans"/>
          <w:snapToGrid w:val="0"/>
        </w:rPr>
        <w:t>rozdziale</w:t>
      </w:r>
      <w:r w:rsidRPr="008C2FBD">
        <w:rPr>
          <w:rFonts w:ascii="Liberation Sans" w:hAnsi="Liberation Sans" w:cs="Liberation Sans"/>
          <w:snapToGrid w:val="0"/>
        </w:rPr>
        <w:t xml:space="preserve"> </w:t>
      </w:r>
      <w:r w:rsidR="00FB6CDA" w:rsidRPr="008C2FBD">
        <w:rPr>
          <w:rFonts w:ascii="Liberation Sans" w:hAnsi="Liberation Sans" w:cs="Liberation Sans"/>
          <w:snapToGrid w:val="0"/>
        </w:rPr>
        <w:t>IV</w:t>
      </w:r>
      <w:r w:rsidRPr="008C2FBD">
        <w:rPr>
          <w:rFonts w:ascii="Liberation Sans" w:hAnsi="Liberation Sans" w:cs="Liberation Sans"/>
          <w:snapToGrid w:val="0"/>
        </w:rPr>
        <w:t xml:space="preserve"> SWZ</w:t>
      </w:r>
      <w:r w:rsidRPr="008C2FBD">
        <w:rPr>
          <w:rFonts w:ascii="Liberation Sans" w:eastAsia="Times-Roman" w:hAnsi="Liberation Sans" w:cs="Liberation Sans"/>
          <w:b/>
        </w:rPr>
        <w:t>.</w:t>
      </w:r>
    </w:p>
    <w:p w:rsidR="00434034" w:rsidRPr="008C2FBD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  <w:snapToGrid w:val="0"/>
        </w:rPr>
        <w:t xml:space="preserve">Warunki płatności </w:t>
      </w:r>
      <w:r w:rsidRPr="008C2FBD">
        <w:rPr>
          <w:rFonts w:ascii="Liberation Sans" w:hAnsi="Liberation Sans" w:cs="Liberation Sans"/>
        </w:rPr>
        <w:t>będą zgodne z wzorem umowy będącym załącznikiem do SWZ.</w:t>
      </w:r>
    </w:p>
    <w:p w:rsidR="00434034" w:rsidRPr="008C2FBD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</w:rPr>
        <w:t>Oświadczamy, że zapoznaliśm</w:t>
      </w:r>
      <w:r w:rsidR="00FB6CDA" w:rsidRPr="008C2FBD">
        <w:rPr>
          <w:rFonts w:ascii="Liberation Sans" w:hAnsi="Liberation Sans" w:cs="Liberation Sans"/>
        </w:rPr>
        <w:t xml:space="preserve">y się ze specyfikacją </w:t>
      </w:r>
      <w:r w:rsidRPr="008C2FBD">
        <w:rPr>
          <w:rFonts w:ascii="Liberation Sans" w:hAnsi="Liberation Sans" w:cs="Liberation Sans"/>
        </w:rPr>
        <w:t>warunków zamówienia, w tym z wzorem umowy w sprawie zamówienia publicznego i uzyskaliśmy wszelkie informacje niezbędne do przygotowania niniejszej oferty. Przedst</w:t>
      </w:r>
      <w:r w:rsidR="00FB6CDA" w:rsidRPr="008C2FBD">
        <w:rPr>
          <w:rFonts w:ascii="Liberation Sans" w:hAnsi="Liberation Sans" w:cs="Liberation Sans"/>
        </w:rPr>
        <w:t xml:space="preserve">awione w specyfikacji </w:t>
      </w:r>
      <w:r w:rsidRPr="008C2FBD">
        <w:rPr>
          <w:rFonts w:ascii="Liberation Sans" w:hAnsi="Liberation Sans" w:cs="Liberation Sans"/>
        </w:rPr>
        <w:t>warunków zamówienia warunki zawarcia umowy oraz wzór umowy zostały przez nas zaakceptowane.</w:t>
      </w:r>
    </w:p>
    <w:p w:rsidR="005B0016" w:rsidRPr="008C2FBD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</w:rPr>
        <w:t>Oświadczamy, że uważamy się za związanych niniejszą ofertą przez czas wskazany w specyfikacji</w:t>
      </w:r>
      <w:r w:rsidR="00FB6CDA" w:rsidRPr="008C2FBD">
        <w:rPr>
          <w:rFonts w:ascii="Liberation Sans" w:hAnsi="Liberation Sans" w:cs="Liberation Sans"/>
        </w:rPr>
        <w:t xml:space="preserve"> </w:t>
      </w:r>
      <w:r w:rsidRPr="008C2FBD">
        <w:rPr>
          <w:rFonts w:ascii="Liberation Sans" w:hAnsi="Liberation Sans" w:cs="Liberation Sans"/>
        </w:rPr>
        <w:t>warunków zamówienia.</w:t>
      </w:r>
    </w:p>
    <w:p w:rsidR="005B0016" w:rsidRPr="008C2FBD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</w:rPr>
        <w:t>Oświadczam, że wypełniłem obowiązki informacyjne przewidziane w art. 13 lub art. 14 RODO</w:t>
      </w:r>
      <w:r w:rsidRPr="008C2FBD">
        <w:rPr>
          <w:rFonts w:ascii="Liberation Sans" w:hAnsi="Liberation Sans" w:cs="Liberation Sans"/>
          <w:vertAlign w:val="superscript"/>
        </w:rPr>
        <w:t>1)</w:t>
      </w:r>
      <w:r w:rsidRPr="008C2FBD">
        <w:rPr>
          <w:rFonts w:ascii="Liberation Sans" w:hAnsi="Liberation Sans" w:cs="Liberation Sans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2AB0" w:rsidRPr="008C2FBD" w:rsidRDefault="00434034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8C2FBD">
        <w:rPr>
          <w:rFonts w:ascii="Liberation Sans" w:hAnsi="Liberation Sans" w:cs="Liberation Sans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8C2FBD" w:rsidRPr="008C2FBD" w:rsidRDefault="008C2FBD" w:rsidP="008C2FBD">
      <w:pPr>
        <w:numPr>
          <w:ilvl w:val="0"/>
          <w:numId w:val="43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8C2FBD">
        <w:rPr>
          <w:rFonts w:ascii="Liberation Sans" w:hAnsi="Liberation Sans" w:cs="Liberation Sans"/>
        </w:rPr>
        <w:t>Oświadczenie dotyczące p</w:t>
      </w:r>
      <w:r w:rsidR="008F2F41">
        <w:rPr>
          <w:rFonts w:ascii="Liberation Sans" w:hAnsi="Liberation Sans" w:cs="Liberation Sans"/>
        </w:rPr>
        <w:t>odwykonawstwa – Wykonawca zobowiązuje się</w:t>
      </w:r>
      <w:r w:rsidRPr="008C2FBD">
        <w:rPr>
          <w:rFonts w:ascii="Liberation Sans" w:hAnsi="Liberation Sans" w:cs="Liberation Sans"/>
        </w:rPr>
        <w:t xml:space="preserve"> </w:t>
      </w:r>
      <w:r w:rsidR="008F2F41">
        <w:rPr>
          <w:rFonts w:ascii="Liberation Sans" w:hAnsi="Liberation Sans" w:cs="Liberation Sans"/>
        </w:rPr>
        <w:t xml:space="preserve">wykonać </w:t>
      </w:r>
      <w:r w:rsidRPr="008C2FBD">
        <w:rPr>
          <w:rFonts w:ascii="Liberation Sans" w:hAnsi="Liberation Sans" w:cs="Liberation Sans"/>
        </w:rPr>
        <w:t>usługę samodzielnie.</w:t>
      </w:r>
    </w:p>
    <w:p w:rsidR="008C2FBD" w:rsidRPr="008C2FBD" w:rsidRDefault="008C2FBD" w:rsidP="008C2FBD">
      <w:pPr>
        <w:ind w:left="142"/>
        <w:jc w:val="both"/>
        <w:rPr>
          <w:rFonts w:ascii="Liberation Sans" w:eastAsia="Calibri" w:hAnsi="Liberation Sans" w:cs="Liberation Sans"/>
          <w:i/>
          <w:lang w:eastAsia="en-GB"/>
        </w:rPr>
      </w:pPr>
    </w:p>
    <w:p w:rsidR="007C201A" w:rsidRPr="008C2FBD" w:rsidRDefault="008C2FBD" w:rsidP="008C2FBD">
      <w:pPr>
        <w:numPr>
          <w:ilvl w:val="0"/>
          <w:numId w:val="43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8C2FBD">
        <w:rPr>
          <w:rFonts w:ascii="Liberation Sans" w:hAnsi="Liberation Sans" w:cs="Liberation Sans"/>
        </w:rPr>
        <w:t xml:space="preserve"> </w:t>
      </w:r>
      <w:r w:rsidR="007C201A" w:rsidRPr="008C2FBD">
        <w:rPr>
          <w:rFonts w:ascii="Liberation Sans" w:hAnsi="Liberation Sans" w:cs="Liberation Sans"/>
        </w:rPr>
        <w:t xml:space="preserve">Informuję, że </w:t>
      </w:r>
      <w:r w:rsidR="007C201A" w:rsidRPr="008C2FBD">
        <w:rPr>
          <w:rFonts w:ascii="Liberation Sans" w:hAnsi="Liberation Sans" w:cs="Liberation Sans"/>
          <w:b/>
        </w:rPr>
        <w:t xml:space="preserve">jestem </w:t>
      </w:r>
      <w:r w:rsidR="007C201A" w:rsidRPr="008C2FBD">
        <w:rPr>
          <w:rFonts w:ascii="Liberation Sans" w:hAnsi="Liberation Sans" w:cs="Liberation Sans"/>
        </w:rPr>
        <w:t xml:space="preserve">(niepotrzebne skreślić) </w:t>
      </w:r>
      <w:r w:rsidR="007C201A" w:rsidRPr="008C2FBD">
        <w:rPr>
          <w:rFonts w:ascii="Liberation Sans" w:hAnsi="Liberation Sans" w:cs="Liberation Sans"/>
          <w:b/>
        </w:rPr>
        <w:t>mikro/małym/średnim/dużym* przedsiębiorcą</w:t>
      </w:r>
    </w:p>
    <w:p w:rsidR="00434034" w:rsidRPr="008C2FBD" w:rsidRDefault="00434034" w:rsidP="007C201A">
      <w:pPr>
        <w:numPr>
          <w:ilvl w:val="0"/>
          <w:numId w:val="43"/>
        </w:numPr>
        <w:spacing w:before="120"/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8C2FBD">
        <w:rPr>
          <w:rFonts w:ascii="Liberation Sans" w:hAnsi="Liberation Sans" w:cs="Liberation Sans"/>
        </w:rPr>
        <w:t xml:space="preserve">Oferta wraz z załącznikami została złożona na </w:t>
      </w:r>
      <w:r w:rsidRPr="008C2FBD">
        <w:rPr>
          <w:rFonts w:ascii="Liberation Sans" w:hAnsi="Liberation Sans" w:cs="Liberation Sans"/>
          <w:b/>
        </w:rPr>
        <w:t>…....</w:t>
      </w:r>
      <w:r w:rsidRPr="008C2FBD">
        <w:rPr>
          <w:rFonts w:ascii="Liberation Sans" w:hAnsi="Liberation Sans" w:cs="Liberation Sans"/>
        </w:rPr>
        <w:t xml:space="preserve"> stronach kolejno ponumerowanych od nr </w:t>
      </w:r>
      <w:r w:rsidRPr="008C2FBD">
        <w:rPr>
          <w:rFonts w:ascii="Liberation Sans" w:hAnsi="Liberation Sans" w:cs="Liberation Sans"/>
          <w:b/>
        </w:rPr>
        <w:t xml:space="preserve">…….... </w:t>
      </w:r>
      <w:r w:rsidRPr="008C2FBD">
        <w:rPr>
          <w:rFonts w:ascii="Liberation Sans" w:hAnsi="Liberation Sans" w:cs="Liberation Sans"/>
        </w:rPr>
        <w:t xml:space="preserve">do nr </w:t>
      </w:r>
      <w:r w:rsidRPr="008C2FBD">
        <w:rPr>
          <w:rFonts w:ascii="Liberation Sans" w:hAnsi="Liberation Sans" w:cs="Liberation Sans"/>
          <w:b/>
        </w:rPr>
        <w:t>…..........</w:t>
      </w:r>
    </w:p>
    <w:p w:rsidR="00552AB0" w:rsidRPr="008C2FBD" w:rsidRDefault="00552AB0" w:rsidP="00552AB0">
      <w:pPr>
        <w:ind w:left="567"/>
        <w:jc w:val="both"/>
        <w:rPr>
          <w:rFonts w:ascii="Liberation Sans" w:eastAsia="Calibri" w:hAnsi="Liberation Sans" w:cs="Liberation Sans"/>
          <w:i/>
          <w:lang w:eastAsia="en-GB"/>
        </w:rPr>
      </w:pPr>
    </w:p>
    <w:p w:rsidR="00434034" w:rsidRPr="008C2FBD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8C2FBD">
        <w:rPr>
          <w:rFonts w:ascii="Liberation Sans" w:hAnsi="Liberation Sans" w:cs="Liberation Sans"/>
          <w:snapToGrid w:val="0"/>
        </w:rPr>
        <w:t>Załącznikami do niniejszej oferty są:</w:t>
      </w:r>
    </w:p>
    <w:p w:rsidR="00434034" w:rsidRPr="008C2FBD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8C2FBD">
        <w:rPr>
          <w:rFonts w:ascii="Liberation Sans" w:hAnsi="Liberation Sans" w:cs="Liberation Sans"/>
          <w:snapToGrid w:val="0"/>
          <w:sz w:val="24"/>
          <w:szCs w:val="24"/>
        </w:rPr>
        <w:t>.........................................................</w:t>
      </w:r>
    </w:p>
    <w:p w:rsidR="00434034" w:rsidRPr="008C2FBD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8C2FBD">
        <w:rPr>
          <w:rFonts w:ascii="Liberation Sans" w:hAnsi="Liberation Sans" w:cs="Liberation Sans"/>
          <w:snapToGrid w:val="0"/>
          <w:sz w:val="24"/>
          <w:szCs w:val="24"/>
        </w:rPr>
        <w:t>.........................................................</w:t>
      </w:r>
    </w:p>
    <w:p w:rsidR="00434034" w:rsidRPr="008C2FBD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8C2FBD">
        <w:rPr>
          <w:rFonts w:ascii="Liberation Sans" w:hAnsi="Liberation Sans" w:cs="Liberation Sans"/>
          <w:snapToGrid w:val="0"/>
          <w:sz w:val="24"/>
          <w:szCs w:val="24"/>
        </w:rPr>
        <w:t>………………………………………..</w:t>
      </w:r>
    </w:p>
    <w:p w:rsidR="009A6D9F" w:rsidRPr="008C2FBD" w:rsidRDefault="00434034" w:rsidP="00331135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8C2FBD">
        <w:rPr>
          <w:rFonts w:ascii="Liberation Sans" w:hAnsi="Liberation Sans" w:cs="Liberation Sans"/>
          <w:snapToGrid w:val="0"/>
          <w:sz w:val="24"/>
          <w:szCs w:val="24"/>
        </w:rPr>
        <w:t>………………………………………..</w:t>
      </w:r>
    </w:p>
    <w:p w:rsidR="00534EF0" w:rsidRPr="00CA75B3" w:rsidRDefault="00534EF0" w:rsidP="00534EF0">
      <w:pPr>
        <w:pStyle w:val="Lista5"/>
        <w:spacing w:line="360" w:lineRule="auto"/>
        <w:ind w:left="567" w:hanging="425"/>
        <w:rPr>
          <w:rFonts w:ascii="Liberation Sans" w:hAnsi="Liberation Sans" w:cs="Liberation Sans"/>
          <w:sz w:val="20"/>
        </w:rPr>
      </w:pPr>
      <w:r w:rsidRPr="00CA75B3">
        <w:rPr>
          <w:rFonts w:ascii="Liberation Sans" w:hAnsi="Liberation Sans" w:cs="Liberation Sans"/>
          <w:snapToGrid w:val="0"/>
          <w:sz w:val="20"/>
        </w:rPr>
        <w:t>* niepotrzebne skreślić</w:t>
      </w:r>
    </w:p>
    <w:p w:rsidR="00534EF0" w:rsidRPr="00CA75B3" w:rsidRDefault="00534EF0" w:rsidP="00534EF0">
      <w:pPr>
        <w:pStyle w:val="Lista5"/>
        <w:ind w:left="142" w:hanging="142"/>
        <w:rPr>
          <w:rFonts w:ascii="Liberation Sans" w:hAnsi="Liberation Sans" w:cs="Liberation Sans"/>
          <w:snapToGrid w:val="0"/>
          <w:sz w:val="20"/>
        </w:rPr>
      </w:pPr>
      <w:r w:rsidRPr="00CA75B3">
        <w:rPr>
          <w:rFonts w:ascii="Liberation Sans" w:hAnsi="Liberation Sans" w:cs="Liberation Sans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9A6D9F" w:rsidRPr="00CA75B3" w:rsidRDefault="00534EF0" w:rsidP="00414C8C">
      <w:pPr>
        <w:pStyle w:val="Lista5"/>
        <w:spacing w:line="276" w:lineRule="auto"/>
        <w:ind w:left="142" w:hanging="142"/>
        <w:rPr>
          <w:rFonts w:ascii="Liberation Sans" w:hAnsi="Liberation Sans" w:cs="Liberation Sans"/>
          <w:sz w:val="20"/>
        </w:rPr>
      </w:pPr>
      <w:r w:rsidRPr="00CA75B3">
        <w:rPr>
          <w:rFonts w:ascii="Liberation Sans" w:hAnsi="Liberation Sans" w:cs="Liberation Sans"/>
          <w:b/>
          <w:sz w:val="20"/>
          <w:vertAlign w:val="superscript"/>
        </w:rPr>
        <w:t>1)</w:t>
      </w:r>
      <w:r w:rsidRPr="00CA75B3">
        <w:rPr>
          <w:rFonts w:ascii="Liberation Sans" w:hAnsi="Liberation Sans" w:cs="Liberation Sans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414C8C" w:rsidRPr="00CA75B3">
        <w:rPr>
          <w:rFonts w:ascii="Liberation Sans" w:hAnsi="Liberation Sans" w:cs="Liberation Sans"/>
          <w:sz w:val="20"/>
        </w:rPr>
        <w:t xml:space="preserve"> UE L 119 z 04.05.2016, str. 1)</w:t>
      </w:r>
    </w:p>
    <w:sectPr w:rsidR="009A6D9F" w:rsidRPr="00CA75B3" w:rsidSect="008C2FBD">
      <w:footerReference w:type="even" r:id="rId8"/>
      <w:footerReference w:type="default" r:id="rId9"/>
      <w:pgSz w:w="11906" w:h="16838"/>
      <w:pgMar w:top="821" w:right="1418" w:bottom="993" w:left="1418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C0" w:rsidRDefault="004913C0">
      <w:r>
        <w:separator/>
      </w:r>
    </w:p>
  </w:endnote>
  <w:endnote w:type="continuationSeparator" w:id="0">
    <w:p w:rsidR="004913C0" w:rsidRDefault="0049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C0" w:rsidRDefault="004913C0">
      <w:r>
        <w:separator/>
      </w:r>
    </w:p>
  </w:footnote>
  <w:footnote w:type="continuationSeparator" w:id="0">
    <w:p w:rsidR="004913C0" w:rsidRDefault="00491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>
    <w:nsid w:val="5B2E3BDF"/>
    <w:multiLevelType w:val="hybridMultilevel"/>
    <w:tmpl w:val="2D825186"/>
    <w:lvl w:ilvl="0" w:tplc="0415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A864A5"/>
    <w:multiLevelType w:val="hybridMultilevel"/>
    <w:tmpl w:val="308E0840"/>
    <w:lvl w:ilvl="0" w:tplc="04150017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0"/>
      </w:rPr>
    </w:lvl>
    <w:lvl w:ilvl="1" w:tplc="5F300D0C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6E040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2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5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1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6"/>
  </w:num>
  <w:num w:numId="8">
    <w:abstractNumId w:val="23"/>
  </w:num>
  <w:num w:numId="9">
    <w:abstractNumId w:val="50"/>
  </w:num>
  <w:num w:numId="10">
    <w:abstractNumId w:val="55"/>
  </w:num>
  <w:num w:numId="11">
    <w:abstractNumId w:val="20"/>
  </w:num>
  <w:num w:numId="12">
    <w:abstractNumId w:val="53"/>
  </w:num>
  <w:num w:numId="13">
    <w:abstractNumId w:val="54"/>
  </w:num>
  <w:num w:numId="14">
    <w:abstractNumId w:val="12"/>
  </w:num>
  <w:num w:numId="15">
    <w:abstractNumId w:val="26"/>
  </w:num>
  <w:num w:numId="16">
    <w:abstractNumId w:val="30"/>
  </w:num>
  <w:num w:numId="17">
    <w:abstractNumId w:val="49"/>
  </w:num>
  <w:num w:numId="18">
    <w:abstractNumId w:val="22"/>
  </w:num>
  <w:num w:numId="19">
    <w:abstractNumId w:val="13"/>
  </w:num>
  <w:num w:numId="20">
    <w:abstractNumId w:val="17"/>
  </w:num>
  <w:num w:numId="21">
    <w:abstractNumId w:val="42"/>
  </w:num>
  <w:num w:numId="22">
    <w:abstractNumId w:val="18"/>
  </w:num>
  <w:num w:numId="23">
    <w:abstractNumId w:val="48"/>
  </w:num>
  <w:num w:numId="24">
    <w:abstractNumId w:val="44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0"/>
  </w:num>
  <w:num w:numId="32">
    <w:abstractNumId w:val="10"/>
  </w:num>
  <w:num w:numId="33">
    <w:abstractNumId w:val="27"/>
  </w:num>
  <w:num w:numId="34">
    <w:abstractNumId w:val="43"/>
  </w:num>
  <w:num w:numId="35">
    <w:abstractNumId w:val="16"/>
  </w:num>
  <w:num w:numId="36">
    <w:abstractNumId w:val="52"/>
  </w:num>
  <w:num w:numId="37">
    <w:abstractNumId w:val="14"/>
  </w:num>
  <w:num w:numId="38">
    <w:abstractNumId w:val="9"/>
  </w:num>
  <w:num w:numId="39">
    <w:abstractNumId w:val="24"/>
  </w:num>
  <w:num w:numId="40">
    <w:abstractNumId w:val="37"/>
  </w:num>
  <w:num w:numId="41">
    <w:abstractNumId w:val="32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7"/>
  </w:num>
  <w:num w:numId="46">
    <w:abstractNumId w:val="15"/>
  </w:num>
  <w:num w:numId="47">
    <w:abstractNumId w:val="46"/>
  </w:num>
  <w:num w:numId="48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770F6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11D44"/>
    <w:rsid w:val="002124B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38D7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7E3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9D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135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57C46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3243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4FCB"/>
    <w:rsid w:val="003E056F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8C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13C0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0C4B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2A3D"/>
    <w:rsid w:val="0066323E"/>
    <w:rsid w:val="00664AC0"/>
    <w:rsid w:val="00667918"/>
    <w:rsid w:val="00667F63"/>
    <w:rsid w:val="00670104"/>
    <w:rsid w:val="006701F1"/>
    <w:rsid w:val="00671709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36E5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04B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201A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2CC"/>
    <w:rsid w:val="00854866"/>
    <w:rsid w:val="00855C1B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849DF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2FBD"/>
    <w:rsid w:val="008C30A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044F"/>
    <w:rsid w:val="008E5B27"/>
    <w:rsid w:val="008F0BFB"/>
    <w:rsid w:val="008F0D60"/>
    <w:rsid w:val="008F21F2"/>
    <w:rsid w:val="008F2E6F"/>
    <w:rsid w:val="008F2F41"/>
    <w:rsid w:val="00901EC6"/>
    <w:rsid w:val="009023E2"/>
    <w:rsid w:val="00902957"/>
    <w:rsid w:val="0090420C"/>
    <w:rsid w:val="0090440F"/>
    <w:rsid w:val="009062BC"/>
    <w:rsid w:val="00910F57"/>
    <w:rsid w:val="0091104C"/>
    <w:rsid w:val="00911549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3493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A6D9F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702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39C9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09D"/>
    <w:rsid w:val="00B21D2F"/>
    <w:rsid w:val="00B21E12"/>
    <w:rsid w:val="00B24B09"/>
    <w:rsid w:val="00B2594C"/>
    <w:rsid w:val="00B25E9A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28B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697D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A75B3"/>
    <w:rsid w:val="00CB49E0"/>
    <w:rsid w:val="00CB6C60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534B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3ED0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DC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27BA"/>
    <w:rsid w:val="00FC51CC"/>
    <w:rsid w:val="00FD24DC"/>
    <w:rsid w:val="00FD2552"/>
    <w:rsid w:val="00FD27EC"/>
    <w:rsid w:val="00FD4F25"/>
    <w:rsid w:val="00FD66B8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Dorota Czajkowska-Maj</cp:lastModifiedBy>
  <cp:revision>3</cp:revision>
  <cp:lastPrinted>2022-08-10T09:24:00Z</cp:lastPrinted>
  <dcterms:created xsi:type="dcterms:W3CDTF">2023-07-03T08:36:00Z</dcterms:created>
  <dcterms:modified xsi:type="dcterms:W3CDTF">2023-07-05T08:06:00Z</dcterms:modified>
</cp:coreProperties>
</file>