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5ADF24" w14:textId="77777777" w:rsidR="00FA0CAC" w:rsidRDefault="009D515A" w:rsidP="00EF0FD7">
      <w:pPr>
        <w:spacing w:line="276" w:lineRule="auto"/>
        <w:jc w:val="right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ab/>
      </w:r>
      <w:r w:rsidRPr="00EC0ED8">
        <w:rPr>
          <w:rFonts w:ascii="Cambria" w:hAnsi="Cambria" w:cs="Arial"/>
          <w:sz w:val="20"/>
          <w:szCs w:val="20"/>
        </w:rPr>
        <w:tab/>
      </w:r>
      <w:r w:rsidRPr="00EC0ED8">
        <w:rPr>
          <w:rFonts w:ascii="Cambria" w:hAnsi="Cambria" w:cs="Arial"/>
          <w:sz w:val="20"/>
          <w:szCs w:val="20"/>
        </w:rPr>
        <w:tab/>
      </w:r>
      <w:r w:rsidR="0090420C" w:rsidRPr="00EC0ED8">
        <w:rPr>
          <w:rFonts w:ascii="Cambria" w:hAnsi="Cambria" w:cs="Arial"/>
          <w:sz w:val="20"/>
          <w:szCs w:val="20"/>
        </w:rPr>
        <w:t xml:space="preserve">                 </w:t>
      </w:r>
      <w:r w:rsidR="00E23EF5" w:rsidRPr="00EC0ED8">
        <w:rPr>
          <w:rFonts w:ascii="Cambria" w:hAnsi="Cambria" w:cs="Arial"/>
          <w:sz w:val="20"/>
          <w:szCs w:val="20"/>
        </w:rPr>
        <w:t xml:space="preserve">                              </w:t>
      </w:r>
      <w:r w:rsidR="005B659A" w:rsidRPr="00EC0ED8">
        <w:rPr>
          <w:rFonts w:ascii="Cambria" w:hAnsi="Cambria" w:cs="Arial"/>
          <w:sz w:val="20"/>
          <w:szCs w:val="20"/>
        </w:rPr>
        <w:tab/>
      </w:r>
      <w:r w:rsidR="005B659A" w:rsidRPr="00EC0ED8">
        <w:rPr>
          <w:rFonts w:ascii="Cambria" w:hAnsi="Cambria" w:cs="Arial"/>
          <w:sz w:val="20"/>
          <w:szCs w:val="20"/>
        </w:rPr>
        <w:tab/>
      </w:r>
      <w:r w:rsidR="005B659A" w:rsidRPr="00EC0ED8">
        <w:rPr>
          <w:rFonts w:ascii="Cambria" w:hAnsi="Cambria" w:cs="Arial"/>
          <w:sz w:val="20"/>
          <w:szCs w:val="20"/>
        </w:rPr>
        <w:tab/>
      </w:r>
      <w:r w:rsidR="00D37E9A" w:rsidRPr="00EC0ED8">
        <w:rPr>
          <w:rFonts w:ascii="Cambria" w:hAnsi="Cambria" w:cs="Arial"/>
          <w:sz w:val="20"/>
          <w:szCs w:val="20"/>
        </w:rPr>
        <w:t>Z</w:t>
      </w:r>
      <w:r w:rsidR="00983423" w:rsidRPr="00EC0ED8">
        <w:rPr>
          <w:rFonts w:ascii="Cambria" w:hAnsi="Cambria" w:cs="Arial"/>
          <w:sz w:val="20"/>
          <w:szCs w:val="20"/>
        </w:rPr>
        <w:t>ałącznik</w:t>
      </w:r>
      <w:r w:rsidRPr="00EC0ED8">
        <w:rPr>
          <w:rFonts w:ascii="Cambria" w:hAnsi="Cambria" w:cs="Arial"/>
          <w:sz w:val="20"/>
          <w:szCs w:val="20"/>
        </w:rPr>
        <w:t xml:space="preserve"> nr </w:t>
      </w:r>
      <w:r w:rsidR="00983423" w:rsidRPr="00EC0ED8">
        <w:rPr>
          <w:rFonts w:ascii="Cambria" w:hAnsi="Cambria" w:cs="Arial"/>
          <w:sz w:val="20"/>
          <w:szCs w:val="20"/>
        </w:rPr>
        <w:t xml:space="preserve"> </w:t>
      </w:r>
      <w:r w:rsidR="00EE1CDF" w:rsidRPr="00EC0ED8">
        <w:rPr>
          <w:rFonts w:ascii="Cambria" w:hAnsi="Cambria" w:cs="Arial"/>
          <w:sz w:val="20"/>
          <w:szCs w:val="20"/>
        </w:rPr>
        <w:t>1</w:t>
      </w:r>
      <w:r w:rsidR="00D62E51" w:rsidRPr="00EC0ED8">
        <w:rPr>
          <w:rFonts w:ascii="Cambria" w:hAnsi="Cambria" w:cs="Arial"/>
          <w:sz w:val="20"/>
          <w:szCs w:val="20"/>
        </w:rPr>
        <w:t xml:space="preserve"> do SWZ</w:t>
      </w:r>
    </w:p>
    <w:p w14:paraId="0380E61A" w14:textId="70B03129" w:rsidR="00DA509A" w:rsidRPr="00EC0ED8" w:rsidRDefault="00DA509A" w:rsidP="00EF0FD7">
      <w:pPr>
        <w:spacing w:line="276" w:lineRule="auto"/>
        <w:jc w:val="right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ab/>
        <w:t xml:space="preserve">                                  </w:t>
      </w:r>
    </w:p>
    <w:p w14:paraId="03082C65" w14:textId="260F30E9" w:rsidR="00DA509A" w:rsidRPr="00EC0ED8" w:rsidRDefault="00F30C2A" w:rsidP="00EF0FD7">
      <w:pPr>
        <w:spacing w:line="276" w:lineRule="auto"/>
        <w:ind w:left="4248"/>
        <w:jc w:val="right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………………  </w:t>
      </w:r>
      <w:r w:rsidR="00AB0AE0" w:rsidRPr="00EC0ED8">
        <w:rPr>
          <w:rFonts w:ascii="Cambria" w:hAnsi="Cambria" w:cs="Arial"/>
          <w:sz w:val="20"/>
          <w:szCs w:val="20"/>
        </w:rPr>
        <w:t>dn.</w:t>
      </w:r>
      <w:r w:rsidR="00DA509A" w:rsidRPr="00EC0ED8">
        <w:rPr>
          <w:rFonts w:ascii="Cambria" w:hAnsi="Cambria" w:cs="Arial"/>
          <w:sz w:val="20"/>
          <w:szCs w:val="20"/>
        </w:rPr>
        <w:t>………………</w:t>
      </w:r>
      <w:r w:rsidR="00D80BA5" w:rsidRPr="00EC0ED8">
        <w:rPr>
          <w:rFonts w:ascii="Cambria" w:hAnsi="Cambria" w:cs="Arial"/>
          <w:sz w:val="20"/>
          <w:szCs w:val="20"/>
        </w:rPr>
        <w:t>20</w:t>
      </w:r>
      <w:r w:rsidR="007D20F7" w:rsidRPr="00EC0ED8">
        <w:rPr>
          <w:rFonts w:ascii="Cambria" w:hAnsi="Cambria" w:cs="Arial"/>
          <w:sz w:val="20"/>
          <w:szCs w:val="20"/>
        </w:rPr>
        <w:t>2</w:t>
      </w:r>
      <w:r w:rsidR="00FA0CAC">
        <w:rPr>
          <w:rFonts w:ascii="Cambria" w:hAnsi="Cambria" w:cs="Arial"/>
          <w:sz w:val="20"/>
          <w:szCs w:val="20"/>
        </w:rPr>
        <w:t>4</w:t>
      </w:r>
      <w:r w:rsidR="003E134C" w:rsidRPr="00EC0ED8">
        <w:rPr>
          <w:rFonts w:ascii="Cambria" w:hAnsi="Cambria" w:cs="Arial"/>
          <w:sz w:val="20"/>
          <w:szCs w:val="20"/>
        </w:rPr>
        <w:t xml:space="preserve"> </w:t>
      </w:r>
      <w:r w:rsidR="00D80BA5" w:rsidRPr="00EC0ED8">
        <w:rPr>
          <w:rFonts w:ascii="Cambria" w:hAnsi="Cambria" w:cs="Arial"/>
          <w:sz w:val="20"/>
          <w:szCs w:val="20"/>
        </w:rPr>
        <w:t>r.</w:t>
      </w:r>
    </w:p>
    <w:p w14:paraId="6B9BD3F7" w14:textId="75516EBB" w:rsidR="00DA509A" w:rsidRPr="00EC0ED8" w:rsidRDefault="004050DD" w:rsidP="00EF0FD7">
      <w:pPr>
        <w:spacing w:line="276" w:lineRule="auto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……..</w:t>
      </w:r>
      <w:r w:rsidR="00DA509A" w:rsidRPr="00EC0ED8">
        <w:rPr>
          <w:rFonts w:ascii="Cambria" w:hAnsi="Cambria" w:cs="Arial"/>
          <w:sz w:val="20"/>
          <w:szCs w:val="20"/>
        </w:rPr>
        <w:t>..............................................</w:t>
      </w:r>
      <w:r w:rsidR="001A01EB">
        <w:rPr>
          <w:rFonts w:ascii="Cambria" w:hAnsi="Cambria" w:cs="Arial"/>
          <w:sz w:val="20"/>
          <w:szCs w:val="20"/>
        </w:rPr>
        <w:t>.</w:t>
      </w:r>
      <w:r w:rsidR="00070EA8">
        <w:rPr>
          <w:rFonts w:ascii="Cambria" w:hAnsi="Cambria" w:cs="Arial"/>
          <w:sz w:val="20"/>
          <w:szCs w:val="20"/>
        </w:rPr>
        <w:t>.</w:t>
      </w:r>
      <w:r w:rsidR="00DA509A" w:rsidRPr="00EC0ED8">
        <w:rPr>
          <w:rFonts w:ascii="Cambria" w:hAnsi="Cambria" w:cs="Arial"/>
          <w:sz w:val="20"/>
          <w:szCs w:val="20"/>
        </w:rPr>
        <w:t>..</w:t>
      </w:r>
    </w:p>
    <w:p w14:paraId="541F8A31" w14:textId="07E1FB82" w:rsidR="00DA509A" w:rsidRPr="00EC0ED8" w:rsidRDefault="00235B00" w:rsidP="00EF0FD7">
      <w:pPr>
        <w:spacing w:line="276" w:lineRule="auto"/>
        <w:rPr>
          <w:rFonts w:ascii="Cambria" w:hAnsi="Cambria" w:cs="Arial"/>
          <w:iCs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(Nazwa i adres W</w:t>
      </w:r>
      <w:r w:rsidR="006C262E" w:rsidRPr="00EC0ED8">
        <w:rPr>
          <w:rFonts w:ascii="Cambria" w:hAnsi="Cambria" w:cs="Arial"/>
          <w:sz w:val="20"/>
          <w:szCs w:val="20"/>
        </w:rPr>
        <w:t xml:space="preserve">ykonawcy)  </w:t>
      </w:r>
    </w:p>
    <w:p w14:paraId="59055417" w14:textId="77777777" w:rsidR="00E3479B" w:rsidRPr="00EC0ED8" w:rsidRDefault="00E3479B" w:rsidP="00EF0FD7">
      <w:pPr>
        <w:pStyle w:val="Nagwek1"/>
        <w:spacing w:before="0" w:line="276" w:lineRule="auto"/>
        <w:jc w:val="center"/>
        <w:rPr>
          <w:rFonts w:cs="Arial"/>
          <w:iCs/>
          <w:color w:val="auto"/>
          <w:sz w:val="20"/>
          <w:szCs w:val="20"/>
          <w:lang w:val="pl-PL"/>
        </w:rPr>
      </w:pPr>
    </w:p>
    <w:p w14:paraId="4C8B238C" w14:textId="77777777" w:rsidR="0055719E" w:rsidRDefault="0055719E" w:rsidP="00EF0FD7">
      <w:pPr>
        <w:pStyle w:val="Nagwek1"/>
        <w:spacing w:before="0" w:line="276" w:lineRule="auto"/>
        <w:jc w:val="center"/>
        <w:rPr>
          <w:rFonts w:cs="Arial"/>
          <w:iCs/>
          <w:color w:val="auto"/>
          <w:sz w:val="20"/>
          <w:szCs w:val="20"/>
          <w:lang w:val="pl-PL"/>
        </w:rPr>
      </w:pPr>
    </w:p>
    <w:p w14:paraId="5AC5C7FB" w14:textId="73F9ADBD" w:rsidR="00DA509A" w:rsidRPr="00EC0ED8" w:rsidRDefault="00983423" w:rsidP="00EF0FD7">
      <w:pPr>
        <w:pStyle w:val="Nagwek1"/>
        <w:spacing w:before="0" w:line="276" w:lineRule="auto"/>
        <w:jc w:val="center"/>
        <w:rPr>
          <w:rFonts w:cs="Arial"/>
          <w:iCs/>
          <w:color w:val="auto"/>
          <w:sz w:val="20"/>
          <w:szCs w:val="20"/>
        </w:rPr>
      </w:pPr>
      <w:r w:rsidRPr="00EC0ED8">
        <w:rPr>
          <w:rFonts w:cs="Arial"/>
          <w:iCs/>
          <w:color w:val="auto"/>
          <w:sz w:val="20"/>
          <w:szCs w:val="20"/>
          <w:lang w:val="pl-PL"/>
        </w:rPr>
        <w:t>O</w:t>
      </w:r>
      <w:r w:rsidR="00DA509A" w:rsidRPr="00EC0ED8">
        <w:rPr>
          <w:rFonts w:cs="Arial"/>
          <w:iCs/>
          <w:color w:val="auto"/>
          <w:sz w:val="20"/>
          <w:szCs w:val="20"/>
        </w:rPr>
        <w:t xml:space="preserve"> F E R T A  C E N O W A</w:t>
      </w:r>
    </w:p>
    <w:p w14:paraId="40999FCD" w14:textId="6C12EB59" w:rsidR="00804FED" w:rsidRPr="00EC0ED8" w:rsidRDefault="00307E4B" w:rsidP="00307E4B">
      <w:pPr>
        <w:pStyle w:val="Tytu"/>
        <w:spacing w:before="120" w:line="360" w:lineRule="auto"/>
        <w:ind w:firstLine="360"/>
        <w:rPr>
          <w:rFonts w:ascii="Cambria" w:hAnsi="Cambria" w:cs="Arial"/>
          <w:b w:val="0"/>
          <w:bCs w:val="0"/>
          <w:sz w:val="20"/>
          <w:szCs w:val="20"/>
        </w:rPr>
      </w:pPr>
      <w:r w:rsidRPr="00EC0ED8">
        <w:rPr>
          <w:rFonts w:ascii="Cambria" w:hAnsi="Cambria" w:cs="Arial"/>
          <w:b w:val="0"/>
          <w:bCs w:val="0"/>
          <w:sz w:val="20"/>
          <w:szCs w:val="20"/>
        </w:rPr>
        <w:t>na  realizację zamówienia  publicznego:</w:t>
      </w:r>
    </w:p>
    <w:p w14:paraId="41B91DD9" w14:textId="77777777" w:rsidR="00DE45EB" w:rsidRDefault="00DE45EB" w:rsidP="00360956">
      <w:pPr>
        <w:shd w:val="clear" w:color="auto" w:fill="DEEAF6" w:themeFill="accent5" w:themeFillTint="33"/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1411159B" w14:textId="79F0C26E" w:rsidR="00CB0293" w:rsidRPr="00CA58E2" w:rsidRDefault="00B96A29" w:rsidP="00360956">
      <w:pPr>
        <w:shd w:val="clear" w:color="auto" w:fill="DEEAF6" w:themeFill="accent5" w:themeFillTint="33"/>
        <w:tabs>
          <w:tab w:val="center" w:pos="4536"/>
          <w:tab w:val="left" w:pos="6945"/>
        </w:tabs>
        <w:spacing w:before="40" w:line="276" w:lineRule="auto"/>
        <w:jc w:val="center"/>
        <w:rPr>
          <w:rFonts w:ascii="Cambria" w:hAnsi="Cambria" w:cs="Arial"/>
          <w:b/>
          <w:bCs/>
        </w:rPr>
      </w:pPr>
      <w:r w:rsidRPr="00B96A29">
        <w:rPr>
          <w:rFonts w:ascii="Cambria" w:hAnsi="Cambria" w:cs="Arial"/>
          <w:b/>
          <w:bCs/>
        </w:rPr>
        <w:t>„</w:t>
      </w:r>
      <w:r w:rsidR="00AE65CD" w:rsidRPr="00AE65CD">
        <w:rPr>
          <w:rFonts w:ascii="Cambria" w:hAnsi="Cambria" w:cs="Arial"/>
          <w:b/>
          <w:bCs/>
        </w:rPr>
        <w:t>Miasto Skalne Ulina Park</w:t>
      </w:r>
      <w:r w:rsidRPr="00B96A29">
        <w:rPr>
          <w:rFonts w:ascii="Cambria" w:hAnsi="Cambria" w:cs="Arial"/>
          <w:b/>
          <w:bCs/>
        </w:rPr>
        <w:t>”</w:t>
      </w:r>
    </w:p>
    <w:p w14:paraId="1FC0B2DD" w14:textId="7DAC8AD0" w:rsidR="00DE45EB" w:rsidRPr="00EC0ED8" w:rsidRDefault="00DE45EB" w:rsidP="00360956">
      <w:pPr>
        <w:shd w:val="clear" w:color="auto" w:fill="DEEAF6" w:themeFill="accent5" w:themeFillTint="33"/>
        <w:spacing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12D41D4B" w14:textId="66BAD6BA" w:rsidR="002858C6" w:rsidRPr="00EC0ED8" w:rsidRDefault="00016153" w:rsidP="000C25EB">
      <w:pPr>
        <w:pStyle w:val="Bezodstpw"/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zgodnie z wymaganiami określonymi w specyfikacji warunków zamówienia dla tego </w:t>
      </w:r>
      <w:r w:rsidR="00AB0AE0">
        <w:rPr>
          <w:rFonts w:ascii="Cambria" w:hAnsi="Cambria" w:cs="Arial"/>
          <w:sz w:val="20"/>
          <w:szCs w:val="20"/>
        </w:rPr>
        <w:t xml:space="preserve">postępowania </w:t>
      </w:r>
      <w:r w:rsidR="00AB0AE0" w:rsidRPr="00EC0ED8">
        <w:rPr>
          <w:rFonts w:ascii="Cambria" w:hAnsi="Cambria" w:cs="Arial"/>
          <w:sz w:val="20"/>
          <w:szCs w:val="20"/>
        </w:rPr>
        <w:t>składamy</w:t>
      </w:r>
      <w:r w:rsidRPr="00EC0ED8">
        <w:rPr>
          <w:rFonts w:ascii="Cambria" w:hAnsi="Cambria" w:cs="Arial"/>
          <w:sz w:val="20"/>
          <w:szCs w:val="20"/>
        </w:rPr>
        <w:t xml:space="preserve"> niniejszą ofertę:</w:t>
      </w:r>
    </w:p>
    <w:p w14:paraId="6E74718D" w14:textId="77777777" w:rsidR="002858C6" w:rsidRPr="00EC0ED8" w:rsidRDefault="002858C6" w:rsidP="002858C6">
      <w:pPr>
        <w:pStyle w:val="Bezodstpw"/>
        <w:spacing w:line="276" w:lineRule="auto"/>
        <w:ind w:left="426"/>
        <w:jc w:val="center"/>
        <w:rPr>
          <w:rFonts w:ascii="Cambria" w:hAnsi="Cambria" w:cs="Arial"/>
          <w:b/>
          <w:sz w:val="20"/>
          <w:szCs w:val="20"/>
        </w:rPr>
      </w:pPr>
    </w:p>
    <w:tbl>
      <w:tblPr>
        <w:tblW w:w="87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9"/>
      </w:tblGrid>
      <w:tr w:rsidR="00B66728" w:rsidRPr="00EC0ED8" w14:paraId="31CFD468" w14:textId="77777777" w:rsidTr="00BA0FBA">
        <w:trPr>
          <w:trHeight w:val="2137"/>
        </w:trPr>
        <w:tc>
          <w:tcPr>
            <w:tcW w:w="8759" w:type="dxa"/>
          </w:tcPr>
          <w:p w14:paraId="4080AA08" w14:textId="14C626A8" w:rsidR="00EC0ED8" w:rsidRDefault="00B96A29" w:rsidP="00A7299C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Część</w:t>
            </w:r>
            <w:r w:rsidR="00EC0ED8" w:rsidRPr="00EC0ED8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1</w:t>
            </w:r>
          </w:p>
          <w:p w14:paraId="1A9E4A92" w14:textId="13BA831A" w:rsidR="00E80C5C" w:rsidRPr="00EC0ED8" w:rsidRDefault="00E80C5C" w:rsidP="00E80C5C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sz w:val="20"/>
                <w:szCs w:val="20"/>
              </w:rPr>
              <w:t xml:space="preserve">Za wykonanie przedmiotu zamówienia oferujemy cenę w kwocie łącznej brutto: </w:t>
            </w:r>
          </w:p>
          <w:p w14:paraId="39980E1A" w14:textId="64D9D3C6" w:rsidR="00F63B18" w:rsidRDefault="00F63B18" w:rsidP="00F63B18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b/>
                <w:sz w:val="20"/>
                <w:szCs w:val="20"/>
              </w:rPr>
              <w:t>…...................................................... złotych</w:t>
            </w:r>
            <w:r w:rsidR="009170F3">
              <w:rPr>
                <w:rFonts w:ascii="Cambria" w:hAnsi="Cambria" w:cs="Arial"/>
                <w:b/>
                <w:sz w:val="20"/>
                <w:szCs w:val="20"/>
              </w:rPr>
              <w:t xml:space="preserve">, </w:t>
            </w:r>
            <w:r w:rsidRPr="00EC0ED8">
              <w:rPr>
                <w:rFonts w:ascii="Cambria" w:hAnsi="Cambria" w:cs="Arial"/>
                <w:sz w:val="20"/>
                <w:szCs w:val="20"/>
              </w:rPr>
              <w:t>w tym podatek VAT.</w:t>
            </w:r>
          </w:p>
          <w:p w14:paraId="3A92006A" w14:textId="77777777" w:rsidR="009170F3" w:rsidRDefault="009170F3" w:rsidP="00F63B18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4BD0F0E5" w14:textId="4F03B8C2" w:rsidR="00F63B18" w:rsidRPr="00EC0ED8" w:rsidRDefault="00F63B18" w:rsidP="00F63B18">
            <w:pPr>
              <w:spacing w:after="120" w:line="360" w:lineRule="auto"/>
              <w:jc w:val="both"/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</w:pP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Okres gwarancji jakości - </w:t>
            </w:r>
            <w:r w:rsidRPr="00EC0ED8">
              <w:rPr>
                <w:rFonts w:ascii="Cambria" w:hAnsi="Cambria" w:cs="Arial"/>
                <w:b/>
                <w:bCs/>
                <w:sz w:val="20"/>
                <w:szCs w:val="20"/>
                <w:u w:val="single"/>
              </w:rPr>
              <w:t>………….. miesięcy</w:t>
            </w: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. (W przypadku nie określenia okresu gwarancji przyjmuje się okres </w:t>
            </w:r>
            <w:r w:rsidR="00147B69">
              <w:rPr>
                <w:rFonts w:ascii="Cambria" w:hAnsi="Cambria" w:cs="Arial"/>
                <w:b/>
                <w:bCs/>
                <w:snapToGrid w:val="0"/>
                <w:sz w:val="20"/>
                <w:szCs w:val="20"/>
                <w:u w:val="single"/>
              </w:rPr>
              <w:t>12</w:t>
            </w:r>
            <w:r w:rsidRPr="00015F88">
              <w:rPr>
                <w:rFonts w:ascii="Cambria" w:hAnsi="Cambria" w:cs="Arial"/>
                <w:b/>
                <w:bCs/>
                <w:snapToGrid w:val="0"/>
                <w:sz w:val="20"/>
                <w:szCs w:val="20"/>
                <w:u w:val="single"/>
              </w:rPr>
              <w:t xml:space="preserve"> miesięcy</w:t>
            </w: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>)</w:t>
            </w:r>
          </w:p>
          <w:p w14:paraId="7D0F8193" w14:textId="77777777" w:rsidR="009170F3" w:rsidRDefault="009170F3" w:rsidP="00E80C5C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  <w:p w14:paraId="1D286436" w14:textId="03DE2A75" w:rsidR="00E80C5C" w:rsidRDefault="00E80C5C" w:rsidP="00E80C5C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Część</w:t>
            </w:r>
            <w:r w:rsidRPr="00EC0ED8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</w:t>
            </w:r>
            <w:r w:rsidR="009170F3">
              <w:rPr>
                <w:rFonts w:ascii="Cambria" w:hAnsi="Cambria" w:cs="Arial"/>
                <w:b/>
                <w:bCs/>
                <w:sz w:val="20"/>
                <w:szCs w:val="20"/>
              </w:rPr>
              <w:t>2</w:t>
            </w:r>
          </w:p>
          <w:p w14:paraId="20854600" w14:textId="6C7F2A06" w:rsidR="00EC0ED8" w:rsidRPr="00EC0ED8" w:rsidRDefault="00E80C5C" w:rsidP="00E80C5C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EC0ED8">
              <w:rPr>
                <w:rFonts w:ascii="Cambria" w:hAnsi="Cambria" w:cs="Arial"/>
                <w:sz w:val="20"/>
                <w:szCs w:val="20"/>
              </w:rPr>
              <w:t>Za wykonanie przedmiotu zamówienia oferujemy cenę w kwocie łącznej brutto</w:t>
            </w:r>
            <w:r>
              <w:rPr>
                <w:rFonts w:ascii="Cambria" w:hAnsi="Cambria" w:cs="Arial"/>
                <w:sz w:val="20"/>
                <w:szCs w:val="20"/>
              </w:rPr>
              <w:t>:</w:t>
            </w:r>
          </w:p>
          <w:p w14:paraId="33DB437F" w14:textId="6D71E8BE" w:rsidR="00EC0ED8" w:rsidRDefault="00EC0ED8" w:rsidP="00EC0ED8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b/>
                <w:sz w:val="20"/>
                <w:szCs w:val="20"/>
              </w:rPr>
              <w:t>…...................................................... złotych</w:t>
            </w:r>
            <w:r w:rsidR="009170F3">
              <w:rPr>
                <w:rFonts w:ascii="Cambria" w:hAnsi="Cambria" w:cs="Arial"/>
                <w:b/>
                <w:sz w:val="20"/>
                <w:szCs w:val="20"/>
              </w:rPr>
              <w:t xml:space="preserve">, </w:t>
            </w:r>
            <w:r w:rsidRPr="00EC0ED8">
              <w:rPr>
                <w:rFonts w:ascii="Cambria" w:hAnsi="Cambria" w:cs="Arial"/>
                <w:sz w:val="20"/>
                <w:szCs w:val="20"/>
              </w:rPr>
              <w:t>w tym podatek VAT.</w:t>
            </w:r>
          </w:p>
          <w:p w14:paraId="3DC8775B" w14:textId="77777777" w:rsidR="009170F3" w:rsidRPr="00EC0ED8" w:rsidRDefault="009170F3" w:rsidP="00EC0ED8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482A27A0" w14:textId="1BCFD3A0" w:rsidR="00CB0293" w:rsidRDefault="001A495E" w:rsidP="006805F7">
            <w:pPr>
              <w:spacing w:after="120" w:line="360" w:lineRule="auto"/>
              <w:jc w:val="both"/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</w:pP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Okres gwarancji jakości - </w:t>
            </w:r>
            <w:r w:rsidRPr="00EC0ED8">
              <w:rPr>
                <w:rFonts w:ascii="Cambria" w:hAnsi="Cambria" w:cs="Arial"/>
                <w:b/>
                <w:bCs/>
                <w:sz w:val="20"/>
                <w:szCs w:val="20"/>
                <w:u w:val="single"/>
              </w:rPr>
              <w:t>………….. miesięcy</w:t>
            </w: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. (W przypadku nie określenia okresu gwarancji przyjmuje się okres </w:t>
            </w:r>
            <w:r w:rsidR="00147B69">
              <w:rPr>
                <w:rFonts w:ascii="Cambria" w:hAnsi="Cambria" w:cs="Arial"/>
                <w:b/>
                <w:bCs/>
                <w:snapToGrid w:val="0"/>
                <w:sz w:val="20"/>
                <w:szCs w:val="20"/>
                <w:u w:val="single"/>
              </w:rPr>
              <w:t>12</w:t>
            </w:r>
            <w:r w:rsidRPr="00015F88">
              <w:rPr>
                <w:rFonts w:ascii="Cambria" w:hAnsi="Cambria" w:cs="Arial"/>
                <w:b/>
                <w:bCs/>
                <w:snapToGrid w:val="0"/>
                <w:sz w:val="20"/>
                <w:szCs w:val="20"/>
                <w:u w:val="single"/>
              </w:rPr>
              <w:t xml:space="preserve"> miesięcy</w:t>
            </w: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>)</w:t>
            </w:r>
          </w:p>
          <w:p w14:paraId="2C50AD37" w14:textId="7C12A21A" w:rsidR="000840F5" w:rsidRDefault="000840F5" w:rsidP="000840F5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Część</w:t>
            </w:r>
            <w:r w:rsidRPr="00EC0ED8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</w:t>
            </w:r>
            <w:r w:rsidR="008163BF">
              <w:rPr>
                <w:rFonts w:ascii="Cambria" w:hAnsi="Cambria" w:cs="Arial"/>
                <w:b/>
                <w:bCs/>
                <w:sz w:val="20"/>
                <w:szCs w:val="20"/>
              </w:rPr>
              <w:t>3</w:t>
            </w:r>
          </w:p>
          <w:p w14:paraId="2E11E86E" w14:textId="77777777" w:rsidR="000840F5" w:rsidRPr="00EC0ED8" w:rsidRDefault="000840F5" w:rsidP="000840F5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EC0ED8">
              <w:rPr>
                <w:rFonts w:ascii="Cambria" w:hAnsi="Cambria" w:cs="Arial"/>
                <w:sz w:val="20"/>
                <w:szCs w:val="20"/>
              </w:rPr>
              <w:t>Za wykonanie przedmiotu zamówienia oferujemy cenę w kwocie łącznej brutto</w:t>
            </w:r>
            <w:r>
              <w:rPr>
                <w:rFonts w:ascii="Cambria" w:hAnsi="Cambria" w:cs="Arial"/>
                <w:sz w:val="20"/>
                <w:szCs w:val="20"/>
              </w:rPr>
              <w:t>:</w:t>
            </w:r>
          </w:p>
          <w:p w14:paraId="000E8873" w14:textId="77777777" w:rsidR="000840F5" w:rsidRDefault="000840F5" w:rsidP="000840F5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b/>
                <w:sz w:val="20"/>
                <w:szCs w:val="20"/>
              </w:rPr>
              <w:t>…...................................................... złotych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, </w:t>
            </w:r>
            <w:r w:rsidRPr="00EC0ED8">
              <w:rPr>
                <w:rFonts w:ascii="Cambria" w:hAnsi="Cambria" w:cs="Arial"/>
                <w:sz w:val="20"/>
                <w:szCs w:val="20"/>
              </w:rPr>
              <w:t>w tym podatek VAT.</w:t>
            </w:r>
          </w:p>
          <w:p w14:paraId="48955801" w14:textId="77777777" w:rsidR="000840F5" w:rsidRPr="00EC0ED8" w:rsidRDefault="000840F5" w:rsidP="000840F5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158BDDFC" w14:textId="302BD376" w:rsidR="000840F5" w:rsidRPr="006805F7" w:rsidRDefault="000840F5" w:rsidP="000840F5">
            <w:pPr>
              <w:spacing w:after="120" w:line="360" w:lineRule="auto"/>
              <w:jc w:val="both"/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</w:pP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Okres gwarancji jakości - </w:t>
            </w:r>
            <w:r w:rsidRPr="00EC0ED8">
              <w:rPr>
                <w:rFonts w:ascii="Cambria" w:hAnsi="Cambria" w:cs="Arial"/>
                <w:b/>
                <w:bCs/>
                <w:sz w:val="20"/>
                <w:szCs w:val="20"/>
                <w:u w:val="single"/>
              </w:rPr>
              <w:t>………….. miesięcy</w:t>
            </w: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. (W przypadku nie określenia okresu gwarancji przyjmuje się </w:t>
            </w:r>
            <w:r w:rsidRPr="00015F8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okres </w:t>
            </w:r>
            <w:r w:rsidR="0055719E" w:rsidRPr="00015F88">
              <w:rPr>
                <w:rFonts w:ascii="Cambria" w:hAnsi="Cambria" w:cs="Arial"/>
                <w:b/>
                <w:bCs/>
                <w:snapToGrid w:val="0"/>
                <w:sz w:val="20"/>
                <w:szCs w:val="20"/>
                <w:u w:val="single"/>
              </w:rPr>
              <w:t>12 miesięcy</w:t>
            </w:r>
            <w:r w:rsidRPr="00015F8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>)</w:t>
            </w:r>
          </w:p>
        </w:tc>
      </w:tr>
    </w:tbl>
    <w:p w14:paraId="0D1454AE" w14:textId="037A5ED5" w:rsidR="00B66728" w:rsidRDefault="00B66728" w:rsidP="00B66728">
      <w:pPr>
        <w:tabs>
          <w:tab w:val="left" w:pos="426"/>
        </w:tabs>
        <w:spacing w:line="276" w:lineRule="auto"/>
        <w:ind w:left="426"/>
        <w:jc w:val="center"/>
        <w:rPr>
          <w:rFonts w:ascii="Cambria" w:hAnsi="Cambria" w:cs="Arial"/>
          <w:b/>
          <w:sz w:val="20"/>
          <w:szCs w:val="20"/>
        </w:rPr>
      </w:pPr>
    </w:p>
    <w:p w14:paraId="600141D8" w14:textId="77777777" w:rsidR="00BB5390" w:rsidRPr="00EC0ED8" w:rsidRDefault="00BB5390" w:rsidP="00BB5390">
      <w:pPr>
        <w:tabs>
          <w:tab w:val="left" w:pos="426"/>
        </w:tabs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2B47E2DF" w14:textId="77777777" w:rsidR="002858C6" w:rsidRPr="00EC0ED8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lastRenderedPageBreak/>
        <w:t>UWAGA!</w:t>
      </w:r>
    </w:p>
    <w:p w14:paraId="7FD751F6" w14:textId="104EA536" w:rsidR="002858C6" w:rsidRPr="00EC0ED8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W </w:t>
      </w:r>
      <w:r w:rsidR="00307E4B" w:rsidRPr="00EC0ED8">
        <w:rPr>
          <w:rFonts w:ascii="Cambria" w:eastAsia="Arial Unicode MS" w:hAnsi="Cambria" w:cs="Arial"/>
          <w:b/>
          <w:sz w:val="20"/>
          <w:szCs w:val="20"/>
        </w:rPr>
        <w:t xml:space="preserve">rozdziale XV ust. </w:t>
      </w:r>
      <w:r w:rsidR="00071509">
        <w:rPr>
          <w:rFonts w:ascii="Cambria" w:eastAsia="Arial Unicode MS" w:hAnsi="Cambria" w:cs="Arial"/>
          <w:b/>
          <w:sz w:val="20"/>
          <w:szCs w:val="20"/>
        </w:rPr>
        <w:t xml:space="preserve">3 </w:t>
      </w:r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SWZ Zamawiający wymaga złożenia wraz z ofertą informacji o </w:t>
      </w:r>
      <w:r w:rsidRPr="00EC0ED8">
        <w:rPr>
          <w:rFonts w:ascii="Cambria" w:hAnsi="Cambria" w:cs="Arial"/>
          <w:b/>
          <w:sz w:val="20"/>
          <w:szCs w:val="20"/>
        </w:rPr>
        <w:t xml:space="preserve">powstaniu </w:t>
      </w:r>
      <w:r w:rsidR="00F275FC" w:rsidRPr="00EC0ED8">
        <w:rPr>
          <w:rFonts w:ascii="Cambria" w:hAnsi="Cambria" w:cs="Arial"/>
          <w:b/>
          <w:sz w:val="20"/>
          <w:szCs w:val="20"/>
        </w:rPr>
        <w:t xml:space="preserve">u </w:t>
      </w:r>
      <w:r w:rsidRPr="00EC0ED8">
        <w:rPr>
          <w:rFonts w:ascii="Cambria" w:hAnsi="Cambria" w:cs="Arial"/>
          <w:b/>
          <w:sz w:val="20"/>
          <w:szCs w:val="20"/>
        </w:rPr>
        <w:t xml:space="preserve">zamawiającego </w:t>
      </w:r>
      <w:r w:rsidRPr="00EC0ED8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0270391E" w14:textId="77777777" w:rsidR="002858C6" w:rsidRPr="00EC0ED8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264BD2FF" w14:textId="77777777" w:rsidR="00016153" w:rsidRPr="00EC0ED8" w:rsidRDefault="00016153" w:rsidP="00EF0FD7">
      <w:pPr>
        <w:numPr>
          <w:ilvl w:val="0"/>
          <w:numId w:val="45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="Cambria" w:hAnsi="Cambria" w:cs="Arial"/>
          <w:sz w:val="20"/>
          <w:szCs w:val="20"/>
          <w:u w:val="single"/>
        </w:rPr>
      </w:pPr>
      <w:r w:rsidRPr="00EC0ED8">
        <w:rPr>
          <w:rFonts w:ascii="Cambria" w:hAnsi="Cambria" w:cs="Arial"/>
          <w:b/>
          <w:sz w:val="20"/>
          <w:szCs w:val="20"/>
          <w:u w:val="single"/>
        </w:rPr>
        <w:t>Dane dotyczące Wykonawcy:</w:t>
      </w:r>
    </w:p>
    <w:p w14:paraId="45EA42BA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Imię Nazwisko osoby (osób) upoważnionych do podpisania umowy: </w:t>
      </w:r>
    </w:p>
    <w:p w14:paraId="470EABFE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  <w:lang w:val="de-DE"/>
        </w:rPr>
      </w:pPr>
      <w:r w:rsidRPr="00EC0ED8">
        <w:rPr>
          <w:rFonts w:ascii="Cambria" w:hAnsi="Cambria" w:cs="Arial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18E9019F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Numer telefonu:</w:t>
      </w:r>
      <w:r w:rsidRPr="00EC0ED8">
        <w:rPr>
          <w:rFonts w:ascii="Cambria" w:hAnsi="Cambria" w:cs="Arial"/>
          <w:sz w:val="20"/>
          <w:szCs w:val="20"/>
        </w:rPr>
        <w:tab/>
        <w:t>.…/ ……………………</w:t>
      </w:r>
    </w:p>
    <w:p w14:paraId="3AA8C094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Numer REGON:</w:t>
      </w:r>
      <w:r w:rsidRPr="00EC0ED8">
        <w:rPr>
          <w:rFonts w:ascii="Cambria" w:hAnsi="Cambria" w:cs="Arial"/>
          <w:sz w:val="20"/>
          <w:szCs w:val="20"/>
        </w:rPr>
        <w:tab/>
        <w:t>..........................................   Numer NIP: ..........................................</w:t>
      </w:r>
    </w:p>
    <w:p w14:paraId="1BFE2608" w14:textId="77777777" w:rsidR="00422935" w:rsidRDefault="00016153" w:rsidP="00422935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Adres kontaktowy e</w:t>
      </w:r>
      <w:r w:rsidR="00F30C2A" w:rsidRPr="00EC0ED8">
        <w:rPr>
          <w:rFonts w:ascii="Cambria" w:hAnsi="Cambria" w:cs="Arial"/>
          <w:sz w:val="20"/>
          <w:szCs w:val="20"/>
        </w:rPr>
        <w:t>-</w:t>
      </w:r>
      <w:r w:rsidRPr="00EC0ED8">
        <w:rPr>
          <w:rFonts w:ascii="Cambria" w:hAnsi="Cambria" w:cs="Arial"/>
          <w:sz w:val="20"/>
          <w:szCs w:val="20"/>
        </w:rPr>
        <w:t>mail: ……………………………………………………………</w:t>
      </w:r>
    </w:p>
    <w:p w14:paraId="1A897D7F" w14:textId="7A5A1920" w:rsidR="00422935" w:rsidRPr="00422935" w:rsidRDefault="00422935" w:rsidP="00422935">
      <w:pPr>
        <w:tabs>
          <w:tab w:val="left" w:pos="426"/>
          <w:tab w:val="left" w:pos="851"/>
        </w:tabs>
        <w:spacing w:after="60" w:line="276" w:lineRule="auto"/>
        <w:ind w:left="426"/>
        <w:rPr>
          <w:rFonts w:ascii="Cambria" w:hAnsi="Cambria" w:cs="Arial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Adres e-mail </w:t>
      </w:r>
      <w:r w:rsidRPr="00CF0266">
        <w:rPr>
          <w:rFonts w:ascii="Cambria" w:hAnsi="Cambria" w:cs="Cambria"/>
          <w:b/>
          <w:bCs/>
          <w:sz w:val="20"/>
          <w:szCs w:val="20"/>
        </w:rPr>
        <w:t>Gwaranta</w:t>
      </w:r>
      <w:r>
        <w:rPr>
          <w:rFonts w:ascii="Cambria" w:hAnsi="Cambria" w:cs="Cambria"/>
          <w:sz w:val="20"/>
          <w:szCs w:val="20"/>
        </w:rPr>
        <w:t xml:space="preserve"> (banku, firmy ubezpieczeniowej, poręczyciela, funduszu gwarancyjnego itp.) do zwrotu wadium: ………………………………………………… (wypełnić w przypadku wnoszenia wadium </w:t>
      </w:r>
      <w:r>
        <w:rPr>
          <w:rFonts w:ascii="Cambria" w:hAnsi="Cambria" w:cs="Cambria"/>
          <w:sz w:val="20"/>
          <w:szCs w:val="20"/>
        </w:rPr>
        <w:br/>
        <w:t>w formie gwarancji)</w:t>
      </w:r>
    </w:p>
    <w:p w14:paraId="48986C8F" w14:textId="27A038EB" w:rsidR="00422935" w:rsidRPr="00EC0ED8" w:rsidRDefault="00422935" w:rsidP="00422935">
      <w:pPr>
        <w:tabs>
          <w:tab w:val="left" w:pos="426"/>
          <w:tab w:val="left" w:pos="851"/>
        </w:tabs>
        <w:spacing w:after="60" w:line="276" w:lineRule="auto"/>
        <w:ind w:left="426"/>
        <w:rPr>
          <w:rFonts w:ascii="Cambria" w:hAnsi="Cambria" w:cs="Arial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Nr rachunku bankowego na które należy dokonać zwrotu wadium wnoszonego w pieniądzu: ………………………………………………………………….............................................</w:t>
      </w:r>
    </w:p>
    <w:p w14:paraId="600EBC29" w14:textId="77777777" w:rsidR="00222248" w:rsidRPr="00EC0ED8" w:rsidRDefault="00222248" w:rsidP="00BA0FBA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</w:p>
    <w:p w14:paraId="0C8B497A" w14:textId="2B8286C5" w:rsidR="003E134C" w:rsidRPr="00EC0ED8" w:rsidRDefault="00016153" w:rsidP="00BA0FBA">
      <w:pPr>
        <w:spacing w:after="60" w:line="276" w:lineRule="auto"/>
        <w:ind w:left="426"/>
        <w:jc w:val="both"/>
        <w:rPr>
          <w:rFonts w:ascii="Cambria" w:hAnsi="Cambria" w:cs="Arial"/>
          <w:b/>
          <w:sz w:val="20"/>
          <w:szCs w:val="20"/>
        </w:rPr>
      </w:pPr>
      <w:r w:rsidRPr="00EC0ED8">
        <w:rPr>
          <w:rFonts w:ascii="Cambria" w:hAnsi="Cambria" w:cs="Arial"/>
          <w:b/>
          <w:sz w:val="20"/>
          <w:szCs w:val="20"/>
        </w:rPr>
        <w:t>UWAGA; proszę podać czytelny; adres e-mail</w:t>
      </w:r>
      <w:r w:rsidR="00D55FC7" w:rsidRPr="00EC0ED8">
        <w:rPr>
          <w:rFonts w:ascii="Cambria" w:hAnsi="Cambria" w:cs="Arial"/>
          <w:b/>
          <w:sz w:val="20"/>
          <w:szCs w:val="20"/>
        </w:rPr>
        <w:t>,</w:t>
      </w:r>
      <w:r w:rsidRPr="00EC0ED8">
        <w:rPr>
          <w:rFonts w:ascii="Cambria" w:hAnsi="Cambria" w:cs="Arial"/>
          <w:b/>
          <w:sz w:val="20"/>
          <w:szCs w:val="20"/>
        </w:rPr>
        <w:t xml:space="preserve">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funkcjonuje w sposób poprawny.</w:t>
      </w:r>
    </w:p>
    <w:p w14:paraId="568E8E48" w14:textId="4CB33AD7" w:rsidR="00964FD5" w:rsidRPr="00EC0ED8" w:rsidRDefault="00964FD5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 xml:space="preserve">Termin wykonania zamówienia zgodnie z zapisami </w:t>
      </w:r>
      <w:r w:rsidR="00307E4B" w:rsidRPr="00EC0ED8">
        <w:rPr>
          <w:rFonts w:ascii="Cambria" w:hAnsi="Cambria" w:cs="Arial"/>
          <w:snapToGrid w:val="0"/>
          <w:sz w:val="20"/>
          <w:szCs w:val="20"/>
        </w:rPr>
        <w:t>rozdziału VI ust. 1 SWZ</w:t>
      </w:r>
      <w:r w:rsidRPr="00EC0ED8">
        <w:rPr>
          <w:rFonts w:ascii="Cambria" w:eastAsia="Times-Roman" w:hAnsi="Cambria" w:cs="Arial"/>
          <w:b/>
          <w:sz w:val="20"/>
          <w:szCs w:val="20"/>
        </w:rPr>
        <w:t>.</w:t>
      </w:r>
    </w:p>
    <w:p w14:paraId="35F54C81" w14:textId="69941605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 xml:space="preserve">Warunki płatności </w:t>
      </w:r>
      <w:r w:rsidRPr="00EC0ED8">
        <w:rPr>
          <w:rFonts w:ascii="Cambria" w:hAnsi="Cambria" w:cs="Arial"/>
          <w:sz w:val="20"/>
          <w:szCs w:val="20"/>
        </w:rPr>
        <w:t>będą zgodne z</w:t>
      </w:r>
      <w:r w:rsidR="007E4294" w:rsidRPr="00EC0ED8">
        <w:rPr>
          <w:rFonts w:ascii="Cambria" w:hAnsi="Cambria" w:cs="Arial"/>
          <w:sz w:val="20"/>
          <w:szCs w:val="20"/>
        </w:rPr>
        <w:t>e</w:t>
      </w:r>
      <w:r w:rsidRPr="00EC0ED8">
        <w:rPr>
          <w:rFonts w:ascii="Cambria" w:hAnsi="Cambria" w:cs="Arial"/>
          <w:sz w:val="20"/>
          <w:szCs w:val="20"/>
        </w:rPr>
        <w:t xml:space="preserve"> wzorem umowy będącym załącznikiem do SWZ.</w:t>
      </w:r>
    </w:p>
    <w:p w14:paraId="1E84BD5E" w14:textId="48FE9DA4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Oświadczamy, że zapoznaliśmy się ze specyfikacją warunków zamówienia, w tym z</w:t>
      </w:r>
      <w:r w:rsidR="007E4294" w:rsidRPr="00EC0ED8">
        <w:rPr>
          <w:rFonts w:ascii="Cambria" w:hAnsi="Cambria" w:cs="Arial"/>
          <w:sz w:val="20"/>
          <w:szCs w:val="20"/>
        </w:rPr>
        <w:t>e</w:t>
      </w:r>
      <w:r w:rsidRPr="00EC0ED8">
        <w:rPr>
          <w:rFonts w:ascii="Cambria" w:hAnsi="Cambria" w:cs="Arial"/>
          <w:sz w:val="20"/>
          <w:szCs w:val="20"/>
        </w:rPr>
        <w:t xml:space="preserve">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65618415" w14:textId="711D9C00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Oświadczamy, że uważamy się za związanych niniejszą ofertą przez czas wskazany w specyfikacji warunków zamówienia.</w:t>
      </w:r>
    </w:p>
    <w:p w14:paraId="6914F7A9" w14:textId="77777777" w:rsidR="00795888" w:rsidRPr="00EC0ED8" w:rsidRDefault="00795888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Oświadczam, że wypełniłem obowiązki informacyjne przewidziane w art. 13 lub art. 14 RODO</w:t>
      </w:r>
      <w:r w:rsidRPr="00EC0ED8">
        <w:rPr>
          <w:rFonts w:ascii="Cambria" w:hAnsi="Cambria" w:cs="Arial"/>
          <w:sz w:val="20"/>
          <w:szCs w:val="20"/>
          <w:vertAlign w:val="superscript"/>
        </w:rPr>
        <w:t>1)</w:t>
      </w:r>
      <w:r w:rsidRPr="00EC0ED8">
        <w:rPr>
          <w:rFonts w:ascii="Cambria" w:hAnsi="Cambria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288AD4D9" w14:textId="77777777" w:rsidR="000636EC" w:rsidRPr="00EC0ED8" w:rsidRDefault="00016153" w:rsidP="000636EC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W przypadku uznania niniejszej oferty za ofertę najkorzystniejszą zobowiązujemy si</w:t>
      </w:r>
      <w:r w:rsidR="00573F11" w:rsidRPr="00EC0ED8">
        <w:rPr>
          <w:rFonts w:ascii="Cambria" w:hAnsi="Cambria" w:cs="Arial"/>
          <w:sz w:val="20"/>
          <w:szCs w:val="20"/>
        </w:rPr>
        <w:t xml:space="preserve">ę do zawarcia umowy w miejscu i </w:t>
      </w:r>
      <w:r w:rsidRPr="00EC0ED8">
        <w:rPr>
          <w:rFonts w:ascii="Cambria" w:hAnsi="Cambria" w:cs="Arial"/>
          <w:sz w:val="20"/>
          <w:szCs w:val="20"/>
        </w:rPr>
        <w:t>terminie wskazanym przez Zamawiającego, a przed zawarciem umowy wniesienia zabezpieczenia należytego wykonania umowy.</w:t>
      </w:r>
    </w:p>
    <w:p w14:paraId="72C0D9F5" w14:textId="1C7AA7FA" w:rsidR="000636EC" w:rsidRPr="00EC0ED8" w:rsidRDefault="000636EC" w:rsidP="000636EC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Oświadczam/my, że jestem/</w:t>
      </w:r>
      <w:proofErr w:type="spellStart"/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śmy</w:t>
      </w:r>
      <w:proofErr w:type="spellEnd"/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 xml:space="preserve">: </w:t>
      </w:r>
    </w:p>
    <w:p w14:paraId="6B76780D" w14:textId="77777777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Mikroprzedsiębiorstwem TAK/NIE*</w:t>
      </w:r>
    </w:p>
    <w:p w14:paraId="3AE86D41" w14:textId="77777777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Małym przedsiębiorstwem TAK/NIE*</w:t>
      </w:r>
    </w:p>
    <w:p w14:paraId="01B42B10" w14:textId="7114628E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Średnim przedsiębiorstwem TAK/NIE*</w:t>
      </w:r>
    </w:p>
    <w:p w14:paraId="3615E25A" w14:textId="41EAEA14" w:rsidR="000636EC" w:rsidRPr="00E002BF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Dużym przedsiębiorstwem TAK/NIE*</w:t>
      </w:r>
    </w:p>
    <w:p w14:paraId="0D21B643" w14:textId="77777777" w:rsidR="00E002BF" w:rsidRPr="00EC0ED8" w:rsidRDefault="00E002BF" w:rsidP="00E002BF">
      <w:pPr>
        <w:autoSpaceDE w:val="0"/>
        <w:autoSpaceDN w:val="0"/>
        <w:adjustRightInd w:val="0"/>
        <w:ind w:left="108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</w:p>
    <w:p w14:paraId="4665484C" w14:textId="77777777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>Załącznikami do niniejszej oferty są:</w:t>
      </w:r>
    </w:p>
    <w:p w14:paraId="36937855" w14:textId="77777777" w:rsidR="00016153" w:rsidRPr="00EC0ED8" w:rsidRDefault="00016153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lastRenderedPageBreak/>
        <w:t>.........................................................</w:t>
      </w:r>
    </w:p>
    <w:p w14:paraId="527C1DDC" w14:textId="77777777" w:rsidR="00016153" w:rsidRPr="00EC0ED8" w:rsidRDefault="00016153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.........................................................</w:t>
      </w:r>
    </w:p>
    <w:p w14:paraId="7E92579C" w14:textId="77777777" w:rsidR="00F30C2A" w:rsidRPr="00EC0ED8" w:rsidRDefault="00F30C2A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…………………………………………</w:t>
      </w:r>
    </w:p>
    <w:p w14:paraId="4F3801F1" w14:textId="77777777" w:rsidR="00F31701" w:rsidRPr="00EC0ED8" w:rsidRDefault="00142B56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…………………………………………</w:t>
      </w:r>
    </w:p>
    <w:p w14:paraId="43D18766" w14:textId="77777777" w:rsidR="004301EB" w:rsidRPr="00EC0ED8" w:rsidRDefault="004301EB" w:rsidP="00E40864">
      <w:pPr>
        <w:pStyle w:val="Lista5"/>
        <w:spacing w:line="276" w:lineRule="auto"/>
        <w:ind w:left="284" w:hanging="284"/>
        <w:jc w:val="both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* niepotrzebne skreślić</w:t>
      </w:r>
    </w:p>
    <w:p w14:paraId="58443576" w14:textId="77777777" w:rsidR="004301EB" w:rsidRPr="00EC0ED8" w:rsidRDefault="004301EB" w:rsidP="00E40864">
      <w:pPr>
        <w:pStyle w:val="Lista5"/>
        <w:ind w:left="142" w:hanging="142"/>
        <w:jc w:val="both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4BC3CECD" w14:textId="77777777" w:rsidR="004301EB" w:rsidRPr="00EC0ED8" w:rsidRDefault="004301EB" w:rsidP="00E40864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20"/>
        </w:rPr>
      </w:pPr>
      <w:r w:rsidRPr="00EC0ED8">
        <w:rPr>
          <w:rFonts w:ascii="Cambria" w:hAnsi="Cambria" w:cs="Arial"/>
          <w:b/>
          <w:sz w:val="20"/>
          <w:vertAlign w:val="superscript"/>
        </w:rPr>
        <w:t>1</w:t>
      </w:r>
      <w:r w:rsidRPr="000F2E0C">
        <w:rPr>
          <w:rFonts w:ascii="Cambria" w:hAnsi="Cambria" w:cs="Arial"/>
          <w:b/>
          <w:sz w:val="18"/>
          <w:szCs w:val="18"/>
          <w:vertAlign w:val="superscript"/>
        </w:rPr>
        <w:t>)</w:t>
      </w:r>
      <w:r w:rsidRPr="000F2E0C">
        <w:rPr>
          <w:rFonts w:ascii="Cambria" w:hAnsi="Cambria" w:cs="Arial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1E16DA2" w14:textId="77777777" w:rsidR="004301EB" w:rsidRPr="00EC0ED8" w:rsidRDefault="004301EB" w:rsidP="00EF0FD7">
      <w:pPr>
        <w:pStyle w:val="Lista5"/>
        <w:spacing w:line="276" w:lineRule="auto"/>
        <w:ind w:left="0" w:firstLine="0"/>
        <w:rPr>
          <w:rFonts w:ascii="Cambria" w:hAnsi="Cambria" w:cs="Arial"/>
          <w:sz w:val="20"/>
        </w:rPr>
      </w:pPr>
    </w:p>
    <w:sectPr w:rsidR="004301EB" w:rsidRPr="00EC0ED8" w:rsidSect="009170F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21" w:right="1418" w:bottom="1276" w:left="1418" w:header="426" w:footer="5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70F971" w14:textId="77777777" w:rsidR="001A2D98" w:rsidRDefault="001A2D98">
      <w:r>
        <w:separator/>
      </w:r>
    </w:p>
  </w:endnote>
  <w:endnote w:type="continuationSeparator" w:id="0">
    <w:p w14:paraId="4E1169D7" w14:textId="77777777" w:rsidR="001A2D98" w:rsidRDefault="001A2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1DA90" w14:textId="77777777" w:rsidR="000C25EB" w:rsidRDefault="000C25EB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02A991C" w14:textId="77777777" w:rsidR="000C25EB" w:rsidRDefault="000C25EB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56636" w14:textId="17123C3E" w:rsidR="00127BB7" w:rsidRDefault="00127BB7" w:rsidP="00127BB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 w:rsidRPr="008C2B2C">
      <w:rPr>
        <w:rFonts w:ascii="Courier New" w:hAnsi="Courier New" w:cs="Courier New"/>
        <w:b/>
        <w:sz w:val="18"/>
        <w:szCs w:val="18"/>
        <w:highlight w:val="yellow"/>
      </w:rPr>
      <w:t>Oferta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>
      <w:rPr>
        <w:rFonts w:ascii="Courier New" w:hAnsi="Courier New" w:cs="Courier New"/>
        <w:b/>
        <w:sz w:val="18"/>
        <w:szCs w:val="18"/>
        <w:highlight w:val="yellow"/>
      </w:rPr>
      <w:t>musi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 w:rsidRPr="008C2B2C">
      <w:rPr>
        <w:rFonts w:ascii="Courier New" w:hAnsi="Courier New" w:cs="Courier New"/>
        <w:b/>
        <w:sz w:val="18"/>
        <w:szCs w:val="18"/>
        <w:highlight w:val="yellow"/>
      </w:rPr>
      <w:t>być podpisana kwalifikowanym podpisem elektronicznym</w:t>
    </w:r>
  </w:p>
  <w:p w14:paraId="51C734C6" w14:textId="427AF714" w:rsidR="000C25EB" w:rsidRPr="004050DD" w:rsidRDefault="000C25EB" w:rsidP="00016153">
    <w:pPr>
      <w:pStyle w:val="Nagwek"/>
      <w:jc w:val="right"/>
      <w:rPr>
        <w:rFonts w:ascii="Cambria" w:hAnsi="Cambria"/>
        <w:b/>
        <w:caps/>
        <w:w w:val="90"/>
        <w:sz w:val="20"/>
        <w:szCs w:val="20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DB0A58" w14:textId="39C6100D" w:rsidR="00771C89" w:rsidRDefault="00771C89" w:rsidP="00771C89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 w:rsidRPr="008C2B2C">
      <w:rPr>
        <w:rFonts w:ascii="Courier New" w:hAnsi="Courier New" w:cs="Courier New"/>
        <w:b/>
        <w:sz w:val="18"/>
        <w:szCs w:val="18"/>
        <w:highlight w:val="yellow"/>
      </w:rPr>
      <w:t>Oferta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>
      <w:rPr>
        <w:rFonts w:ascii="Courier New" w:hAnsi="Courier New" w:cs="Courier New"/>
        <w:b/>
        <w:sz w:val="18"/>
        <w:szCs w:val="18"/>
        <w:highlight w:val="yellow"/>
      </w:rPr>
      <w:t>musi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 w:rsidRPr="008C2B2C">
      <w:rPr>
        <w:rFonts w:ascii="Courier New" w:hAnsi="Courier New" w:cs="Courier New"/>
        <w:b/>
        <w:sz w:val="18"/>
        <w:szCs w:val="18"/>
        <w:highlight w:val="yellow"/>
      </w:rPr>
      <w:t xml:space="preserve">być podpisana </w:t>
    </w:r>
    <w:r w:rsidR="00127BB7" w:rsidRPr="008C2B2C">
      <w:rPr>
        <w:rFonts w:ascii="Courier New" w:hAnsi="Courier New" w:cs="Courier New"/>
        <w:b/>
        <w:sz w:val="18"/>
        <w:szCs w:val="18"/>
        <w:highlight w:val="yellow"/>
      </w:rPr>
      <w:t>kwalifikowanym podpisem elektronicznym</w:t>
    </w:r>
  </w:p>
  <w:p w14:paraId="3470B4F6" w14:textId="77777777" w:rsidR="00771C89" w:rsidRPr="00771C89" w:rsidRDefault="00771C89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8C2D24" w14:textId="77777777" w:rsidR="001A2D98" w:rsidRDefault="001A2D98">
      <w:r>
        <w:separator/>
      </w:r>
    </w:p>
  </w:footnote>
  <w:footnote w:type="continuationSeparator" w:id="0">
    <w:p w14:paraId="2DBF5C57" w14:textId="77777777" w:rsidR="001A2D98" w:rsidRDefault="001A2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88493" w14:textId="77777777" w:rsidR="00147B69" w:rsidRDefault="00147B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0F34D6" w14:textId="77777777" w:rsidR="00341B09" w:rsidRDefault="00341B09" w:rsidP="00341B09">
    <w:pPr>
      <w:pStyle w:val="Nagwek"/>
      <w:jc w:val="center"/>
    </w:pPr>
    <w:r w:rsidRPr="00D71E7B"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62336" behindDoc="0" locked="0" layoutInCell="1" allowOverlap="1" wp14:anchorId="655F1A9F" wp14:editId="0C8D2141">
          <wp:simplePos x="0" y="0"/>
          <wp:positionH relativeFrom="margin">
            <wp:posOffset>596348</wp:posOffset>
          </wp:positionH>
          <wp:positionV relativeFrom="paragraph">
            <wp:posOffset>11430</wp:posOffset>
          </wp:positionV>
          <wp:extent cx="3840480" cy="763270"/>
          <wp:effectExtent l="0" t="0" r="7620" b="0"/>
          <wp:wrapNone/>
          <wp:docPr id="1984097726" name="Obraz 55" descr="Obraz zawierający tekst, Czcionka, logo, zrzut ekran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531668" name="Obraz 55" descr="Obraz zawierający tekst, Czcionka, logo, zrzut ekranu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346"/>
                  <a:stretch/>
                </pic:blipFill>
                <pic:spPr bwMode="auto">
                  <a:xfrm>
                    <a:off x="0" y="0"/>
                    <a:ext cx="3840480" cy="7632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6AB236" w14:textId="77777777" w:rsidR="00341B09" w:rsidRPr="00D71E7B" w:rsidRDefault="00341B09" w:rsidP="00341B09">
    <w:pPr>
      <w:pStyle w:val="Tekstpodstawowy"/>
      <w:spacing w:after="57" w:line="276" w:lineRule="auto"/>
      <w:rPr>
        <w:rFonts w:cs="Arial"/>
        <w:noProof/>
        <w:sz w:val="20"/>
      </w:rPr>
    </w:pPr>
    <w:r w:rsidRPr="00CB482F">
      <w:rPr>
        <w:noProof/>
      </w:rPr>
      <w:drawing>
        <wp:anchor distT="0" distB="0" distL="114300" distR="114300" simplePos="0" relativeHeight="251663360" behindDoc="0" locked="0" layoutInCell="1" allowOverlap="1" wp14:anchorId="1D4165C6" wp14:editId="70EA2861">
          <wp:simplePos x="0" y="0"/>
          <wp:positionH relativeFrom="margin">
            <wp:posOffset>4687625</wp:posOffset>
          </wp:positionH>
          <wp:positionV relativeFrom="paragraph">
            <wp:posOffset>15240</wp:posOffset>
          </wp:positionV>
          <wp:extent cx="556508" cy="547428"/>
          <wp:effectExtent l="0" t="0" r="0" b="5080"/>
          <wp:wrapNone/>
          <wp:docPr id="15737057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508" cy="5474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438B7F" w14:textId="77777777" w:rsidR="00341B09" w:rsidRDefault="00341B09" w:rsidP="00341B09">
    <w:pPr>
      <w:pStyle w:val="Nagwek"/>
      <w:jc w:val="center"/>
    </w:pPr>
  </w:p>
  <w:p w14:paraId="134B64BA" w14:textId="77777777" w:rsidR="00341B09" w:rsidRDefault="00341B09" w:rsidP="00341B09">
    <w:pPr>
      <w:pStyle w:val="Nagwek"/>
    </w:pPr>
  </w:p>
  <w:p w14:paraId="4E63E206" w14:textId="77777777" w:rsidR="00341B09" w:rsidRDefault="00341B09" w:rsidP="00341B09">
    <w:pPr>
      <w:pStyle w:val="Nagwek"/>
    </w:pPr>
  </w:p>
  <w:p w14:paraId="5CA0AD5C" w14:textId="58CDB86E" w:rsidR="000C25EB" w:rsidRPr="00FD5023" w:rsidRDefault="000C25EB" w:rsidP="00771C89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807B5" w14:textId="77777777" w:rsidR="00087E95" w:rsidRDefault="00087E95" w:rsidP="00087E95">
    <w:pPr>
      <w:pStyle w:val="Nagwek"/>
      <w:jc w:val="center"/>
    </w:pPr>
    <w:r w:rsidRPr="00D71E7B"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2AF915DA" wp14:editId="30C81926">
          <wp:simplePos x="0" y="0"/>
          <wp:positionH relativeFrom="margin">
            <wp:posOffset>596348</wp:posOffset>
          </wp:positionH>
          <wp:positionV relativeFrom="paragraph">
            <wp:posOffset>11430</wp:posOffset>
          </wp:positionV>
          <wp:extent cx="3840480" cy="763270"/>
          <wp:effectExtent l="0" t="0" r="7620" b="0"/>
          <wp:wrapNone/>
          <wp:docPr id="835431763" name="Obraz 55" descr="Obraz zawierający tekst, Czcionka, logo, zrzut ekran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531668" name="Obraz 55" descr="Obraz zawierający tekst, Czcionka, logo, zrzut ekranu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346"/>
                  <a:stretch/>
                </pic:blipFill>
                <pic:spPr bwMode="auto">
                  <a:xfrm>
                    <a:off x="0" y="0"/>
                    <a:ext cx="3840480" cy="7632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79C91A1" w14:textId="77777777" w:rsidR="00087E95" w:rsidRPr="00D71E7B" w:rsidRDefault="00087E95" w:rsidP="00087E95">
    <w:pPr>
      <w:pStyle w:val="Tekstpodstawowy"/>
      <w:spacing w:after="57" w:line="276" w:lineRule="auto"/>
      <w:rPr>
        <w:rFonts w:cs="Arial"/>
        <w:noProof/>
        <w:sz w:val="20"/>
      </w:rPr>
    </w:pPr>
    <w:r w:rsidRPr="00CB482F">
      <w:rPr>
        <w:noProof/>
      </w:rPr>
      <w:drawing>
        <wp:anchor distT="0" distB="0" distL="114300" distR="114300" simplePos="0" relativeHeight="251660288" behindDoc="0" locked="0" layoutInCell="1" allowOverlap="1" wp14:anchorId="07798F30" wp14:editId="5D76E9BF">
          <wp:simplePos x="0" y="0"/>
          <wp:positionH relativeFrom="margin">
            <wp:posOffset>4687625</wp:posOffset>
          </wp:positionH>
          <wp:positionV relativeFrom="paragraph">
            <wp:posOffset>15240</wp:posOffset>
          </wp:positionV>
          <wp:extent cx="556508" cy="547428"/>
          <wp:effectExtent l="0" t="0" r="0" b="5080"/>
          <wp:wrapNone/>
          <wp:docPr id="4369331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508" cy="5474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C8BB663" w14:textId="77777777" w:rsidR="00087E95" w:rsidRDefault="00087E95" w:rsidP="00087E95">
    <w:pPr>
      <w:pStyle w:val="Nagwek"/>
      <w:jc w:val="center"/>
    </w:pPr>
  </w:p>
  <w:p w14:paraId="76E0D931" w14:textId="77777777" w:rsidR="00087E95" w:rsidRDefault="00087E95" w:rsidP="00087E95">
    <w:pPr>
      <w:pStyle w:val="Nagwek"/>
    </w:pPr>
  </w:p>
  <w:p w14:paraId="1E644BE8" w14:textId="77777777" w:rsidR="00A46408" w:rsidRDefault="00A46408" w:rsidP="00087E95">
    <w:pPr>
      <w:pStyle w:val="Nagwek"/>
    </w:pPr>
  </w:p>
  <w:p w14:paraId="4EAC210E" w14:textId="782545D5" w:rsidR="001E2E5C" w:rsidRPr="001E2E5C" w:rsidRDefault="001E2E5C" w:rsidP="00087E95">
    <w:pPr>
      <w:pStyle w:val="Nagwek"/>
      <w:rPr>
        <w:rFonts w:ascii="Cambria" w:hAnsi="Cambria"/>
        <w:sz w:val="20"/>
        <w:szCs w:val="20"/>
      </w:rPr>
    </w:pPr>
    <w:r w:rsidRPr="001E2E5C">
      <w:rPr>
        <w:rFonts w:ascii="Cambria" w:hAnsi="Cambria"/>
        <w:sz w:val="20"/>
        <w:szCs w:val="20"/>
      </w:rPr>
      <w:t xml:space="preserve">Nr referencyjny: </w:t>
    </w:r>
    <w:r w:rsidR="00147B69" w:rsidRPr="00147B69">
      <w:rPr>
        <w:rFonts w:ascii="Cambria" w:hAnsi="Cambria"/>
        <w:sz w:val="20"/>
        <w:szCs w:val="20"/>
      </w:rPr>
      <w:t>RIR.271.7.2024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280FC7"/>
    <w:multiLevelType w:val="hybridMultilevel"/>
    <w:tmpl w:val="095A02DE"/>
    <w:lvl w:ilvl="0" w:tplc="89D67A3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5152AB3"/>
    <w:multiLevelType w:val="hybridMultilevel"/>
    <w:tmpl w:val="25381DF8"/>
    <w:lvl w:ilvl="0" w:tplc="7898D9D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9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1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2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4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6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7" w15:restartNumberingAfterBreak="0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9" w15:restartNumberingAfterBreak="0">
    <w:nsid w:val="579F4912"/>
    <w:multiLevelType w:val="hybridMultilevel"/>
    <w:tmpl w:val="D5D00F88"/>
    <w:lvl w:ilvl="0" w:tplc="55481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2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4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6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9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74773A7A"/>
    <w:multiLevelType w:val="hybridMultilevel"/>
    <w:tmpl w:val="46A47242"/>
    <w:lvl w:ilvl="0" w:tplc="F13AE5B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3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5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6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897588555">
    <w:abstractNumId w:val="36"/>
  </w:num>
  <w:num w:numId="2" w16cid:durableId="50154181">
    <w:abstractNumId w:val="43"/>
  </w:num>
  <w:num w:numId="3" w16cid:durableId="1880780577">
    <w:abstractNumId w:val="30"/>
  </w:num>
  <w:num w:numId="4" w16cid:durableId="1958753875">
    <w:abstractNumId w:val="26"/>
  </w:num>
  <w:num w:numId="5" w16cid:durableId="1038897227">
    <w:abstractNumId w:val="19"/>
  </w:num>
  <w:num w:numId="6" w16cid:durableId="1145196434">
    <w:abstractNumId w:val="33"/>
  </w:num>
  <w:num w:numId="7" w16cid:durableId="579755598">
    <w:abstractNumId w:val="38"/>
  </w:num>
  <w:num w:numId="8" w16cid:durableId="560016634">
    <w:abstractNumId w:val="24"/>
  </w:num>
  <w:num w:numId="9" w16cid:durableId="1686326636">
    <w:abstractNumId w:val="50"/>
  </w:num>
  <w:num w:numId="10" w16cid:durableId="293413498">
    <w:abstractNumId w:val="56"/>
  </w:num>
  <w:num w:numId="11" w16cid:durableId="809521113">
    <w:abstractNumId w:val="20"/>
  </w:num>
  <w:num w:numId="12" w16cid:durableId="2039969410">
    <w:abstractNumId w:val="54"/>
  </w:num>
  <w:num w:numId="13" w16cid:durableId="130370930">
    <w:abstractNumId w:val="55"/>
  </w:num>
  <w:num w:numId="14" w16cid:durableId="1575122407">
    <w:abstractNumId w:val="12"/>
  </w:num>
  <w:num w:numId="15" w16cid:durableId="1339968298">
    <w:abstractNumId w:val="28"/>
  </w:num>
  <w:num w:numId="16" w16cid:durableId="703025349">
    <w:abstractNumId w:val="32"/>
  </w:num>
  <w:num w:numId="17" w16cid:durableId="1239369253">
    <w:abstractNumId w:val="49"/>
  </w:num>
  <w:num w:numId="18" w16cid:durableId="2020892462">
    <w:abstractNumId w:val="22"/>
  </w:num>
  <w:num w:numId="19" w16cid:durableId="1267813092">
    <w:abstractNumId w:val="13"/>
  </w:num>
  <w:num w:numId="20" w16cid:durableId="750857004">
    <w:abstractNumId w:val="17"/>
  </w:num>
  <w:num w:numId="21" w16cid:durableId="840392626">
    <w:abstractNumId w:val="44"/>
  </w:num>
  <w:num w:numId="22" w16cid:durableId="857351661">
    <w:abstractNumId w:val="18"/>
  </w:num>
  <w:num w:numId="23" w16cid:durableId="1950165882">
    <w:abstractNumId w:val="48"/>
  </w:num>
  <w:num w:numId="24" w16cid:durableId="1693414652">
    <w:abstractNumId w:val="46"/>
  </w:num>
  <w:num w:numId="25" w16cid:durableId="1222517431">
    <w:abstractNumId w:val="21"/>
  </w:num>
  <w:num w:numId="26" w16cid:durableId="692653582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84448397">
    <w:abstractNumId w:val="52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56040373">
    <w:abstractNumId w:val="3"/>
  </w:num>
  <w:num w:numId="29" w16cid:durableId="748575895">
    <w:abstractNumId w:val="8"/>
  </w:num>
  <w:num w:numId="30" w16cid:durableId="2093425478">
    <w:abstractNumId w:val="2"/>
  </w:num>
  <w:num w:numId="31" w16cid:durableId="2071734256">
    <w:abstractNumId w:val="42"/>
  </w:num>
  <w:num w:numId="32" w16cid:durableId="274095043">
    <w:abstractNumId w:val="10"/>
  </w:num>
  <w:num w:numId="33" w16cid:durableId="1929147469">
    <w:abstractNumId w:val="29"/>
  </w:num>
  <w:num w:numId="34" w16cid:durableId="1414081872">
    <w:abstractNumId w:val="45"/>
  </w:num>
  <w:num w:numId="35" w16cid:durableId="162353268">
    <w:abstractNumId w:val="16"/>
  </w:num>
  <w:num w:numId="36" w16cid:durableId="1925257561">
    <w:abstractNumId w:val="53"/>
  </w:num>
  <w:num w:numId="37" w16cid:durableId="475140">
    <w:abstractNumId w:val="14"/>
  </w:num>
  <w:num w:numId="38" w16cid:durableId="1640263323">
    <w:abstractNumId w:val="9"/>
  </w:num>
  <w:num w:numId="39" w16cid:durableId="454520307">
    <w:abstractNumId w:val="25"/>
  </w:num>
  <w:num w:numId="40" w16cid:durableId="248003900">
    <w:abstractNumId w:val="40"/>
  </w:num>
  <w:num w:numId="41" w16cid:durableId="543173908">
    <w:abstractNumId w:val="34"/>
  </w:num>
  <w:num w:numId="42" w16cid:durableId="199009328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814371882">
    <w:abstractNumId w:val="37"/>
  </w:num>
  <w:num w:numId="44" w16cid:durableId="1126435769">
    <w:abstractNumId w:val="11"/>
  </w:num>
  <w:num w:numId="45" w16cid:durableId="65764592">
    <w:abstractNumId w:val="15"/>
  </w:num>
  <w:num w:numId="46" w16cid:durableId="561722140">
    <w:abstractNumId w:val="27"/>
  </w:num>
  <w:num w:numId="47" w16cid:durableId="1179926458">
    <w:abstractNumId w:val="51"/>
  </w:num>
  <w:num w:numId="48" w16cid:durableId="1312909180">
    <w:abstractNumId w:val="23"/>
  </w:num>
  <w:num w:numId="49" w16cid:durableId="955722453">
    <w:abstractNumId w:val="3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10E65"/>
    <w:rsid w:val="00015F88"/>
    <w:rsid w:val="00016153"/>
    <w:rsid w:val="000231AC"/>
    <w:rsid w:val="000239BF"/>
    <w:rsid w:val="000239D4"/>
    <w:rsid w:val="00023F47"/>
    <w:rsid w:val="00025659"/>
    <w:rsid w:val="00026E3B"/>
    <w:rsid w:val="00027CE9"/>
    <w:rsid w:val="0003008B"/>
    <w:rsid w:val="00033E37"/>
    <w:rsid w:val="0003703F"/>
    <w:rsid w:val="000379F7"/>
    <w:rsid w:val="00041617"/>
    <w:rsid w:val="00042263"/>
    <w:rsid w:val="00042B17"/>
    <w:rsid w:val="000441BB"/>
    <w:rsid w:val="00044B6B"/>
    <w:rsid w:val="00047EF2"/>
    <w:rsid w:val="00054BF5"/>
    <w:rsid w:val="00055851"/>
    <w:rsid w:val="0005763C"/>
    <w:rsid w:val="00060689"/>
    <w:rsid w:val="00061F88"/>
    <w:rsid w:val="000636EC"/>
    <w:rsid w:val="00063849"/>
    <w:rsid w:val="000654DE"/>
    <w:rsid w:val="0006639C"/>
    <w:rsid w:val="000675E7"/>
    <w:rsid w:val="00070743"/>
    <w:rsid w:val="00070EA8"/>
    <w:rsid w:val="00071509"/>
    <w:rsid w:val="000726CE"/>
    <w:rsid w:val="000738FE"/>
    <w:rsid w:val="0007488E"/>
    <w:rsid w:val="00075847"/>
    <w:rsid w:val="00080D85"/>
    <w:rsid w:val="000840F5"/>
    <w:rsid w:val="00084151"/>
    <w:rsid w:val="000858B3"/>
    <w:rsid w:val="00087E95"/>
    <w:rsid w:val="00090A82"/>
    <w:rsid w:val="00091653"/>
    <w:rsid w:val="0009480E"/>
    <w:rsid w:val="0009618E"/>
    <w:rsid w:val="00096E40"/>
    <w:rsid w:val="000970DD"/>
    <w:rsid w:val="000A016F"/>
    <w:rsid w:val="000A0528"/>
    <w:rsid w:val="000A14D0"/>
    <w:rsid w:val="000A1940"/>
    <w:rsid w:val="000A1981"/>
    <w:rsid w:val="000A27ED"/>
    <w:rsid w:val="000A3AB9"/>
    <w:rsid w:val="000A3BB7"/>
    <w:rsid w:val="000A660B"/>
    <w:rsid w:val="000B0B94"/>
    <w:rsid w:val="000B0FF6"/>
    <w:rsid w:val="000B1141"/>
    <w:rsid w:val="000B2EE7"/>
    <w:rsid w:val="000B37AC"/>
    <w:rsid w:val="000C152C"/>
    <w:rsid w:val="000C1907"/>
    <w:rsid w:val="000C1FE3"/>
    <w:rsid w:val="000C25EB"/>
    <w:rsid w:val="000C2A84"/>
    <w:rsid w:val="000C3646"/>
    <w:rsid w:val="000D40FD"/>
    <w:rsid w:val="000D4EBA"/>
    <w:rsid w:val="000E05B9"/>
    <w:rsid w:val="000E05C1"/>
    <w:rsid w:val="000E18DD"/>
    <w:rsid w:val="000E4E2A"/>
    <w:rsid w:val="000E7F53"/>
    <w:rsid w:val="000F2E0C"/>
    <w:rsid w:val="0010294D"/>
    <w:rsid w:val="00102A85"/>
    <w:rsid w:val="00102C0C"/>
    <w:rsid w:val="00103155"/>
    <w:rsid w:val="001054D9"/>
    <w:rsid w:val="00113222"/>
    <w:rsid w:val="00114AAA"/>
    <w:rsid w:val="00114EE9"/>
    <w:rsid w:val="00115D22"/>
    <w:rsid w:val="001201D6"/>
    <w:rsid w:val="001218E1"/>
    <w:rsid w:val="00122276"/>
    <w:rsid w:val="00126E65"/>
    <w:rsid w:val="00127BB7"/>
    <w:rsid w:val="00131262"/>
    <w:rsid w:val="00134702"/>
    <w:rsid w:val="001357B0"/>
    <w:rsid w:val="00135BB5"/>
    <w:rsid w:val="00136D09"/>
    <w:rsid w:val="00137870"/>
    <w:rsid w:val="001405D1"/>
    <w:rsid w:val="00140DF0"/>
    <w:rsid w:val="00142B56"/>
    <w:rsid w:val="00143610"/>
    <w:rsid w:val="0014366A"/>
    <w:rsid w:val="00145F79"/>
    <w:rsid w:val="0014707D"/>
    <w:rsid w:val="00147B69"/>
    <w:rsid w:val="001568FB"/>
    <w:rsid w:val="00157704"/>
    <w:rsid w:val="00157C65"/>
    <w:rsid w:val="0016161F"/>
    <w:rsid w:val="0016212F"/>
    <w:rsid w:val="00162505"/>
    <w:rsid w:val="00162560"/>
    <w:rsid w:val="00164656"/>
    <w:rsid w:val="00164F38"/>
    <w:rsid w:val="00165D29"/>
    <w:rsid w:val="001663DA"/>
    <w:rsid w:val="001720B9"/>
    <w:rsid w:val="0017416A"/>
    <w:rsid w:val="00174344"/>
    <w:rsid w:val="001816EE"/>
    <w:rsid w:val="00183B7F"/>
    <w:rsid w:val="001866AD"/>
    <w:rsid w:val="00191FF7"/>
    <w:rsid w:val="00192C7B"/>
    <w:rsid w:val="00194CF3"/>
    <w:rsid w:val="00197122"/>
    <w:rsid w:val="001979DB"/>
    <w:rsid w:val="00197F72"/>
    <w:rsid w:val="001A01C8"/>
    <w:rsid w:val="001A01EB"/>
    <w:rsid w:val="001A1117"/>
    <w:rsid w:val="001A2D98"/>
    <w:rsid w:val="001A3CF0"/>
    <w:rsid w:val="001A495E"/>
    <w:rsid w:val="001A4C70"/>
    <w:rsid w:val="001A4F79"/>
    <w:rsid w:val="001A5611"/>
    <w:rsid w:val="001B000A"/>
    <w:rsid w:val="001B0FEC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5F32"/>
    <w:rsid w:val="001D6CF9"/>
    <w:rsid w:val="001E2E5C"/>
    <w:rsid w:val="001E314A"/>
    <w:rsid w:val="001E319E"/>
    <w:rsid w:val="001E6C02"/>
    <w:rsid w:val="001E6F19"/>
    <w:rsid w:val="001E7DDE"/>
    <w:rsid w:val="001F05AA"/>
    <w:rsid w:val="001F1C7C"/>
    <w:rsid w:val="001F322B"/>
    <w:rsid w:val="001F3802"/>
    <w:rsid w:val="001F4FD3"/>
    <w:rsid w:val="001F516F"/>
    <w:rsid w:val="001F60E2"/>
    <w:rsid w:val="001F6ECF"/>
    <w:rsid w:val="002013CA"/>
    <w:rsid w:val="00204600"/>
    <w:rsid w:val="00205194"/>
    <w:rsid w:val="002060F1"/>
    <w:rsid w:val="00207F9E"/>
    <w:rsid w:val="0021097F"/>
    <w:rsid w:val="00211D44"/>
    <w:rsid w:val="00213968"/>
    <w:rsid w:val="00222248"/>
    <w:rsid w:val="002232E2"/>
    <w:rsid w:val="00223750"/>
    <w:rsid w:val="00223ABE"/>
    <w:rsid w:val="002248A3"/>
    <w:rsid w:val="00224C77"/>
    <w:rsid w:val="00225324"/>
    <w:rsid w:val="00226348"/>
    <w:rsid w:val="00227E39"/>
    <w:rsid w:val="00233770"/>
    <w:rsid w:val="0023487A"/>
    <w:rsid w:val="00235B00"/>
    <w:rsid w:val="00236A98"/>
    <w:rsid w:val="00241C6C"/>
    <w:rsid w:val="002447F6"/>
    <w:rsid w:val="00244E57"/>
    <w:rsid w:val="00246A11"/>
    <w:rsid w:val="00252051"/>
    <w:rsid w:val="00255734"/>
    <w:rsid w:val="00256EDD"/>
    <w:rsid w:val="00257369"/>
    <w:rsid w:val="00261B89"/>
    <w:rsid w:val="002651E9"/>
    <w:rsid w:val="0026568F"/>
    <w:rsid w:val="0026697F"/>
    <w:rsid w:val="0026706B"/>
    <w:rsid w:val="002678AB"/>
    <w:rsid w:val="00271D38"/>
    <w:rsid w:val="00272E2B"/>
    <w:rsid w:val="00274347"/>
    <w:rsid w:val="002814D4"/>
    <w:rsid w:val="002837ED"/>
    <w:rsid w:val="002858C6"/>
    <w:rsid w:val="00286338"/>
    <w:rsid w:val="0029217F"/>
    <w:rsid w:val="002953C0"/>
    <w:rsid w:val="002A2237"/>
    <w:rsid w:val="002A2640"/>
    <w:rsid w:val="002A4CEF"/>
    <w:rsid w:val="002A5876"/>
    <w:rsid w:val="002A746A"/>
    <w:rsid w:val="002A7F4E"/>
    <w:rsid w:val="002B0B9F"/>
    <w:rsid w:val="002B6740"/>
    <w:rsid w:val="002C49D9"/>
    <w:rsid w:val="002C6255"/>
    <w:rsid w:val="002C6B65"/>
    <w:rsid w:val="002C75A5"/>
    <w:rsid w:val="002D201A"/>
    <w:rsid w:val="002D645D"/>
    <w:rsid w:val="002D67E0"/>
    <w:rsid w:val="002D6BEA"/>
    <w:rsid w:val="002D74BE"/>
    <w:rsid w:val="002D7AED"/>
    <w:rsid w:val="002E0A89"/>
    <w:rsid w:val="002E27FD"/>
    <w:rsid w:val="002E3EB2"/>
    <w:rsid w:val="002F0291"/>
    <w:rsid w:val="002F16D6"/>
    <w:rsid w:val="002F26C4"/>
    <w:rsid w:val="002F294C"/>
    <w:rsid w:val="002F79CA"/>
    <w:rsid w:val="00302515"/>
    <w:rsid w:val="00302B07"/>
    <w:rsid w:val="003040E7"/>
    <w:rsid w:val="00304675"/>
    <w:rsid w:val="003062AC"/>
    <w:rsid w:val="00307E4B"/>
    <w:rsid w:val="00310A34"/>
    <w:rsid w:val="0031250C"/>
    <w:rsid w:val="0031370D"/>
    <w:rsid w:val="00313888"/>
    <w:rsid w:val="00315240"/>
    <w:rsid w:val="00320DC8"/>
    <w:rsid w:val="00322411"/>
    <w:rsid w:val="00325720"/>
    <w:rsid w:val="00330A77"/>
    <w:rsid w:val="00331D6C"/>
    <w:rsid w:val="0033364D"/>
    <w:rsid w:val="00333E3F"/>
    <w:rsid w:val="00333F61"/>
    <w:rsid w:val="00334999"/>
    <w:rsid w:val="00341028"/>
    <w:rsid w:val="00341B09"/>
    <w:rsid w:val="003429D7"/>
    <w:rsid w:val="00350282"/>
    <w:rsid w:val="00351E47"/>
    <w:rsid w:val="00353E34"/>
    <w:rsid w:val="00354735"/>
    <w:rsid w:val="003563B4"/>
    <w:rsid w:val="003600E2"/>
    <w:rsid w:val="00360956"/>
    <w:rsid w:val="00362C90"/>
    <w:rsid w:val="00364AEE"/>
    <w:rsid w:val="00365834"/>
    <w:rsid w:val="00366345"/>
    <w:rsid w:val="00366630"/>
    <w:rsid w:val="003670B4"/>
    <w:rsid w:val="00367880"/>
    <w:rsid w:val="00367A44"/>
    <w:rsid w:val="003736AF"/>
    <w:rsid w:val="003809D8"/>
    <w:rsid w:val="00382285"/>
    <w:rsid w:val="00382504"/>
    <w:rsid w:val="00383D3C"/>
    <w:rsid w:val="00385450"/>
    <w:rsid w:val="00386C8E"/>
    <w:rsid w:val="00387243"/>
    <w:rsid w:val="00392B0F"/>
    <w:rsid w:val="00392B43"/>
    <w:rsid w:val="00392F4F"/>
    <w:rsid w:val="003948EE"/>
    <w:rsid w:val="00394CB7"/>
    <w:rsid w:val="00396AE5"/>
    <w:rsid w:val="003A1A6D"/>
    <w:rsid w:val="003A21AC"/>
    <w:rsid w:val="003A2551"/>
    <w:rsid w:val="003A41B1"/>
    <w:rsid w:val="003A4DC1"/>
    <w:rsid w:val="003A5A9D"/>
    <w:rsid w:val="003A5E55"/>
    <w:rsid w:val="003B13A9"/>
    <w:rsid w:val="003B6F73"/>
    <w:rsid w:val="003C48F1"/>
    <w:rsid w:val="003C4B19"/>
    <w:rsid w:val="003C659A"/>
    <w:rsid w:val="003C7514"/>
    <w:rsid w:val="003D1ED1"/>
    <w:rsid w:val="003D4FCB"/>
    <w:rsid w:val="003E134C"/>
    <w:rsid w:val="003E464A"/>
    <w:rsid w:val="003E711C"/>
    <w:rsid w:val="003E719D"/>
    <w:rsid w:val="003F0669"/>
    <w:rsid w:val="003F3B23"/>
    <w:rsid w:val="003F3E9E"/>
    <w:rsid w:val="003F49E2"/>
    <w:rsid w:val="003F503B"/>
    <w:rsid w:val="003F5826"/>
    <w:rsid w:val="003F60D2"/>
    <w:rsid w:val="00400735"/>
    <w:rsid w:val="00404595"/>
    <w:rsid w:val="004050DD"/>
    <w:rsid w:val="00405505"/>
    <w:rsid w:val="00410D38"/>
    <w:rsid w:val="0041331B"/>
    <w:rsid w:val="00413D44"/>
    <w:rsid w:val="00414CF9"/>
    <w:rsid w:val="00414F47"/>
    <w:rsid w:val="004174D2"/>
    <w:rsid w:val="00420580"/>
    <w:rsid w:val="00422935"/>
    <w:rsid w:val="00422FC5"/>
    <w:rsid w:val="00423457"/>
    <w:rsid w:val="004245B7"/>
    <w:rsid w:val="00427A12"/>
    <w:rsid w:val="004301EB"/>
    <w:rsid w:val="00436078"/>
    <w:rsid w:val="00436F25"/>
    <w:rsid w:val="00440648"/>
    <w:rsid w:val="004407D8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9B5"/>
    <w:rsid w:val="00466E4C"/>
    <w:rsid w:val="0047062C"/>
    <w:rsid w:val="00477ADD"/>
    <w:rsid w:val="00480774"/>
    <w:rsid w:val="004822B7"/>
    <w:rsid w:val="004825FF"/>
    <w:rsid w:val="00483B12"/>
    <w:rsid w:val="00485B52"/>
    <w:rsid w:val="00490F36"/>
    <w:rsid w:val="004934C5"/>
    <w:rsid w:val="00494033"/>
    <w:rsid w:val="00494A82"/>
    <w:rsid w:val="00494BF8"/>
    <w:rsid w:val="0049543B"/>
    <w:rsid w:val="004A1963"/>
    <w:rsid w:val="004A25D2"/>
    <w:rsid w:val="004A4341"/>
    <w:rsid w:val="004A50BC"/>
    <w:rsid w:val="004A57A5"/>
    <w:rsid w:val="004A731F"/>
    <w:rsid w:val="004A76EB"/>
    <w:rsid w:val="004A7E36"/>
    <w:rsid w:val="004B0A6D"/>
    <w:rsid w:val="004B14A3"/>
    <w:rsid w:val="004B50F0"/>
    <w:rsid w:val="004B5569"/>
    <w:rsid w:val="004C0C45"/>
    <w:rsid w:val="004C1036"/>
    <w:rsid w:val="004C10D6"/>
    <w:rsid w:val="004C2620"/>
    <w:rsid w:val="004C496B"/>
    <w:rsid w:val="004C52C0"/>
    <w:rsid w:val="004C5B49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4F6C26"/>
    <w:rsid w:val="005021E7"/>
    <w:rsid w:val="005038D7"/>
    <w:rsid w:val="005101DD"/>
    <w:rsid w:val="00510327"/>
    <w:rsid w:val="00511D6F"/>
    <w:rsid w:val="005127C5"/>
    <w:rsid w:val="005128AA"/>
    <w:rsid w:val="00512AA2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3629E"/>
    <w:rsid w:val="00540AA5"/>
    <w:rsid w:val="0054161F"/>
    <w:rsid w:val="00541932"/>
    <w:rsid w:val="005455F3"/>
    <w:rsid w:val="005457DC"/>
    <w:rsid w:val="00545A25"/>
    <w:rsid w:val="00545BD7"/>
    <w:rsid w:val="00546BDE"/>
    <w:rsid w:val="00546FE9"/>
    <w:rsid w:val="00547AC7"/>
    <w:rsid w:val="0055188B"/>
    <w:rsid w:val="005522C9"/>
    <w:rsid w:val="00552CB7"/>
    <w:rsid w:val="0055719E"/>
    <w:rsid w:val="005578DF"/>
    <w:rsid w:val="00562ABE"/>
    <w:rsid w:val="00563C92"/>
    <w:rsid w:val="00564049"/>
    <w:rsid w:val="00564ED6"/>
    <w:rsid w:val="005724C6"/>
    <w:rsid w:val="0057348E"/>
    <w:rsid w:val="00573F11"/>
    <w:rsid w:val="005748ED"/>
    <w:rsid w:val="00574FD8"/>
    <w:rsid w:val="00580642"/>
    <w:rsid w:val="00581CA3"/>
    <w:rsid w:val="00582873"/>
    <w:rsid w:val="00582D56"/>
    <w:rsid w:val="005861B3"/>
    <w:rsid w:val="00586F80"/>
    <w:rsid w:val="005870B8"/>
    <w:rsid w:val="00590A2F"/>
    <w:rsid w:val="00590EC3"/>
    <w:rsid w:val="005916C5"/>
    <w:rsid w:val="005921A0"/>
    <w:rsid w:val="00592FE4"/>
    <w:rsid w:val="00593ACF"/>
    <w:rsid w:val="00595F14"/>
    <w:rsid w:val="00596470"/>
    <w:rsid w:val="00596C55"/>
    <w:rsid w:val="005A1915"/>
    <w:rsid w:val="005A3AF6"/>
    <w:rsid w:val="005A4EF6"/>
    <w:rsid w:val="005A7D9C"/>
    <w:rsid w:val="005B0EC6"/>
    <w:rsid w:val="005B588A"/>
    <w:rsid w:val="005B659A"/>
    <w:rsid w:val="005B759E"/>
    <w:rsid w:val="005C02F8"/>
    <w:rsid w:val="005C13F5"/>
    <w:rsid w:val="005C1C2E"/>
    <w:rsid w:val="005C2B74"/>
    <w:rsid w:val="005C52B4"/>
    <w:rsid w:val="005C74D9"/>
    <w:rsid w:val="005D3855"/>
    <w:rsid w:val="005D3916"/>
    <w:rsid w:val="005D3E53"/>
    <w:rsid w:val="005D4231"/>
    <w:rsid w:val="005D49B2"/>
    <w:rsid w:val="005E0085"/>
    <w:rsid w:val="005E109B"/>
    <w:rsid w:val="005E25BB"/>
    <w:rsid w:val="005F248D"/>
    <w:rsid w:val="005F3C52"/>
    <w:rsid w:val="005F51FC"/>
    <w:rsid w:val="005F53FF"/>
    <w:rsid w:val="005F5656"/>
    <w:rsid w:val="005F71D8"/>
    <w:rsid w:val="00601FA4"/>
    <w:rsid w:val="006042A2"/>
    <w:rsid w:val="00606915"/>
    <w:rsid w:val="00607529"/>
    <w:rsid w:val="00607E94"/>
    <w:rsid w:val="006111A3"/>
    <w:rsid w:val="006230E3"/>
    <w:rsid w:val="00625F95"/>
    <w:rsid w:val="00626D3C"/>
    <w:rsid w:val="00631F41"/>
    <w:rsid w:val="00633F9C"/>
    <w:rsid w:val="00636FCE"/>
    <w:rsid w:val="00642664"/>
    <w:rsid w:val="00644938"/>
    <w:rsid w:val="00644EF0"/>
    <w:rsid w:val="00645158"/>
    <w:rsid w:val="0064532E"/>
    <w:rsid w:val="00651164"/>
    <w:rsid w:val="00651753"/>
    <w:rsid w:val="006524E0"/>
    <w:rsid w:val="00652544"/>
    <w:rsid w:val="00652ADE"/>
    <w:rsid w:val="0065381F"/>
    <w:rsid w:val="006542AE"/>
    <w:rsid w:val="00654508"/>
    <w:rsid w:val="00657045"/>
    <w:rsid w:val="006575DF"/>
    <w:rsid w:val="006615B0"/>
    <w:rsid w:val="0066323E"/>
    <w:rsid w:val="00664AC0"/>
    <w:rsid w:val="00667F63"/>
    <w:rsid w:val="00670104"/>
    <w:rsid w:val="006701F1"/>
    <w:rsid w:val="00672FAA"/>
    <w:rsid w:val="0067561C"/>
    <w:rsid w:val="006800B9"/>
    <w:rsid w:val="00680380"/>
    <w:rsid w:val="006805F7"/>
    <w:rsid w:val="00681012"/>
    <w:rsid w:val="006810ED"/>
    <w:rsid w:val="00682577"/>
    <w:rsid w:val="00682CD1"/>
    <w:rsid w:val="00683021"/>
    <w:rsid w:val="00685194"/>
    <w:rsid w:val="00685B3C"/>
    <w:rsid w:val="00685B8D"/>
    <w:rsid w:val="0068677E"/>
    <w:rsid w:val="00687B09"/>
    <w:rsid w:val="00694955"/>
    <w:rsid w:val="006952AC"/>
    <w:rsid w:val="00696298"/>
    <w:rsid w:val="00697CEE"/>
    <w:rsid w:val="006A693C"/>
    <w:rsid w:val="006B004E"/>
    <w:rsid w:val="006B12F4"/>
    <w:rsid w:val="006B17B0"/>
    <w:rsid w:val="006B48EB"/>
    <w:rsid w:val="006B5051"/>
    <w:rsid w:val="006B65EA"/>
    <w:rsid w:val="006B6D15"/>
    <w:rsid w:val="006C1399"/>
    <w:rsid w:val="006C200F"/>
    <w:rsid w:val="006C262E"/>
    <w:rsid w:val="006C3D0A"/>
    <w:rsid w:val="006C3D86"/>
    <w:rsid w:val="006C5798"/>
    <w:rsid w:val="006C5872"/>
    <w:rsid w:val="006C5B73"/>
    <w:rsid w:val="006D0804"/>
    <w:rsid w:val="006D2130"/>
    <w:rsid w:val="006D262F"/>
    <w:rsid w:val="006D2F13"/>
    <w:rsid w:val="006D4C80"/>
    <w:rsid w:val="006D741B"/>
    <w:rsid w:val="006E0197"/>
    <w:rsid w:val="006E2914"/>
    <w:rsid w:val="006E2960"/>
    <w:rsid w:val="006E3411"/>
    <w:rsid w:val="006E500A"/>
    <w:rsid w:val="006E7876"/>
    <w:rsid w:val="006E797B"/>
    <w:rsid w:val="006E7E6C"/>
    <w:rsid w:val="006F02D0"/>
    <w:rsid w:val="006F38A6"/>
    <w:rsid w:val="006F4070"/>
    <w:rsid w:val="006F4D47"/>
    <w:rsid w:val="006F5C85"/>
    <w:rsid w:val="007003FF"/>
    <w:rsid w:val="00703B58"/>
    <w:rsid w:val="00703CB8"/>
    <w:rsid w:val="00704EE2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3AA5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3549"/>
    <w:rsid w:val="00763840"/>
    <w:rsid w:val="007646D7"/>
    <w:rsid w:val="00767954"/>
    <w:rsid w:val="00767A53"/>
    <w:rsid w:val="007700CF"/>
    <w:rsid w:val="00770C2E"/>
    <w:rsid w:val="00771C89"/>
    <w:rsid w:val="0077405F"/>
    <w:rsid w:val="007763E7"/>
    <w:rsid w:val="00777472"/>
    <w:rsid w:val="00780A2C"/>
    <w:rsid w:val="00782C86"/>
    <w:rsid w:val="00784738"/>
    <w:rsid w:val="007849D0"/>
    <w:rsid w:val="007877E3"/>
    <w:rsid w:val="007877EA"/>
    <w:rsid w:val="00787E16"/>
    <w:rsid w:val="00790524"/>
    <w:rsid w:val="00792EE6"/>
    <w:rsid w:val="00793775"/>
    <w:rsid w:val="0079444B"/>
    <w:rsid w:val="00795888"/>
    <w:rsid w:val="007A0335"/>
    <w:rsid w:val="007A7C26"/>
    <w:rsid w:val="007B21B2"/>
    <w:rsid w:val="007B4461"/>
    <w:rsid w:val="007B5CD6"/>
    <w:rsid w:val="007C0CCF"/>
    <w:rsid w:val="007C4815"/>
    <w:rsid w:val="007C73C6"/>
    <w:rsid w:val="007D0AD4"/>
    <w:rsid w:val="007D20F7"/>
    <w:rsid w:val="007D29F5"/>
    <w:rsid w:val="007D2EDC"/>
    <w:rsid w:val="007D5D10"/>
    <w:rsid w:val="007D6FDF"/>
    <w:rsid w:val="007E08D6"/>
    <w:rsid w:val="007E4294"/>
    <w:rsid w:val="007E6310"/>
    <w:rsid w:val="007F34EC"/>
    <w:rsid w:val="007F3FE7"/>
    <w:rsid w:val="007F4967"/>
    <w:rsid w:val="007F4FAE"/>
    <w:rsid w:val="007F76A1"/>
    <w:rsid w:val="007F7A95"/>
    <w:rsid w:val="00802C0B"/>
    <w:rsid w:val="00803828"/>
    <w:rsid w:val="00804FED"/>
    <w:rsid w:val="008079C8"/>
    <w:rsid w:val="00807F68"/>
    <w:rsid w:val="00810A21"/>
    <w:rsid w:val="00811081"/>
    <w:rsid w:val="008115F9"/>
    <w:rsid w:val="00812831"/>
    <w:rsid w:val="008163BF"/>
    <w:rsid w:val="00820AD8"/>
    <w:rsid w:val="00821422"/>
    <w:rsid w:val="008215CC"/>
    <w:rsid w:val="00822E62"/>
    <w:rsid w:val="00823981"/>
    <w:rsid w:val="00824F4A"/>
    <w:rsid w:val="00825EA0"/>
    <w:rsid w:val="00826C7F"/>
    <w:rsid w:val="008344A7"/>
    <w:rsid w:val="00835D52"/>
    <w:rsid w:val="008375EC"/>
    <w:rsid w:val="008409B8"/>
    <w:rsid w:val="00840E8D"/>
    <w:rsid w:val="008454AD"/>
    <w:rsid w:val="00845544"/>
    <w:rsid w:val="00851265"/>
    <w:rsid w:val="00852689"/>
    <w:rsid w:val="00854866"/>
    <w:rsid w:val="008548DD"/>
    <w:rsid w:val="00855CCF"/>
    <w:rsid w:val="0085612C"/>
    <w:rsid w:val="00857561"/>
    <w:rsid w:val="008575C7"/>
    <w:rsid w:val="00860A81"/>
    <w:rsid w:val="00861136"/>
    <w:rsid w:val="008620C2"/>
    <w:rsid w:val="00862263"/>
    <w:rsid w:val="00863213"/>
    <w:rsid w:val="008674E4"/>
    <w:rsid w:val="00870445"/>
    <w:rsid w:val="00872D84"/>
    <w:rsid w:val="00875908"/>
    <w:rsid w:val="00886F1B"/>
    <w:rsid w:val="00892186"/>
    <w:rsid w:val="0089236A"/>
    <w:rsid w:val="00896C0F"/>
    <w:rsid w:val="008A0763"/>
    <w:rsid w:val="008A10C0"/>
    <w:rsid w:val="008A1345"/>
    <w:rsid w:val="008A27B1"/>
    <w:rsid w:val="008A41DF"/>
    <w:rsid w:val="008A41F0"/>
    <w:rsid w:val="008A44FF"/>
    <w:rsid w:val="008B11F9"/>
    <w:rsid w:val="008B3B91"/>
    <w:rsid w:val="008B504A"/>
    <w:rsid w:val="008B56C6"/>
    <w:rsid w:val="008B7A42"/>
    <w:rsid w:val="008C400B"/>
    <w:rsid w:val="008C5A0B"/>
    <w:rsid w:val="008C5EBB"/>
    <w:rsid w:val="008C6142"/>
    <w:rsid w:val="008C7516"/>
    <w:rsid w:val="008C7FE8"/>
    <w:rsid w:val="008D1ABD"/>
    <w:rsid w:val="008D220B"/>
    <w:rsid w:val="008D38B4"/>
    <w:rsid w:val="008D5AC9"/>
    <w:rsid w:val="008D7041"/>
    <w:rsid w:val="008E5B27"/>
    <w:rsid w:val="008F0BFB"/>
    <w:rsid w:val="008F0D60"/>
    <w:rsid w:val="008F1BB3"/>
    <w:rsid w:val="008F21F2"/>
    <w:rsid w:val="008F2E6F"/>
    <w:rsid w:val="00901EC6"/>
    <w:rsid w:val="009023E2"/>
    <w:rsid w:val="00902957"/>
    <w:rsid w:val="0090420C"/>
    <w:rsid w:val="0090440F"/>
    <w:rsid w:val="009062BC"/>
    <w:rsid w:val="00910F57"/>
    <w:rsid w:val="0091104C"/>
    <w:rsid w:val="00912731"/>
    <w:rsid w:val="009137CE"/>
    <w:rsid w:val="009170F3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36A6"/>
    <w:rsid w:val="00936437"/>
    <w:rsid w:val="00937018"/>
    <w:rsid w:val="009370DA"/>
    <w:rsid w:val="00937E37"/>
    <w:rsid w:val="009427CB"/>
    <w:rsid w:val="009430E6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0BB2"/>
    <w:rsid w:val="0096108A"/>
    <w:rsid w:val="0096263A"/>
    <w:rsid w:val="00963663"/>
    <w:rsid w:val="00964FD5"/>
    <w:rsid w:val="009660DD"/>
    <w:rsid w:val="00966BB2"/>
    <w:rsid w:val="009829D9"/>
    <w:rsid w:val="00983423"/>
    <w:rsid w:val="00983D87"/>
    <w:rsid w:val="00985F22"/>
    <w:rsid w:val="0098603A"/>
    <w:rsid w:val="00990C28"/>
    <w:rsid w:val="009952C7"/>
    <w:rsid w:val="009970AA"/>
    <w:rsid w:val="009A0530"/>
    <w:rsid w:val="009A0A84"/>
    <w:rsid w:val="009A410D"/>
    <w:rsid w:val="009A48CD"/>
    <w:rsid w:val="009A4C27"/>
    <w:rsid w:val="009A4C9A"/>
    <w:rsid w:val="009A5616"/>
    <w:rsid w:val="009A63E0"/>
    <w:rsid w:val="009B4269"/>
    <w:rsid w:val="009B54B3"/>
    <w:rsid w:val="009C042A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648"/>
    <w:rsid w:val="009D4D28"/>
    <w:rsid w:val="009D515A"/>
    <w:rsid w:val="009D5F18"/>
    <w:rsid w:val="009D6C0A"/>
    <w:rsid w:val="009E13F4"/>
    <w:rsid w:val="009E321D"/>
    <w:rsid w:val="009E3C0C"/>
    <w:rsid w:val="009E6B1D"/>
    <w:rsid w:val="009F246A"/>
    <w:rsid w:val="009F2CBB"/>
    <w:rsid w:val="009F3788"/>
    <w:rsid w:val="009F41F4"/>
    <w:rsid w:val="009F7330"/>
    <w:rsid w:val="00A01864"/>
    <w:rsid w:val="00A0223C"/>
    <w:rsid w:val="00A03FED"/>
    <w:rsid w:val="00A05C0F"/>
    <w:rsid w:val="00A06B79"/>
    <w:rsid w:val="00A06C60"/>
    <w:rsid w:val="00A1134B"/>
    <w:rsid w:val="00A14EE6"/>
    <w:rsid w:val="00A17D18"/>
    <w:rsid w:val="00A208A8"/>
    <w:rsid w:val="00A20B08"/>
    <w:rsid w:val="00A20E8F"/>
    <w:rsid w:val="00A2116D"/>
    <w:rsid w:val="00A22B36"/>
    <w:rsid w:val="00A25019"/>
    <w:rsid w:val="00A266B8"/>
    <w:rsid w:val="00A30E35"/>
    <w:rsid w:val="00A3160B"/>
    <w:rsid w:val="00A330D6"/>
    <w:rsid w:val="00A33198"/>
    <w:rsid w:val="00A344F2"/>
    <w:rsid w:val="00A36B36"/>
    <w:rsid w:val="00A3787E"/>
    <w:rsid w:val="00A379CE"/>
    <w:rsid w:val="00A4101C"/>
    <w:rsid w:val="00A431D6"/>
    <w:rsid w:val="00A45ED0"/>
    <w:rsid w:val="00A46408"/>
    <w:rsid w:val="00A46A06"/>
    <w:rsid w:val="00A53A1A"/>
    <w:rsid w:val="00A57250"/>
    <w:rsid w:val="00A578F5"/>
    <w:rsid w:val="00A6013A"/>
    <w:rsid w:val="00A627DB"/>
    <w:rsid w:val="00A62E79"/>
    <w:rsid w:val="00A70ABC"/>
    <w:rsid w:val="00A71CB4"/>
    <w:rsid w:val="00A72986"/>
    <w:rsid w:val="00A7299C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4266"/>
    <w:rsid w:val="00AB0AE0"/>
    <w:rsid w:val="00AB2527"/>
    <w:rsid w:val="00AB3D1E"/>
    <w:rsid w:val="00AC2D83"/>
    <w:rsid w:val="00AC4555"/>
    <w:rsid w:val="00AC4C9D"/>
    <w:rsid w:val="00AC5669"/>
    <w:rsid w:val="00AC754C"/>
    <w:rsid w:val="00AC780F"/>
    <w:rsid w:val="00AC7C81"/>
    <w:rsid w:val="00AD03C7"/>
    <w:rsid w:val="00AD1D8F"/>
    <w:rsid w:val="00AD34D0"/>
    <w:rsid w:val="00AD3D26"/>
    <w:rsid w:val="00AD55FC"/>
    <w:rsid w:val="00AE02C5"/>
    <w:rsid w:val="00AE1DEB"/>
    <w:rsid w:val="00AE1FD9"/>
    <w:rsid w:val="00AE25F5"/>
    <w:rsid w:val="00AE267D"/>
    <w:rsid w:val="00AE3179"/>
    <w:rsid w:val="00AE5AB8"/>
    <w:rsid w:val="00AE65CD"/>
    <w:rsid w:val="00AE6EDA"/>
    <w:rsid w:val="00AE6FEB"/>
    <w:rsid w:val="00AF0521"/>
    <w:rsid w:val="00AF22BE"/>
    <w:rsid w:val="00AF2E5E"/>
    <w:rsid w:val="00AF4F4E"/>
    <w:rsid w:val="00AF6582"/>
    <w:rsid w:val="00B01A2A"/>
    <w:rsid w:val="00B02E5B"/>
    <w:rsid w:val="00B0402C"/>
    <w:rsid w:val="00B04961"/>
    <w:rsid w:val="00B04CF4"/>
    <w:rsid w:val="00B04E14"/>
    <w:rsid w:val="00B119CC"/>
    <w:rsid w:val="00B11C33"/>
    <w:rsid w:val="00B13028"/>
    <w:rsid w:val="00B1499E"/>
    <w:rsid w:val="00B153AF"/>
    <w:rsid w:val="00B17B28"/>
    <w:rsid w:val="00B20941"/>
    <w:rsid w:val="00B20BCF"/>
    <w:rsid w:val="00B21D2F"/>
    <w:rsid w:val="00B21E12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3BC5"/>
    <w:rsid w:val="00B44508"/>
    <w:rsid w:val="00B4506D"/>
    <w:rsid w:val="00B47146"/>
    <w:rsid w:val="00B47214"/>
    <w:rsid w:val="00B500CD"/>
    <w:rsid w:val="00B51547"/>
    <w:rsid w:val="00B52161"/>
    <w:rsid w:val="00B5465B"/>
    <w:rsid w:val="00B55B34"/>
    <w:rsid w:val="00B57C21"/>
    <w:rsid w:val="00B604FC"/>
    <w:rsid w:val="00B6181B"/>
    <w:rsid w:val="00B64E61"/>
    <w:rsid w:val="00B66728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49E"/>
    <w:rsid w:val="00B85841"/>
    <w:rsid w:val="00B87C19"/>
    <w:rsid w:val="00B906F6"/>
    <w:rsid w:val="00B90FB9"/>
    <w:rsid w:val="00B9124A"/>
    <w:rsid w:val="00B914B6"/>
    <w:rsid w:val="00B9238C"/>
    <w:rsid w:val="00B9651A"/>
    <w:rsid w:val="00B969EC"/>
    <w:rsid w:val="00B96A29"/>
    <w:rsid w:val="00BA0FBA"/>
    <w:rsid w:val="00BA1A68"/>
    <w:rsid w:val="00BA1A8D"/>
    <w:rsid w:val="00BA2601"/>
    <w:rsid w:val="00BA3337"/>
    <w:rsid w:val="00BA4BBD"/>
    <w:rsid w:val="00BA5C7E"/>
    <w:rsid w:val="00BA7533"/>
    <w:rsid w:val="00BB19B8"/>
    <w:rsid w:val="00BB2056"/>
    <w:rsid w:val="00BB5390"/>
    <w:rsid w:val="00BB7015"/>
    <w:rsid w:val="00BC077D"/>
    <w:rsid w:val="00BC4A55"/>
    <w:rsid w:val="00BD0D28"/>
    <w:rsid w:val="00BD1112"/>
    <w:rsid w:val="00BD1B85"/>
    <w:rsid w:val="00BD2D8F"/>
    <w:rsid w:val="00BD7949"/>
    <w:rsid w:val="00BE0528"/>
    <w:rsid w:val="00BE087A"/>
    <w:rsid w:val="00BE0A7B"/>
    <w:rsid w:val="00BE1F84"/>
    <w:rsid w:val="00BE28EE"/>
    <w:rsid w:val="00BE38A8"/>
    <w:rsid w:val="00BF15F1"/>
    <w:rsid w:val="00BF1BAE"/>
    <w:rsid w:val="00BF2F81"/>
    <w:rsid w:val="00BF3244"/>
    <w:rsid w:val="00BF353D"/>
    <w:rsid w:val="00BF78FD"/>
    <w:rsid w:val="00BF7BD6"/>
    <w:rsid w:val="00C00603"/>
    <w:rsid w:val="00C015A6"/>
    <w:rsid w:val="00C015DF"/>
    <w:rsid w:val="00C0164D"/>
    <w:rsid w:val="00C02FE9"/>
    <w:rsid w:val="00C10042"/>
    <w:rsid w:val="00C10098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28FC"/>
    <w:rsid w:val="00C4348A"/>
    <w:rsid w:val="00C451BB"/>
    <w:rsid w:val="00C477A8"/>
    <w:rsid w:val="00C51F8C"/>
    <w:rsid w:val="00C5533B"/>
    <w:rsid w:val="00C57F0E"/>
    <w:rsid w:val="00C6357F"/>
    <w:rsid w:val="00C64003"/>
    <w:rsid w:val="00C640EF"/>
    <w:rsid w:val="00C650A4"/>
    <w:rsid w:val="00C652B5"/>
    <w:rsid w:val="00C67F59"/>
    <w:rsid w:val="00C70026"/>
    <w:rsid w:val="00C7042E"/>
    <w:rsid w:val="00C71407"/>
    <w:rsid w:val="00C71597"/>
    <w:rsid w:val="00C71DB7"/>
    <w:rsid w:val="00C734AB"/>
    <w:rsid w:val="00C74421"/>
    <w:rsid w:val="00C7601A"/>
    <w:rsid w:val="00C810D6"/>
    <w:rsid w:val="00C8153F"/>
    <w:rsid w:val="00C82F0B"/>
    <w:rsid w:val="00C82F8E"/>
    <w:rsid w:val="00C85440"/>
    <w:rsid w:val="00C9266C"/>
    <w:rsid w:val="00C97C1D"/>
    <w:rsid w:val="00CA09A2"/>
    <w:rsid w:val="00CA152F"/>
    <w:rsid w:val="00CA391A"/>
    <w:rsid w:val="00CA4619"/>
    <w:rsid w:val="00CB0293"/>
    <w:rsid w:val="00CB13AC"/>
    <w:rsid w:val="00CB49E0"/>
    <w:rsid w:val="00CB6C60"/>
    <w:rsid w:val="00CB7A01"/>
    <w:rsid w:val="00CC238E"/>
    <w:rsid w:val="00CC2C7F"/>
    <w:rsid w:val="00CC41E1"/>
    <w:rsid w:val="00CC43FF"/>
    <w:rsid w:val="00CC63D6"/>
    <w:rsid w:val="00CD1B83"/>
    <w:rsid w:val="00CD267E"/>
    <w:rsid w:val="00CD2A35"/>
    <w:rsid w:val="00CD3240"/>
    <w:rsid w:val="00CD369D"/>
    <w:rsid w:val="00CD3717"/>
    <w:rsid w:val="00CD4E49"/>
    <w:rsid w:val="00CD6773"/>
    <w:rsid w:val="00CE1BA2"/>
    <w:rsid w:val="00CE1F34"/>
    <w:rsid w:val="00CE2168"/>
    <w:rsid w:val="00CE222D"/>
    <w:rsid w:val="00CE37D9"/>
    <w:rsid w:val="00CE4C78"/>
    <w:rsid w:val="00CE5A77"/>
    <w:rsid w:val="00CE5B34"/>
    <w:rsid w:val="00CE5ED5"/>
    <w:rsid w:val="00CE7014"/>
    <w:rsid w:val="00CF04AF"/>
    <w:rsid w:val="00CF1CAD"/>
    <w:rsid w:val="00CF2B9E"/>
    <w:rsid w:val="00CF2E3A"/>
    <w:rsid w:val="00CF3E72"/>
    <w:rsid w:val="00D00567"/>
    <w:rsid w:val="00D024C6"/>
    <w:rsid w:val="00D04517"/>
    <w:rsid w:val="00D047F6"/>
    <w:rsid w:val="00D0511E"/>
    <w:rsid w:val="00D1025F"/>
    <w:rsid w:val="00D120AD"/>
    <w:rsid w:val="00D12DCC"/>
    <w:rsid w:val="00D14073"/>
    <w:rsid w:val="00D1415B"/>
    <w:rsid w:val="00D14DCB"/>
    <w:rsid w:val="00D16E6D"/>
    <w:rsid w:val="00D24084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2743"/>
    <w:rsid w:val="00D4332B"/>
    <w:rsid w:val="00D43B7C"/>
    <w:rsid w:val="00D45251"/>
    <w:rsid w:val="00D45FA3"/>
    <w:rsid w:val="00D4687A"/>
    <w:rsid w:val="00D46968"/>
    <w:rsid w:val="00D46CA6"/>
    <w:rsid w:val="00D51307"/>
    <w:rsid w:val="00D52D85"/>
    <w:rsid w:val="00D53879"/>
    <w:rsid w:val="00D542E4"/>
    <w:rsid w:val="00D55FC7"/>
    <w:rsid w:val="00D56446"/>
    <w:rsid w:val="00D6108E"/>
    <w:rsid w:val="00D61235"/>
    <w:rsid w:val="00D62C30"/>
    <w:rsid w:val="00D62E51"/>
    <w:rsid w:val="00D62FF6"/>
    <w:rsid w:val="00D64008"/>
    <w:rsid w:val="00D66C5E"/>
    <w:rsid w:val="00D67073"/>
    <w:rsid w:val="00D7201C"/>
    <w:rsid w:val="00D74199"/>
    <w:rsid w:val="00D744B1"/>
    <w:rsid w:val="00D75890"/>
    <w:rsid w:val="00D763BF"/>
    <w:rsid w:val="00D7723B"/>
    <w:rsid w:val="00D77B5D"/>
    <w:rsid w:val="00D77E3D"/>
    <w:rsid w:val="00D80548"/>
    <w:rsid w:val="00D80BA5"/>
    <w:rsid w:val="00D823C9"/>
    <w:rsid w:val="00D838D5"/>
    <w:rsid w:val="00D84681"/>
    <w:rsid w:val="00D87117"/>
    <w:rsid w:val="00D871CB"/>
    <w:rsid w:val="00D91670"/>
    <w:rsid w:val="00D92624"/>
    <w:rsid w:val="00D93276"/>
    <w:rsid w:val="00D93CF7"/>
    <w:rsid w:val="00D9416F"/>
    <w:rsid w:val="00D96540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45EB"/>
    <w:rsid w:val="00DE5733"/>
    <w:rsid w:val="00DE67E4"/>
    <w:rsid w:val="00DE75D3"/>
    <w:rsid w:val="00DE7EFD"/>
    <w:rsid w:val="00DF01CD"/>
    <w:rsid w:val="00DF14A5"/>
    <w:rsid w:val="00DF1AE3"/>
    <w:rsid w:val="00DF52F2"/>
    <w:rsid w:val="00DF5D0D"/>
    <w:rsid w:val="00DF68C8"/>
    <w:rsid w:val="00E00090"/>
    <w:rsid w:val="00E002BF"/>
    <w:rsid w:val="00E110B9"/>
    <w:rsid w:val="00E11444"/>
    <w:rsid w:val="00E176CD"/>
    <w:rsid w:val="00E21C70"/>
    <w:rsid w:val="00E2384B"/>
    <w:rsid w:val="00E23DFE"/>
    <w:rsid w:val="00E23EF5"/>
    <w:rsid w:val="00E274B5"/>
    <w:rsid w:val="00E27D50"/>
    <w:rsid w:val="00E306A1"/>
    <w:rsid w:val="00E306CF"/>
    <w:rsid w:val="00E315F1"/>
    <w:rsid w:val="00E31776"/>
    <w:rsid w:val="00E333F5"/>
    <w:rsid w:val="00E3479B"/>
    <w:rsid w:val="00E34B1B"/>
    <w:rsid w:val="00E359BD"/>
    <w:rsid w:val="00E35D31"/>
    <w:rsid w:val="00E3633F"/>
    <w:rsid w:val="00E40864"/>
    <w:rsid w:val="00E40BB6"/>
    <w:rsid w:val="00E449A6"/>
    <w:rsid w:val="00E44E6C"/>
    <w:rsid w:val="00E45537"/>
    <w:rsid w:val="00E46519"/>
    <w:rsid w:val="00E51A55"/>
    <w:rsid w:val="00E52614"/>
    <w:rsid w:val="00E55C88"/>
    <w:rsid w:val="00E5600C"/>
    <w:rsid w:val="00E568CF"/>
    <w:rsid w:val="00E6178E"/>
    <w:rsid w:val="00E61DB6"/>
    <w:rsid w:val="00E6447A"/>
    <w:rsid w:val="00E64657"/>
    <w:rsid w:val="00E70BF5"/>
    <w:rsid w:val="00E711A3"/>
    <w:rsid w:val="00E73219"/>
    <w:rsid w:val="00E73A59"/>
    <w:rsid w:val="00E73DDD"/>
    <w:rsid w:val="00E75634"/>
    <w:rsid w:val="00E76BC2"/>
    <w:rsid w:val="00E80C5C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17B0"/>
    <w:rsid w:val="00E928B8"/>
    <w:rsid w:val="00E93D12"/>
    <w:rsid w:val="00E97562"/>
    <w:rsid w:val="00EA065A"/>
    <w:rsid w:val="00EA0715"/>
    <w:rsid w:val="00EA2BDF"/>
    <w:rsid w:val="00EA395D"/>
    <w:rsid w:val="00EA4C1A"/>
    <w:rsid w:val="00EB1584"/>
    <w:rsid w:val="00EB26BF"/>
    <w:rsid w:val="00EB567B"/>
    <w:rsid w:val="00EB56F4"/>
    <w:rsid w:val="00EB5DC0"/>
    <w:rsid w:val="00EB6A66"/>
    <w:rsid w:val="00EB6F6F"/>
    <w:rsid w:val="00EC0ED8"/>
    <w:rsid w:val="00EC1621"/>
    <w:rsid w:val="00EC4352"/>
    <w:rsid w:val="00EC538A"/>
    <w:rsid w:val="00ED4C88"/>
    <w:rsid w:val="00EE1CDF"/>
    <w:rsid w:val="00EE318B"/>
    <w:rsid w:val="00EE3C74"/>
    <w:rsid w:val="00EE7A37"/>
    <w:rsid w:val="00EE7A93"/>
    <w:rsid w:val="00EF0428"/>
    <w:rsid w:val="00EF07E9"/>
    <w:rsid w:val="00EF0C90"/>
    <w:rsid w:val="00EF0FD7"/>
    <w:rsid w:val="00EF1B4A"/>
    <w:rsid w:val="00EF2963"/>
    <w:rsid w:val="00EF39FF"/>
    <w:rsid w:val="00EF4A52"/>
    <w:rsid w:val="00EF77D9"/>
    <w:rsid w:val="00F0084C"/>
    <w:rsid w:val="00F042DF"/>
    <w:rsid w:val="00F050B8"/>
    <w:rsid w:val="00F05931"/>
    <w:rsid w:val="00F05BE3"/>
    <w:rsid w:val="00F05C67"/>
    <w:rsid w:val="00F11020"/>
    <w:rsid w:val="00F1323B"/>
    <w:rsid w:val="00F21C6C"/>
    <w:rsid w:val="00F21EE8"/>
    <w:rsid w:val="00F226D3"/>
    <w:rsid w:val="00F237E1"/>
    <w:rsid w:val="00F24D90"/>
    <w:rsid w:val="00F26F8C"/>
    <w:rsid w:val="00F275FC"/>
    <w:rsid w:val="00F30C2A"/>
    <w:rsid w:val="00F31701"/>
    <w:rsid w:val="00F31F89"/>
    <w:rsid w:val="00F320E0"/>
    <w:rsid w:val="00F3327F"/>
    <w:rsid w:val="00F33424"/>
    <w:rsid w:val="00F35450"/>
    <w:rsid w:val="00F37CEB"/>
    <w:rsid w:val="00F4067B"/>
    <w:rsid w:val="00F41D8C"/>
    <w:rsid w:val="00F41E2A"/>
    <w:rsid w:val="00F41F7D"/>
    <w:rsid w:val="00F45126"/>
    <w:rsid w:val="00F455E4"/>
    <w:rsid w:val="00F45687"/>
    <w:rsid w:val="00F46165"/>
    <w:rsid w:val="00F509E8"/>
    <w:rsid w:val="00F53E1F"/>
    <w:rsid w:val="00F54288"/>
    <w:rsid w:val="00F546A6"/>
    <w:rsid w:val="00F55344"/>
    <w:rsid w:val="00F55409"/>
    <w:rsid w:val="00F60FDC"/>
    <w:rsid w:val="00F6150A"/>
    <w:rsid w:val="00F621DC"/>
    <w:rsid w:val="00F63B18"/>
    <w:rsid w:val="00F642A5"/>
    <w:rsid w:val="00F66BC0"/>
    <w:rsid w:val="00F713BE"/>
    <w:rsid w:val="00F722E1"/>
    <w:rsid w:val="00F72305"/>
    <w:rsid w:val="00F72671"/>
    <w:rsid w:val="00F72739"/>
    <w:rsid w:val="00F728E0"/>
    <w:rsid w:val="00F7713A"/>
    <w:rsid w:val="00F80B9A"/>
    <w:rsid w:val="00F81D19"/>
    <w:rsid w:val="00F85AFE"/>
    <w:rsid w:val="00F920EB"/>
    <w:rsid w:val="00F92BD6"/>
    <w:rsid w:val="00F94E4E"/>
    <w:rsid w:val="00F950E6"/>
    <w:rsid w:val="00FA0CAC"/>
    <w:rsid w:val="00FA12D9"/>
    <w:rsid w:val="00FA1C7E"/>
    <w:rsid w:val="00FA400E"/>
    <w:rsid w:val="00FA40F8"/>
    <w:rsid w:val="00FB1331"/>
    <w:rsid w:val="00FB2E1F"/>
    <w:rsid w:val="00FB475E"/>
    <w:rsid w:val="00FB6A3E"/>
    <w:rsid w:val="00FC51CC"/>
    <w:rsid w:val="00FD1B1B"/>
    <w:rsid w:val="00FD24DC"/>
    <w:rsid w:val="00FD2552"/>
    <w:rsid w:val="00FD27EC"/>
    <w:rsid w:val="00FD5023"/>
    <w:rsid w:val="00FD77B3"/>
    <w:rsid w:val="00FE25ED"/>
    <w:rsid w:val="00FE39AD"/>
    <w:rsid w:val="00FE3D47"/>
    <w:rsid w:val="00FE4CFE"/>
    <w:rsid w:val="00FE67D9"/>
    <w:rsid w:val="00FF1B19"/>
    <w:rsid w:val="00FF27A4"/>
    <w:rsid w:val="00FF2A5D"/>
    <w:rsid w:val="00FF4295"/>
    <w:rsid w:val="00FF5177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3D9B08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D9F4FE-F48C-4D82-AFA9-E9247E1DDBF3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CA054123-6C8C-4A25-B990-065EA3BE1C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09D459C-579A-41F0-A3A1-BEA532BAF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8FF2CF-A002-4EAE-B349-2898D2EB4C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700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Tomasz Meus</cp:lastModifiedBy>
  <cp:revision>7</cp:revision>
  <cp:lastPrinted>2020-12-21T07:21:00Z</cp:lastPrinted>
  <dcterms:created xsi:type="dcterms:W3CDTF">2024-05-31T14:12:00Z</dcterms:created>
  <dcterms:modified xsi:type="dcterms:W3CDTF">2024-06-21T09:39:00Z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