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EB8FC" w14:textId="029B8684" w:rsidR="00E35F8F" w:rsidRPr="00377324" w:rsidRDefault="00362735" w:rsidP="00A72EAF">
      <w:pPr>
        <w:rPr>
          <w:b/>
        </w:rPr>
      </w:pPr>
      <w:r>
        <w:rPr>
          <w:b/>
        </w:rPr>
        <w:t>Z</w:t>
      </w:r>
      <w:r w:rsidR="00377324" w:rsidRPr="00377324">
        <w:rPr>
          <w:b/>
        </w:rPr>
        <w:t>ałącznik nr 1 do SWZ</w:t>
      </w:r>
    </w:p>
    <w:p w14:paraId="11FB8C04" w14:textId="77777777" w:rsidR="003B784D" w:rsidRDefault="00184EFC" w:rsidP="00A72EAF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7A374194" w14:textId="77777777" w:rsidR="00CF2678" w:rsidRDefault="00CF2678" w:rsidP="00A72EAF">
      <w:pPr>
        <w:pStyle w:val="Akapitzlist"/>
        <w:spacing w:after="0" w:line="24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7EE1736" w14:textId="77777777" w:rsidR="007F34B3" w:rsidRDefault="007F34B3" w:rsidP="00A72EAF">
      <w:pPr>
        <w:spacing w:after="0" w:line="240" w:lineRule="auto"/>
        <w:rPr>
          <w:b/>
        </w:rPr>
      </w:pPr>
    </w:p>
    <w:p w14:paraId="34DBB996" w14:textId="5D6FDFEB" w:rsidR="00CF2678" w:rsidRPr="00CF2678" w:rsidRDefault="007F34B3" w:rsidP="00A72EAF">
      <w:pPr>
        <w:spacing w:after="0" w:line="240" w:lineRule="auto"/>
        <w:rPr>
          <w:b/>
        </w:rPr>
      </w:pPr>
      <w:r>
        <w:rPr>
          <w:b/>
        </w:rPr>
        <w:t>Przedsiębiorstwo Gospodarki Komunalnej Spółka z o.o.</w:t>
      </w:r>
    </w:p>
    <w:p w14:paraId="52D1E280" w14:textId="77777777" w:rsidR="007F34B3" w:rsidRDefault="00CF2678" w:rsidP="00A72EAF">
      <w:pPr>
        <w:spacing w:after="0" w:line="240" w:lineRule="auto"/>
      </w:pPr>
      <w:r w:rsidRPr="00CF2678">
        <w:t xml:space="preserve">ul. </w:t>
      </w:r>
      <w:r w:rsidR="007F34B3">
        <w:t>Szczecińska 112</w:t>
      </w:r>
    </w:p>
    <w:p w14:paraId="66DDECF7" w14:textId="0891C62C" w:rsidR="00A72EAF" w:rsidRDefault="00CF2678" w:rsidP="00A72EAF">
      <w:pPr>
        <w:spacing w:after="0" w:line="240" w:lineRule="auto"/>
      </w:pPr>
      <w:r w:rsidRPr="00CF2678">
        <w:t>76-200 Słupsk</w:t>
      </w:r>
    </w:p>
    <w:p w14:paraId="5D847318" w14:textId="1CB4CF47" w:rsidR="008528F2" w:rsidRPr="009872E2" w:rsidRDefault="008528F2" w:rsidP="00A72EAF">
      <w:pPr>
        <w:spacing w:after="0" w:line="240" w:lineRule="auto"/>
      </w:pPr>
      <w:r w:rsidRPr="009872E2">
        <w:t xml:space="preserve">Adres e-mail: </w:t>
      </w:r>
      <w:hyperlink r:id="rId8" w:history="1">
        <w:r w:rsidR="007F34B3" w:rsidRPr="009872E2">
          <w:rPr>
            <w:rStyle w:val="Hipercze"/>
          </w:rPr>
          <w:t>przetarg@pgkslupsk.pl</w:t>
        </w:r>
      </w:hyperlink>
      <w:r w:rsidR="007F34B3" w:rsidRPr="009872E2">
        <w:rPr>
          <w:rStyle w:val="Hipercze"/>
        </w:rPr>
        <w:t xml:space="preserve"> </w:t>
      </w:r>
      <w:r w:rsidRPr="009872E2">
        <w:t xml:space="preserve"> </w:t>
      </w:r>
    </w:p>
    <w:p w14:paraId="2DEB8E48" w14:textId="77777777" w:rsidR="008528F2" w:rsidRDefault="008528F2" w:rsidP="00A72EAF">
      <w:pPr>
        <w:spacing w:after="0" w:line="240" w:lineRule="auto"/>
      </w:pPr>
      <w:r>
        <w:t xml:space="preserve">Platforma zakupowa: </w:t>
      </w:r>
    </w:p>
    <w:p w14:paraId="0F1E0E22" w14:textId="2A49CB60" w:rsidR="008528F2" w:rsidRPr="00360D8A" w:rsidRDefault="0055255F" w:rsidP="00A72EAF">
      <w:pPr>
        <w:spacing w:after="0" w:line="240" w:lineRule="auto"/>
      </w:pPr>
      <w:hyperlink r:id="rId9" w:history="1">
        <w:r w:rsidR="007F34B3" w:rsidRPr="00360D8A">
          <w:rPr>
            <w:rStyle w:val="Hipercze"/>
          </w:rPr>
          <w:t>https://platformazakupowa.pl/pn/pgkslupsk</w:t>
        </w:r>
      </w:hyperlink>
    </w:p>
    <w:p w14:paraId="68BFFF6F" w14:textId="0F10F29D" w:rsidR="008528F2" w:rsidRPr="00CF2678" w:rsidRDefault="008528F2" w:rsidP="00A72EAF">
      <w:pPr>
        <w:pStyle w:val="Akapitzlist"/>
        <w:spacing w:after="0" w:line="240" w:lineRule="auto"/>
        <w:ind w:left="4962"/>
      </w:pPr>
    </w:p>
    <w:p w14:paraId="52FDAD94" w14:textId="77777777" w:rsidR="005B268A" w:rsidRDefault="000576F2" w:rsidP="00A72EAF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</w:t>
      </w:r>
      <w:r w:rsidR="00CF2678" w:rsidRPr="00CF2678">
        <w:rPr>
          <w:b/>
          <w:u w:val="single"/>
        </w:rPr>
        <w:t>a:</w:t>
      </w:r>
    </w:p>
    <w:p w14:paraId="0AAF38C2" w14:textId="1D8F9791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25DC2BDD" w14:textId="77777777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68F8E566" w14:textId="7D7C552A" w:rsidR="00CF2678" w:rsidRPr="00CF2678" w:rsidRDefault="00CF2678" w:rsidP="00A72EAF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16DBD927" w:rsidR="00CF2678" w:rsidRPr="00CF2678" w:rsidRDefault="00CF2678" w:rsidP="00A72EAF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  </w:t>
      </w:r>
      <w:r w:rsidR="00797687">
        <w:rPr>
          <w:rFonts w:ascii="Calibri" w:eastAsia="Times New Roman" w:hAnsi="Calibri" w:cs="Calibri"/>
          <w:kern w:val="3"/>
          <w:lang w:eastAsia="pl-PL" w:bidi="hi-IN"/>
        </w:rPr>
        <w:t>________________________</w:t>
      </w:r>
    </w:p>
    <w:p w14:paraId="2B4ECE94" w14:textId="77777777" w:rsidR="00CF2678" w:rsidRPr="00CF2678" w:rsidRDefault="00CF2678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7A689E84" w14:textId="3E96B739" w:rsid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lang w:eastAsia="pl-PL" w:bidi="hi-IN"/>
        </w:rPr>
        <w:t>NIP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</w:t>
      </w:r>
      <w:r>
        <w:rPr>
          <w:rFonts w:ascii="Calibri" w:eastAsia="Times New Roman" w:hAnsi="Calibri" w:cs="Calibri"/>
          <w:kern w:val="3"/>
          <w:lang w:eastAsia="pl-PL" w:bidi="hi-IN"/>
        </w:rPr>
        <w:tab/>
        <w:t xml:space="preserve">     </w:t>
      </w:r>
      <w:r w:rsidRPr="007F34B3">
        <w:rPr>
          <w:rFonts w:ascii="Calibri" w:eastAsia="Times New Roman" w:hAnsi="Calibri" w:cs="Calibri"/>
          <w:kern w:val="3"/>
          <w:lang w:eastAsia="pl-PL" w:bidi="hi-IN"/>
        </w:rPr>
        <w:t xml:space="preserve">REGON 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_________________________________________</w:t>
      </w:r>
    </w:p>
    <w:p w14:paraId="7310E0A7" w14:textId="77777777" w:rsidR="007F34B3" w:rsidRP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44443E40" w14:textId="15749431" w:rsidR="007F34B3" w:rsidRDefault="007F34B3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Nr kont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a bankowego _______________________________________________________________________</w:t>
      </w:r>
    </w:p>
    <w:p w14:paraId="6A1A28C9" w14:textId="29FF200C" w:rsidR="00CF2678" w:rsidRPr="007F34B3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</w:t>
      </w:r>
      <w:r w:rsidR="003B683F">
        <w:rPr>
          <w:rFonts w:ascii="Calibri" w:eastAsia="Times New Roman" w:hAnsi="Calibri" w:cs="Calibri"/>
          <w:kern w:val="3"/>
          <w:szCs w:val="24"/>
          <w:lang w:eastAsia="pl-PL" w:bidi="hi-IN"/>
        </w:rPr>
        <w:t>____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</w:t>
      </w:r>
    </w:p>
    <w:p w14:paraId="089B88CE" w14:textId="77777777" w:rsidR="00CF2678" w:rsidRPr="00CF2678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</w:pPr>
      <w:r w:rsidRPr="00CF2678"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3A841AD1" w:rsidR="00CF2678" w:rsidRDefault="00CF2678" w:rsidP="00A72EAF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 xml:space="preserve">Ja (My) niżej podpisany(-ni) </w:t>
      </w:r>
      <w:r w:rsidR="009574F3">
        <w:rPr>
          <w:rFonts w:ascii="Calibri" w:eastAsia="Times New Roman" w:hAnsi="Calibri" w:cs="Calibri"/>
          <w:color w:val="auto"/>
          <w:lang w:eastAsia="pl-PL"/>
        </w:rPr>
        <w:t>_______________________________________________</w:t>
      </w:r>
    </w:p>
    <w:p w14:paraId="60CFD563" w14:textId="77777777" w:rsidR="007D2A2B" w:rsidRPr="00CF2678" w:rsidRDefault="00CF2678" w:rsidP="00A72EAF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03A3393" w14:textId="77777777" w:rsidR="00BC3DB7" w:rsidRDefault="00BC3DB7" w:rsidP="00A72EAF">
      <w:pPr>
        <w:pStyle w:val="Akapitzlist"/>
        <w:spacing w:after="0" w:line="240" w:lineRule="auto"/>
        <w:ind w:left="1080"/>
      </w:pPr>
    </w:p>
    <w:p w14:paraId="73D9447F" w14:textId="0C2DBBE5" w:rsidR="00A75FA0" w:rsidRDefault="00CF2678" w:rsidP="007F34B3">
      <w:pPr>
        <w:spacing w:after="0" w:line="240" w:lineRule="auto"/>
        <w:jc w:val="both"/>
        <w:rPr>
          <w:rFonts w:ascii="Calibri" w:eastAsia="Times New Roman" w:hAnsi="Calibri" w:cs="Calibri"/>
          <w:kern w:val="3"/>
          <w:lang w:eastAsia="ar-SA" w:bidi="hi-IN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proofErr w:type="spellStart"/>
      <w:r w:rsidR="008528F2" w:rsidRPr="00BA764D">
        <w:rPr>
          <w:rFonts w:ascii="Calibri" w:eastAsia="Times New Roman" w:hAnsi="Calibri" w:cs="Calibri"/>
          <w:kern w:val="3"/>
          <w:lang w:eastAsia="pl-PL" w:bidi="hi-IN"/>
        </w:rPr>
        <w:t>Pzp</w:t>
      </w:r>
      <w:proofErr w:type="spellEnd"/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="00A60528" w:rsidRPr="00BA764D">
        <w:rPr>
          <w:rFonts w:ascii="Calibri" w:eastAsia="Calibri" w:hAnsi="Calibri" w:cs="Calibri"/>
          <w:color w:val="00000A"/>
        </w:rPr>
        <w:t xml:space="preserve">wykonanie </w:t>
      </w:r>
      <w:r w:rsidR="00BA764D" w:rsidRPr="00BA764D">
        <w:rPr>
          <w:rFonts w:ascii="Calibri" w:eastAsia="Calibri" w:hAnsi="Calibri" w:cs="Calibri"/>
          <w:color w:val="00000A"/>
        </w:rPr>
        <w:t>dostawy</w:t>
      </w:r>
      <w:r w:rsidR="008528F2" w:rsidRPr="00BA764D">
        <w:rPr>
          <w:rFonts w:ascii="Calibri" w:eastAsia="Calibri" w:hAnsi="Calibri" w:cs="Calibri"/>
          <w:color w:val="00000A"/>
        </w:rPr>
        <w:t xml:space="preserve"> </w:t>
      </w:r>
      <w:r w:rsidR="00A60528" w:rsidRPr="00BA764D">
        <w:rPr>
          <w:rFonts w:ascii="Calibri" w:eastAsia="Calibri" w:hAnsi="Calibri" w:cs="Calibri"/>
          <w:color w:val="00000A"/>
        </w:rPr>
        <w:t>pn.</w:t>
      </w:r>
      <w:r w:rsidR="003B683F" w:rsidRPr="003B683F">
        <w:rPr>
          <w:b/>
          <w:bCs/>
        </w:rPr>
        <w:t xml:space="preserve"> </w:t>
      </w:r>
      <w:r w:rsidR="003B683F">
        <w:rPr>
          <w:b/>
          <w:bCs/>
        </w:rPr>
        <w:t>„Dosta</w:t>
      </w:r>
      <w:r w:rsidR="003B683F">
        <w:rPr>
          <w:b/>
        </w:rPr>
        <w:t xml:space="preserve">wa </w:t>
      </w:r>
      <w:r w:rsidR="003B683F">
        <w:rPr>
          <w:b/>
          <w:bCs/>
          <w:color w:val="000000"/>
        </w:rPr>
        <w:t>nowych worków foliowych do koszy ulicznych i selektywnej zbiórki odpadów na 2022 rok</w:t>
      </w:r>
      <w:r w:rsidR="00BA764D" w:rsidRPr="00BA764D">
        <w:rPr>
          <w:rFonts w:eastAsia="Cambria" w:cs="Calibri"/>
          <w:b/>
          <w:bCs/>
        </w:rPr>
        <w:t>”</w:t>
      </w:r>
      <w:r w:rsidRPr="00BA764D">
        <w:rPr>
          <w:rFonts w:ascii="Calibri" w:eastAsia="SimSun" w:hAnsi="Calibri" w:cs="Calibri"/>
          <w:kern w:val="3"/>
          <w:lang w:eastAsia="zh-CN" w:bidi="hi-IN"/>
        </w:rPr>
        <w:t>,</w:t>
      </w:r>
      <w:r w:rsidRPr="00BA764D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>zgodnie z ogłoszeniem o zamówieniu</w:t>
      </w:r>
      <w:r w:rsidR="00B875F4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BA764D"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B235E8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10" w:history="1">
        <w:r w:rsidR="007F34B3" w:rsidRPr="00BA764D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http://platformazakupowa.pl/pn/pgkslupsk</w:t>
        </w:r>
      </w:hyperlink>
      <w:r w:rsidRPr="00BA764D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BA764D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35C4CC2D" w14:textId="5B2578AF" w:rsidR="003635FE" w:rsidRDefault="003635FE" w:rsidP="00A72EAF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4793B6A7" w14:textId="77777777" w:rsidR="00F63995" w:rsidRPr="00B875F4" w:rsidRDefault="00F63995" w:rsidP="00A72EAF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7125C1E2" w14:textId="686F1845" w:rsidR="004706E5" w:rsidRPr="00BA764D" w:rsidRDefault="003B683F" w:rsidP="00D02119">
      <w:pPr>
        <w:pStyle w:val="Akapitzlist"/>
        <w:numPr>
          <w:ilvl w:val="0"/>
          <w:numId w:val="66"/>
        </w:num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bCs/>
        </w:rPr>
        <w:t>Dosta</w:t>
      </w:r>
      <w:r>
        <w:rPr>
          <w:b/>
        </w:rPr>
        <w:t xml:space="preserve">wa </w:t>
      </w:r>
      <w:r>
        <w:rPr>
          <w:b/>
          <w:bCs/>
          <w:color w:val="000000"/>
        </w:rPr>
        <w:t>nowych worków foliowych do koszy ulicznych i selektywnej zbiórki odpadów:</w:t>
      </w:r>
    </w:p>
    <w:p w14:paraId="20C8240A" w14:textId="4245F9B3" w:rsidR="00911CC9" w:rsidRPr="00D6082E" w:rsidRDefault="00A75FA0" w:rsidP="00A72EAF">
      <w:pPr>
        <w:pStyle w:val="Akapitzlist"/>
        <w:numPr>
          <w:ilvl w:val="2"/>
          <w:numId w:val="28"/>
        </w:numPr>
        <w:spacing w:after="120" w:line="240" w:lineRule="auto"/>
        <w:ind w:left="567" w:hanging="283"/>
        <w:rPr>
          <w:b/>
        </w:rPr>
      </w:pPr>
      <w:bookmarkStart w:id="0" w:name="_Hlk9242176"/>
      <w:bookmarkStart w:id="1" w:name="_Hlk46391371"/>
      <w:r w:rsidRPr="00A75FA0">
        <w:t>wykonam(-y) przedmiot zamówienia za cenę:</w:t>
      </w:r>
    </w:p>
    <w:p w14:paraId="698178C0" w14:textId="77777777" w:rsidR="00D6082E" w:rsidRPr="00F63995" w:rsidRDefault="00D6082E" w:rsidP="00F63995">
      <w:pPr>
        <w:spacing w:after="120" w:line="240" w:lineRule="auto"/>
        <w:rPr>
          <w:b/>
        </w:rPr>
      </w:pPr>
    </w:p>
    <w:tbl>
      <w:tblPr>
        <w:tblW w:w="935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6"/>
        <w:gridCol w:w="1958"/>
        <w:gridCol w:w="1159"/>
        <w:gridCol w:w="941"/>
        <w:gridCol w:w="1535"/>
        <w:gridCol w:w="1238"/>
        <w:gridCol w:w="1709"/>
      </w:tblGrid>
      <w:tr w:rsidR="00D6082E" w14:paraId="1D9D4BCA" w14:textId="77777777" w:rsidTr="00D6082E">
        <w:trPr>
          <w:trHeight w:val="1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BAFE9E" w14:textId="77777777" w:rsidR="00D6082E" w:rsidRPr="00F63995" w:rsidRDefault="00D6082E" w:rsidP="00F63995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F63995">
              <w:rPr>
                <w:rFonts w:ascii="Arial" w:hAnsi="Arial" w:cs="Arial"/>
                <w:b/>
                <w:sz w:val="16"/>
                <w:szCs w:val="20"/>
              </w:rPr>
              <w:t>Lp.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6E943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Przedmiot zamówienia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F7E76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Ilość szacunkowa</w:t>
            </w:r>
          </w:p>
          <w:p w14:paraId="2DD36DE1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szt.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B11B4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Cena netto</w:t>
            </w:r>
          </w:p>
          <w:p w14:paraId="4652EC60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zł/szt.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2EB60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Wartość netto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CAD2D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Wartość</w:t>
            </w:r>
          </w:p>
          <w:p w14:paraId="189C4F06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 xml:space="preserve"> VAT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04B15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Wartość brutto</w:t>
            </w:r>
          </w:p>
        </w:tc>
      </w:tr>
      <w:tr w:rsidR="00D6082E" w14:paraId="3F62081A" w14:textId="77777777" w:rsidTr="00D6082E">
        <w:trPr>
          <w:trHeight w:val="1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1444C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1.</w:t>
            </w:r>
          </w:p>
          <w:p w14:paraId="3255EF20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25C37E76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7348E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Worek do selektywnej zbiórki odpadów</w:t>
            </w:r>
          </w:p>
          <w:p w14:paraId="7608148F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materiał: folia LDPE lub HDPE</w:t>
            </w:r>
          </w:p>
          <w:p w14:paraId="2F099E26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grubość: 0,045 µ</w:t>
            </w:r>
          </w:p>
          <w:p w14:paraId="1F04D65F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pojemność: 160 L</w:t>
            </w:r>
          </w:p>
          <w:p w14:paraId="17A0C7B1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kolor: ŻÓŁTY</w:t>
            </w:r>
          </w:p>
          <w:p w14:paraId="0E19883A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  <w:u w:val="single"/>
              </w:rPr>
              <w:t>nadruk</w:t>
            </w:r>
            <w:r>
              <w:rPr>
                <w:rFonts w:ascii="Arial" w:hAnsi="Arial" w:cs="Arial"/>
                <w:sz w:val="16"/>
                <w:szCs w:val="20"/>
              </w:rPr>
              <w:t xml:space="preserve">: </w:t>
            </w:r>
          </w:p>
          <w:p w14:paraId="0304BF18" w14:textId="08D2FFC9" w:rsidR="00D6082E" w:rsidRPr="00F63995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według wzoru podanego w opisie przedmiotu zamówienia 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3B4D0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3CDC7924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712021EF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78C2AF14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5FC389C6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300.000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6657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809A6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6EA77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DA3CF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D6082E" w14:paraId="3CD31B2B" w14:textId="77777777" w:rsidTr="00D6082E">
        <w:trPr>
          <w:trHeight w:val="1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DA75C" w14:textId="77777777" w:rsidR="00D6082E" w:rsidRDefault="00D6082E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lastRenderedPageBreak/>
              <w:t>2.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A4D11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Worek do selektywnej zbiórki odpadów</w:t>
            </w:r>
          </w:p>
          <w:p w14:paraId="711B3414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materiał: folia LDPE lub HDPE</w:t>
            </w:r>
          </w:p>
          <w:p w14:paraId="3BA9D83B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grubość: 0,06 µ</w:t>
            </w:r>
          </w:p>
          <w:p w14:paraId="7DD917BC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pojemność: 120 L</w:t>
            </w:r>
          </w:p>
          <w:p w14:paraId="0C70925E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kolor: ZIELONY</w:t>
            </w:r>
          </w:p>
          <w:p w14:paraId="55ABD86B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  <w:u w:val="single"/>
              </w:rPr>
              <w:t>nadruk</w:t>
            </w:r>
            <w:r>
              <w:rPr>
                <w:rFonts w:ascii="Arial" w:hAnsi="Arial" w:cs="Arial"/>
                <w:sz w:val="16"/>
                <w:szCs w:val="18"/>
              </w:rPr>
              <w:t xml:space="preserve">: </w:t>
            </w:r>
          </w:p>
          <w:p w14:paraId="3C9A6A85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według wzoru podanego w opisie przedmiotu zamówienia 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54E81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7FD16AB3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1FF74BF1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6D291A37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70.100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F9CA0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88EA7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55F0E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C7360" w14:textId="77777777" w:rsidR="00D6082E" w:rsidRDefault="00D6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D6082E" w14:paraId="6C53FEF0" w14:textId="77777777" w:rsidTr="00D6082E">
        <w:trPr>
          <w:trHeight w:val="1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60CAD" w14:textId="77777777" w:rsidR="00D6082E" w:rsidRDefault="00D6082E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3.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10A57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Worek do selektywnej zbiórki odpadów</w:t>
            </w:r>
          </w:p>
          <w:p w14:paraId="0D5655A5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materiał: folia LDPE lub HDPE</w:t>
            </w:r>
          </w:p>
          <w:p w14:paraId="44204A99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grubość: 0,06 µ</w:t>
            </w:r>
          </w:p>
          <w:p w14:paraId="25DA9724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pojemność: 120 L</w:t>
            </w:r>
          </w:p>
          <w:p w14:paraId="4DE50576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kolor: NIEBIESKI</w:t>
            </w:r>
          </w:p>
          <w:p w14:paraId="660F6159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  <w:u w:val="single"/>
              </w:rPr>
              <w:t>nadruk</w:t>
            </w:r>
            <w:r>
              <w:rPr>
                <w:rFonts w:ascii="Arial" w:hAnsi="Arial" w:cs="Arial"/>
                <w:sz w:val="16"/>
                <w:szCs w:val="18"/>
              </w:rPr>
              <w:t xml:space="preserve">: </w:t>
            </w:r>
          </w:p>
          <w:p w14:paraId="3435CDD6" w14:textId="0227BC6B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według wzoru podanego w opisie przedmiotu zamówienia 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658E5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4D2D0DFA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547DFFEB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00CFBAE2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100.400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121C8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9B98B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FDE2A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D4D6" w14:textId="77777777" w:rsidR="00D6082E" w:rsidRDefault="00D6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D6082E" w14:paraId="1CAD9DE1" w14:textId="77777777" w:rsidTr="00D6082E">
        <w:trPr>
          <w:trHeight w:val="1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83E49" w14:textId="77777777" w:rsidR="00D6082E" w:rsidRDefault="00D6082E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4.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7586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Worek do selektywnej zbiórki odpadów</w:t>
            </w:r>
          </w:p>
          <w:p w14:paraId="1EEB6B06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materiał: folia LDPE lub HDPE</w:t>
            </w:r>
          </w:p>
          <w:p w14:paraId="48759ABF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grubość: 0,06 µ</w:t>
            </w:r>
          </w:p>
          <w:p w14:paraId="62BE7BDC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pojemność: 120 L</w:t>
            </w:r>
          </w:p>
          <w:p w14:paraId="40A28508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kolor: BRĄZOWY</w:t>
            </w:r>
          </w:p>
          <w:p w14:paraId="35D66324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  <w:u w:val="single"/>
              </w:rPr>
              <w:t>nadruk</w:t>
            </w:r>
            <w:r>
              <w:rPr>
                <w:rFonts w:ascii="Arial" w:hAnsi="Arial" w:cs="Arial"/>
                <w:sz w:val="16"/>
                <w:szCs w:val="18"/>
              </w:rPr>
              <w:t xml:space="preserve">: </w:t>
            </w:r>
          </w:p>
          <w:p w14:paraId="0EA8F2F8" w14:textId="3706278A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według wzoru podanego w opisie przedmiotu zamówienia 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DD702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30AE2312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23843DFD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234AD23A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150.000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FC135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3C254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F393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706D2" w14:textId="77777777" w:rsidR="00D6082E" w:rsidRDefault="00D6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D6082E" w14:paraId="141EF7F1" w14:textId="77777777" w:rsidTr="00D6082E">
        <w:trPr>
          <w:trHeight w:val="1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E7051" w14:textId="77777777" w:rsidR="00D6082E" w:rsidRDefault="00D6082E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5.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7BA61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Worek bez nadruku</w:t>
            </w:r>
          </w:p>
          <w:p w14:paraId="3635E4BE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materiał: folia LDPE lub HDPE</w:t>
            </w:r>
          </w:p>
          <w:p w14:paraId="4C952E21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grubość: 0,045 µ</w:t>
            </w:r>
          </w:p>
          <w:p w14:paraId="1217916A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pojemność kosza: 60 L</w:t>
            </w:r>
          </w:p>
          <w:p w14:paraId="2D3258CA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kolor: CZARNY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50995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2DCD8EEB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41F09587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45A532CF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30.000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B1613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ABFCD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D00B4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0BC27" w14:textId="77777777" w:rsidR="00D6082E" w:rsidRDefault="00D6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D6082E" w14:paraId="05849EC5" w14:textId="77777777" w:rsidTr="00D6082E">
        <w:trPr>
          <w:trHeight w:val="1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A8EE1" w14:textId="77777777" w:rsidR="00D6082E" w:rsidRDefault="00D6082E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6.</w:t>
            </w:r>
          </w:p>
          <w:p w14:paraId="2CE7F54D" w14:textId="77777777" w:rsidR="00D6082E" w:rsidRDefault="00D6082E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A6137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Worek bez nadruku</w:t>
            </w:r>
          </w:p>
          <w:p w14:paraId="5E306E72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materiał: folia LDPE lub HDPE</w:t>
            </w:r>
          </w:p>
          <w:p w14:paraId="0309E1BC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grubość: 0,06 µ</w:t>
            </w:r>
          </w:p>
          <w:p w14:paraId="2D25A65D" w14:textId="4973FBD5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pojemnik typ</w:t>
            </w:r>
            <w:r w:rsidR="003B3E80">
              <w:rPr>
                <w:rFonts w:ascii="Arial" w:hAnsi="Arial" w:cs="Arial"/>
                <w:sz w:val="16"/>
                <w:szCs w:val="18"/>
              </w:rPr>
              <w:t>u</w:t>
            </w:r>
            <w:r>
              <w:rPr>
                <w:rFonts w:ascii="Arial" w:hAnsi="Arial" w:cs="Arial"/>
                <w:sz w:val="16"/>
                <w:szCs w:val="18"/>
              </w:rPr>
              <w:t xml:space="preserve"> MGB: 120 L</w:t>
            </w:r>
          </w:p>
          <w:p w14:paraId="186C190E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kolor: CZARNY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9DB59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43308DB8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38B9A203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44892295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12.000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091A2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FD616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4C27D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60D99" w14:textId="77777777" w:rsidR="00D6082E" w:rsidRDefault="00D6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D6082E" w14:paraId="77646ED4" w14:textId="77777777" w:rsidTr="00D6082E">
        <w:trPr>
          <w:trHeight w:val="1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BAC87" w14:textId="77777777" w:rsidR="00D6082E" w:rsidRDefault="00D6082E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7.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6A363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Worek bez nadruku</w:t>
            </w:r>
          </w:p>
          <w:p w14:paraId="16D6FFD5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materiał: folia LDPE lub HDPE</w:t>
            </w:r>
          </w:p>
          <w:p w14:paraId="51215350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grubość: 0,06 µ</w:t>
            </w:r>
          </w:p>
          <w:p w14:paraId="0686021A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pojemność kosza: 160 L</w:t>
            </w:r>
          </w:p>
          <w:p w14:paraId="5E0B5159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kolor: CZARNY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C9C1F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773E3477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286FA5F4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5E3E4AB2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3.000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46C54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87F1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7EF96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F0877" w14:textId="77777777" w:rsidR="00D6082E" w:rsidRDefault="00D6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D6082E" w14:paraId="1B88393D" w14:textId="77777777" w:rsidTr="00D6082E">
        <w:trPr>
          <w:trHeight w:val="1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FCC4A8" w14:textId="77777777" w:rsidR="00D6082E" w:rsidRDefault="00D6082E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8.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154CC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Worek bez nadruku</w:t>
            </w:r>
          </w:p>
          <w:p w14:paraId="31EEE1F0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materiał: folia LDPE lub HDPE</w:t>
            </w:r>
          </w:p>
          <w:p w14:paraId="345E8722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grubość: 0,06 µ</w:t>
            </w:r>
          </w:p>
          <w:p w14:paraId="2973001D" w14:textId="0191059C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pojemnik typ</w:t>
            </w:r>
            <w:r w:rsidR="003B3E80">
              <w:rPr>
                <w:rFonts w:ascii="Arial" w:hAnsi="Arial" w:cs="Arial"/>
                <w:sz w:val="16"/>
                <w:szCs w:val="18"/>
              </w:rPr>
              <w:t>u</w:t>
            </w:r>
            <w:r>
              <w:rPr>
                <w:rFonts w:ascii="Arial" w:hAnsi="Arial" w:cs="Arial"/>
                <w:sz w:val="16"/>
                <w:szCs w:val="18"/>
              </w:rPr>
              <w:t xml:space="preserve"> MGB: 240 L</w:t>
            </w:r>
          </w:p>
          <w:p w14:paraId="3BD82D6E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kolor: CZARNY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3A714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773DAD76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14348A2C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3EA568AA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5.000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D21D0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72386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A81EE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74E6C" w14:textId="77777777" w:rsidR="00D6082E" w:rsidRDefault="00D6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D6082E" w14:paraId="652E7CB9" w14:textId="77777777" w:rsidTr="00D6082E">
        <w:trPr>
          <w:trHeight w:val="1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88EE2" w14:textId="77777777" w:rsidR="00D6082E" w:rsidRDefault="00D6082E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9.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5E5701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Worek bez nadruku</w:t>
            </w:r>
          </w:p>
          <w:p w14:paraId="293CB893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materiał: folia LDPE lub HDPE</w:t>
            </w:r>
          </w:p>
          <w:p w14:paraId="1981B8DF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grubość: 0,06 µ</w:t>
            </w:r>
          </w:p>
          <w:p w14:paraId="209DF1D8" w14:textId="3390D304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pojemnik typ</w:t>
            </w:r>
            <w:r w:rsidR="003B3E80">
              <w:rPr>
                <w:rFonts w:ascii="Arial" w:hAnsi="Arial" w:cs="Arial"/>
                <w:sz w:val="16"/>
                <w:szCs w:val="18"/>
              </w:rPr>
              <w:t>u</w:t>
            </w:r>
            <w:r>
              <w:rPr>
                <w:rFonts w:ascii="Arial" w:hAnsi="Arial" w:cs="Arial"/>
                <w:sz w:val="16"/>
                <w:szCs w:val="18"/>
              </w:rPr>
              <w:t xml:space="preserve"> MGB: 340 L</w:t>
            </w:r>
          </w:p>
          <w:p w14:paraId="6653B319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kolor: CZARNY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AB8CC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1A604779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7AA2ACDE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4DCEBE87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3.500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020E1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A176D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19993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D623D" w14:textId="77777777" w:rsidR="00D6082E" w:rsidRDefault="00D6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D6082E" w14:paraId="2D3A85A6" w14:textId="77777777" w:rsidTr="00D6082E">
        <w:trPr>
          <w:trHeight w:val="287"/>
        </w:trPr>
        <w:tc>
          <w:tcPr>
            <w:tcW w:w="3933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373B8BF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36023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500BF601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75E975A7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RAZEM</w:t>
            </w:r>
          </w:p>
          <w:p w14:paraId="18537A16" w14:textId="77777777" w:rsidR="00D6082E" w:rsidRDefault="00D6082E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7F5F8E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281A1F5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22EDF8A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…………………..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B427911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302B430A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06B7A383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…………….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089A00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3B08E1CB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5ECB02E2" w14:textId="77777777" w:rsidR="00D6082E" w:rsidRDefault="00D608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………………..…</w:t>
            </w:r>
          </w:p>
        </w:tc>
      </w:tr>
    </w:tbl>
    <w:p w14:paraId="3925FA36" w14:textId="77777777" w:rsidR="00D6082E" w:rsidRDefault="00D6082E" w:rsidP="00D6082E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523D4077" w14:textId="3954C4BA" w:rsidR="003B683F" w:rsidRDefault="00F63995" w:rsidP="003B683F">
      <w:pPr>
        <w:spacing w:after="120" w:line="240" w:lineRule="auto"/>
        <w:rPr>
          <w:b/>
        </w:rPr>
      </w:pPr>
      <w:r>
        <w:rPr>
          <w:b/>
        </w:rPr>
        <w:t xml:space="preserve">Słownie cena brutto: </w:t>
      </w:r>
      <w:r w:rsidRPr="00F63995">
        <w:rPr>
          <w:bCs/>
        </w:rPr>
        <w:t>………………………………………………</w:t>
      </w:r>
      <w:r>
        <w:rPr>
          <w:bCs/>
        </w:rPr>
        <w:t>……</w:t>
      </w:r>
      <w:r w:rsidRPr="00F63995">
        <w:rPr>
          <w:bCs/>
        </w:rPr>
        <w:t>…………………………………………………………………………………</w:t>
      </w:r>
    </w:p>
    <w:bookmarkEnd w:id="0"/>
    <w:p w14:paraId="3C51F86F" w14:textId="33F9B7ED" w:rsidR="000D0EC4" w:rsidRPr="001B754C" w:rsidRDefault="000D0EC4" w:rsidP="00D02119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bCs/>
        </w:rPr>
      </w:pPr>
      <w:r>
        <w:rPr>
          <w:bCs/>
        </w:rPr>
        <w:lastRenderedPageBreak/>
        <w:t>przedmiot zamówi</w:t>
      </w:r>
      <w:r w:rsidRPr="00133E77">
        <w:rPr>
          <w:bCs/>
        </w:rPr>
        <w:t>enia wykonamy w terminie</w:t>
      </w:r>
      <w:r w:rsidR="00FF2CFE" w:rsidRPr="00133E77">
        <w:rPr>
          <w:bCs/>
        </w:rPr>
        <w:t>:</w:t>
      </w:r>
      <w:r w:rsidR="00D8452F" w:rsidRPr="00133E77">
        <w:rPr>
          <w:bCs/>
        </w:rPr>
        <w:t xml:space="preserve"> </w:t>
      </w:r>
      <w:r w:rsidR="008528F2" w:rsidRPr="00133E77">
        <w:rPr>
          <w:b/>
        </w:rPr>
        <w:t xml:space="preserve">do </w:t>
      </w:r>
      <w:r w:rsidR="00133E77" w:rsidRPr="00133E77">
        <w:rPr>
          <w:b/>
        </w:rPr>
        <w:t xml:space="preserve">12 </w:t>
      </w:r>
      <w:r w:rsidR="00E5172C" w:rsidRPr="00133E77">
        <w:rPr>
          <w:b/>
        </w:rPr>
        <w:t>miesięcy</w:t>
      </w:r>
      <w:r w:rsidR="008528F2" w:rsidRPr="00133E77">
        <w:rPr>
          <w:b/>
        </w:rPr>
        <w:t xml:space="preserve"> od dnia udzielenia zamówienia, tj. zawarcia umowy</w:t>
      </w:r>
      <w:r w:rsidR="00D73EF6" w:rsidRPr="00133E77">
        <w:rPr>
          <w:b/>
        </w:rPr>
        <w:t>,</w:t>
      </w:r>
    </w:p>
    <w:p w14:paraId="6A554484" w14:textId="77777777" w:rsidR="001B754C" w:rsidRPr="00A70294" w:rsidRDefault="001B754C" w:rsidP="00D02119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p w14:paraId="49EB1409" w14:textId="770D0B22" w:rsidR="00D73EF6" w:rsidRPr="00BA764D" w:rsidRDefault="00D73EF6" w:rsidP="00D02119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bCs/>
        </w:rPr>
      </w:pPr>
      <w:bookmarkStart w:id="2" w:name="_Hlk65569567"/>
      <w:r>
        <w:t xml:space="preserve">na wykonany przedmiot zamówienia udzielam(-y) gwarancji na okres </w:t>
      </w:r>
      <w:r w:rsidR="00BA764D" w:rsidRPr="00BA764D">
        <w:rPr>
          <w:b/>
          <w:bCs/>
        </w:rPr>
        <w:t>12</w:t>
      </w:r>
      <w:r w:rsidRPr="00BA764D">
        <w:rPr>
          <w:b/>
          <w:bCs/>
        </w:rPr>
        <w:t xml:space="preserve"> miesięcy</w:t>
      </w:r>
      <w:r>
        <w:t xml:space="preserve"> licząc od dnia </w:t>
      </w:r>
      <w:r w:rsidR="00071A6C">
        <w:t xml:space="preserve">podpisania </w:t>
      </w:r>
      <w:r w:rsidR="00BA764D">
        <w:t xml:space="preserve">protokołu </w:t>
      </w:r>
      <w:bookmarkEnd w:id="2"/>
      <w:r w:rsidR="005E59F1">
        <w:t>odbioru</w:t>
      </w:r>
      <w:r w:rsidR="00BA764D">
        <w:t>.</w:t>
      </w:r>
    </w:p>
    <w:bookmarkEnd w:id="1"/>
    <w:p w14:paraId="4156B96A" w14:textId="77777777" w:rsidR="00F81DBA" w:rsidRPr="00797687" w:rsidRDefault="00F81DBA" w:rsidP="00797687">
      <w:pPr>
        <w:spacing w:before="120" w:after="0" w:line="240" w:lineRule="auto"/>
        <w:rPr>
          <w:bCs/>
        </w:rPr>
      </w:pPr>
    </w:p>
    <w:p w14:paraId="5D67E2E1" w14:textId="0C0707BC" w:rsidR="000576F2" w:rsidRDefault="000576F2" w:rsidP="00A72EAF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</w:pPr>
      <w:r w:rsidRPr="00C57A5D">
        <w:t>Informacje dotyczące podwykonawstwa</w:t>
      </w:r>
      <w:r>
        <w:t>:</w:t>
      </w:r>
    </w:p>
    <w:p w14:paraId="7577AF2C" w14:textId="438CD4C8" w:rsidR="000576F2" w:rsidRDefault="000576F2" w:rsidP="00EC7233">
      <w:pPr>
        <w:ind w:firstLine="284"/>
      </w:pPr>
      <w:r>
        <w:t>Zamówienie wykonam sam</w:t>
      </w:r>
      <w:r w:rsidR="00D02119">
        <w:t xml:space="preserve"> </w:t>
      </w:r>
      <w:r>
        <w:t>/</w:t>
      </w:r>
      <w:r w:rsidR="00D02119">
        <w:t xml:space="preserve"> </w:t>
      </w:r>
      <w:r>
        <w:t>następujące części zamówienia powierzę Podwykonawcom</w:t>
      </w:r>
      <w:r w:rsidR="001A4CA0">
        <w:rPr>
          <w:rStyle w:val="Odwoanieprzypisudolnego"/>
        </w:rPr>
        <w:footnoteReference w:id="1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6F2C9C" w14:paraId="6445242B" w14:textId="77777777" w:rsidTr="00A72EAF">
        <w:tc>
          <w:tcPr>
            <w:tcW w:w="567" w:type="dxa"/>
          </w:tcPr>
          <w:p w14:paraId="0B88183C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bookmarkStart w:id="3" w:name="_Hlk9242693"/>
            <w:r w:rsidRPr="006F2C9C">
              <w:rPr>
                <w:sz w:val="20"/>
                <w:szCs w:val="20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Zakres powierzonej części zamówienia</w:t>
            </w:r>
          </w:p>
        </w:tc>
        <w:tc>
          <w:tcPr>
            <w:tcW w:w="3874" w:type="dxa"/>
          </w:tcPr>
          <w:p w14:paraId="18DFFEF8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Firma podwykonawcy</w:t>
            </w:r>
          </w:p>
        </w:tc>
      </w:tr>
      <w:tr w:rsidR="00107341" w:rsidRPr="00107341" w14:paraId="79EB326B" w14:textId="77777777" w:rsidTr="00A72EAF">
        <w:trPr>
          <w:trHeight w:val="590"/>
        </w:trPr>
        <w:tc>
          <w:tcPr>
            <w:tcW w:w="567" w:type="dxa"/>
          </w:tcPr>
          <w:p w14:paraId="4B8968AD" w14:textId="77777777" w:rsidR="00107341" w:rsidRPr="00107341" w:rsidRDefault="00107341" w:rsidP="00A72EAF">
            <w:pPr>
              <w:contextualSpacing/>
            </w:pPr>
          </w:p>
          <w:p w14:paraId="718193A1" w14:textId="77777777" w:rsidR="00107341" w:rsidRPr="00107341" w:rsidRDefault="00107341" w:rsidP="00A72EAF">
            <w:pPr>
              <w:contextualSpacing/>
            </w:pPr>
          </w:p>
        </w:tc>
        <w:tc>
          <w:tcPr>
            <w:tcW w:w="4733" w:type="dxa"/>
          </w:tcPr>
          <w:p w14:paraId="13097F14" w14:textId="77777777" w:rsidR="00107341" w:rsidRPr="00107341" w:rsidRDefault="00107341" w:rsidP="00A72EAF">
            <w:pPr>
              <w:contextualSpacing/>
            </w:pPr>
          </w:p>
        </w:tc>
        <w:tc>
          <w:tcPr>
            <w:tcW w:w="3874" w:type="dxa"/>
          </w:tcPr>
          <w:p w14:paraId="6E5CD1D8" w14:textId="77777777" w:rsidR="00107341" w:rsidRPr="00107341" w:rsidRDefault="00107341" w:rsidP="00A72EAF">
            <w:pPr>
              <w:contextualSpacing/>
            </w:pPr>
          </w:p>
        </w:tc>
      </w:tr>
      <w:bookmarkEnd w:id="3"/>
    </w:tbl>
    <w:p w14:paraId="778790DA" w14:textId="4054DBFE" w:rsidR="00437A67" w:rsidRDefault="00437A67" w:rsidP="00A72EAF">
      <w:pPr>
        <w:pStyle w:val="Akapitzlist"/>
        <w:spacing w:before="120" w:after="0" w:line="240" w:lineRule="auto"/>
        <w:ind w:left="568"/>
      </w:pPr>
    </w:p>
    <w:p w14:paraId="7B82D136" w14:textId="77777777" w:rsidR="005B268A" w:rsidRPr="006A4DBC" w:rsidRDefault="009F79AC" w:rsidP="00A72EAF">
      <w:pPr>
        <w:pStyle w:val="Akapitzlist"/>
        <w:numPr>
          <w:ilvl w:val="1"/>
          <w:numId w:val="28"/>
        </w:numPr>
        <w:spacing w:after="0" w:line="240" w:lineRule="auto"/>
        <w:ind w:left="284" w:hanging="284"/>
      </w:pPr>
      <w:r w:rsidRPr="006A4DBC">
        <w:t>Oświadczam, że:</w:t>
      </w:r>
    </w:p>
    <w:p w14:paraId="64A0FE86" w14:textId="77777777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>
        <w:t>uzyskałem(-liśmy) konieczne informacje do przygotowania oferty,</w:t>
      </w:r>
    </w:p>
    <w:p w14:paraId="0F5148E7" w14:textId="77777777" w:rsidR="00A11302" w:rsidRPr="006A4DBC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A75FA0">
        <w:t>w cenie oferty, zostały uwzględnione wszystkie koszty wykonania i realizacji przyszłego świadczenia umownego</w:t>
      </w:r>
      <w:r w:rsidRPr="006A4DBC">
        <w:t>,</w:t>
      </w:r>
    </w:p>
    <w:p w14:paraId="3C6680D0" w14:textId="1E4AAAD4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3C2635">
        <w:t>zamówienie przyjmuję(-</w:t>
      </w:r>
      <w:proofErr w:type="spellStart"/>
      <w:r w:rsidRPr="003C2635">
        <w:t>emy</w:t>
      </w:r>
      <w:proofErr w:type="spellEnd"/>
      <w:r w:rsidRPr="003C2635">
        <w:t xml:space="preserve">) do realizacji bez zastrzeżeń i wykonam(-y) zakres </w:t>
      </w:r>
      <w:r w:rsidR="00BA764D">
        <w:t>dostaw</w:t>
      </w:r>
      <w:r w:rsidRPr="003C2635">
        <w:t xml:space="preserve"> wynikający</w:t>
      </w:r>
      <w:r>
        <w:t xml:space="preserve"> </w:t>
      </w:r>
      <w:r w:rsidR="00BA764D">
        <w:br/>
      </w:r>
      <w:r w:rsidRPr="003C2635">
        <w:t>z przedmiotu zamówienia z należytą starannością, zgodnie z zasadami wiedzy i według obowiązujących przepisów prawnych za oferowaną cenę</w:t>
      </w:r>
      <w:r>
        <w:t>,</w:t>
      </w:r>
    </w:p>
    <w:p w14:paraId="43687C8F" w14:textId="38DE6917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1A7F615A" w14:textId="77777777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>uważam(-y) się za związanego złożoną ofertą przez okres 30 dni licząc od upływu terminu do składania ofert wraz z tym dniem,</w:t>
      </w:r>
    </w:p>
    <w:p w14:paraId="23C686A6" w14:textId="0CCBCD0F" w:rsidR="00A11302" w:rsidRPr="00FB666A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</w:t>
      </w:r>
      <w:r w:rsidR="00D02119">
        <w:br/>
      </w:r>
      <w:r w:rsidRPr="00B86B04">
        <w:t xml:space="preserve">i w razie wybrania </w:t>
      </w:r>
      <w:r w:rsidRPr="00FB666A">
        <w:t>mojej/naszej oferty zobowiązuję się do jej podpisania w miejscu i terminie określonym przez Zamawiającego,</w:t>
      </w:r>
    </w:p>
    <w:p w14:paraId="00EC1091" w14:textId="4B8A54E0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2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14E6F0A4" w14:textId="77777777" w:rsidR="001B754C" w:rsidRPr="00BA7106" w:rsidRDefault="001B754C" w:rsidP="001B754C">
      <w:pPr>
        <w:pStyle w:val="Akapitzlist"/>
        <w:spacing w:after="0" w:line="240" w:lineRule="auto"/>
        <w:ind w:left="567"/>
        <w:rPr>
          <w:bCs/>
        </w:rPr>
      </w:pPr>
    </w:p>
    <w:p w14:paraId="016BF076" w14:textId="5C810E68" w:rsidR="00D6029F" w:rsidRPr="00D6029F" w:rsidRDefault="00D6029F" w:rsidP="00D02119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D6029F">
        <w:t>Załącznikami do niniejszego formularza stanowiącymi integralną część oferty są oświadczenia, dokumenty i załączniki w postaci:</w:t>
      </w:r>
    </w:p>
    <w:p w14:paraId="7ABE2655" w14:textId="77777777" w:rsidR="0058162D" w:rsidRDefault="0058162D" w:rsidP="00A72EAF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…………………………………………………………………</w:t>
      </w:r>
    </w:p>
    <w:p w14:paraId="0520C172" w14:textId="4DF25854" w:rsidR="001B754C" w:rsidRDefault="0058162D" w:rsidP="0058162D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…………………………………………………………………</w:t>
      </w:r>
    </w:p>
    <w:p w14:paraId="65337910" w14:textId="22582870" w:rsidR="0058162D" w:rsidRDefault="0058162D" w:rsidP="0058162D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………………………………………………………………...</w:t>
      </w:r>
    </w:p>
    <w:p w14:paraId="2B141309" w14:textId="3C2B1042" w:rsidR="0058162D" w:rsidRDefault="0058162D" w:rsidP="0058162D">
      <w:pPr>
        <w:pStyle w:val="Akapitzlist"/>
        <w:spacing w:after="0" w:line="240" w:lineRule="auto"/>
        <w:ind w:left="1800"/>
      </w:pPr>
    </w:p>
    <w:p w14:paraId="29C1269D" w14:textId="180E3F84" w:rsidR="009F79AC" w:rsidRDefault="00924BC9" w:rsidP="00D02119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B86B04">
        <w:lastRenderedPageBreak/>
        <w:t xml:space="preserve">Oświadczam, </w:t>
      </w:r>
      <w:r w:rsidR="00A11442"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133E77">
        <w:rPr>
          <w:rStyle w:val="Odwoanieprzypisudolnego"/>
          <w:b/>
          <w:bCs/>
        </w:rPr>
        <w:footnoteReference w:id="3"/>
      </w:r>
      <w:r w:rsidRPr="00133E77">
        <w:rPr>
          <w:b/>
          <w:bCs/>
        </w:rPr>
        <w:t xml:space="preserve"> </w:t>
      </w:r>
      <w:r w:rsidRPr="00B86B04">
        <w:t>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4"/>
      </w:r>
      <w:r w:rsidRPr="00B86B04">
        <w:t>:</w:t>
      </w:r>
    </w:p>
    <w:p w14:paraId="71F33098" w14:textId="609419DF" w:rsidR="00E7672B" w:rsidRDefault="00D02119" w:rsidP="00A72EAF">
      <w:pPr>
        <w:spacing w:before="120" w:after="0" w:line="240" w:lineRule="auto"/>
        <w:ind w:left="284"/>
      </w:pPr>
      <w:r>
        <w:t>……………………………………………………………………………………………………………………………………………………………………</w:t>
      </w:r>
    </w:p>
    <w:p w14:paraId="15C2838B" w14:textId="77777777" w:rsidR="001B754C" w:rsidRDefault="001B754C" w:rsidP="00A72EAF">
      <w:pPr>
        <w:spacing w:before="120" w:after="0" w:line="240" w:lineRule="auto"/>
        <w:ind w:left="284"/>
      </w:pPr>
    </w:p>
    <w:p w14:paraId="16185970" w14:textId="6EC5927C" w:rsidR="00E62373" w:rsidRDefault="00E62373" w:rsidP="00D02119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CC6351">
        <w:rPr>
          <w:rFonts w:ascii="Calibri" w:eastAsia="Calibri" w:hAnsi="Calibri" w:cs="Times New Roman"/>
        </w:rPr>
        <w:t xml:space="preserve">Oświadczam, że jesteśmy/nie jesteśmy mikroprzedsiębiorstwem, małym lub średnim przedsiębiorstwem (zgodnie z definicją MŚP zawartą w załączniku I do Rozporządzenia Komisji UE Nr 651/2014 z dnia </w:t>
      </w:r>
      <w:r w:rsidR="00D02119">
        <w:rPr>
          <w:rFonts w:ascii="Calibri" w:eastAsia="Calibri" w:hAnsi="Calibri" w:cs="Times New Roman"/>
        </w:rPr>
        <w:br/>
      </w:r>
      <w:r w:rsidRPr="00CC6351">
        <w:rPr>
          <w:rFonts w:ascii="Calibri" w:eastAsia="Calibri" w:hAnsi="Calibri" w:cs="Times New Roman"/>
        </w:rPr>
        <w:t>17 czerwca 2014</w:t>
      </w:r>
      <w:r w:rsidR="003B683F">
        <w:rPr>
          <w:rFonts w:ascii="Calibri" w:eastAsia="Calibri" w:hAnsi="Calibri" w:cs="Times New Roman"/>
        </w:rPr>
        <w:t xml:space="preserve"> r.</w:t>
      </w:r>
      <w:r>
        <w:rPr>
          <w:rFonts w:ascii="Calibri" w:eastAsia="Calibri" w:hAnsi="Calibri" w:cs="Times New Roman"/>
        </w:rPr>
        <w:t>)</w:t>
      </w:r>
      <w:r w:rsidR="00133E77">
        <w:rPr>
          <w:rFonts w:ascii="Calibri" w:eastAsia="Calibri" w:hAnsi="Calibri" w:cs="Times New Roman"/>
        </w:rPr>
        <w:t xml:space="preserve"> </w:t>
      </w:r>
      <w:r w:rsidRPr="00133E77">
        <w:rPr>
          <w:b/>
          <w:bCs/>
          <w:vertAlign w:val="superscript"/>
        </w:rPr>
        <w:footnoteReference w:id="5"/>
      </w:r>
      <w:r w:rsidRPr="00133E77">
        <w:rPr>
          <w:b/>
          <w:bCs/>
        </w:rPr>
        <w:t xml:space="preserve"> </w:t>
      </w:r>
      <w:r w:rsidR="003B683F" w:rsidRPr="003B683F">
        <w:t>.</w:t>
      </w:r>
    </w:p>
    <w:p w14:paraId="3F2BECE3" w14:textId="77777777" w:rsidR="00E62373" w:rsidRPr="00575BDB" w:rsidRDefault="00E62373" w:rsidP="00E62373">
      <w:pPr>
        <w:pStyle w:val="Akapitzlist"/>
        <w:spacing w:after="0" w:line="240" w:lineRule="auto"/>
        <w:ind w:left="284"/>
        <w:rPr>
          <w:sz w:val="12"/>
          <w:szCs w:val="12"/>
        </w:rPr>
      </w:pPr>
    </w:p>
    <w:p w14:paraId="1218380A" w14:textId="77777777" w:rsidR="003B683F" w:rsidRDefault="003B683F" w:rsidP="00E62373">
      <w:pPr>
        <w:spacing w:after="0" w:line="24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</w:p>
    <w:p w14:paraId="132B9A15" w14:textId="6EF397EC" w:rsidR="00E62373" w:rsidRPr="00F70544" w:rsidRDefault="00E62373" w:rsidP="00E62373">
      <w:pPr>
        <w:spacing w:after="0" w:line="24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Zgodnie z art. 7 ust. 1 pkt</w:t>
      </w:r>
      <w:r>
        <w:rPr>
          <w:rFonts w:ascii="Calibri" w:eastAsia="Calibri" w:hAnsi="Calibri" w:cs="Times New Roman"/>
          <w:i/>
          <w:sz w:val="20"/>
          <w:szCs w:val="20"/>
        </w:rPr>
        <w:t xml:space="preserve"> 1,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2 i pkt 3 ustawy z dnia 6 marca 2018 r. prawo przedsiębiorców:</w:t>
      </w:r>
    </w:p>
    <w:p w14:paraId="0AC2D466" w14:textId="77777777" w:rsidR="00E62373" w:rsidRPr="0058357D" w:rsidRDefault="00E62373" w:rsidP="00E62373">
      <w:pPr>
        <w:spacing w:after="0" w:line="240" w:lineRule="auto"/>
        <w:ind w:left="284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  <w:u w:val="single"/>
        </w:rPr>
        <w:t xml:space="preserve">Za </w:t>
      </w:r>
      <w:proofErr w:type="spellStart"/>
      <w:r>
        <w:rPr>
          <w:rFonts w:ascii="Calibri" w:eastAsia="Calibri" w:hAnsi="Calibri" w:cs="Times New Roman"/>
          <w:i/>
          <w:sz w:val="20"/>
          <w:szCs w:val="20"/>
          <w:u w:val="single"/>
        </w:rPr>
        <w:t>mikroprzedsiębiorcę</w:t>
      </w:r>
      <w:proofErr w:type="spellEnd"/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co najmniej jednym roku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dwóch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ostatnich lat obrotowych spełniał łącznie następujące warunki:</w:t>
      </w:r>
    </w:p>
    <w:p w14:paraId="6F5B0C71" w14:textId="77777777" w:rsidR="00E62373" w:rsidRPr="0058357D" w:rsidRDefault="00E62373" w:rsidP="00E62373">
      <w:pPr>
        <w:pStyle w:val="Akapitzlist"/>
        <w:numPr>
          <w:ilvl w:val="0"/>
          <w:numId w:val="71"/>
        </w:numPr>
        <w:spacing w:after="0" w:line="24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zatrudniał średniorocznie mniej niż 10 pracowników oraz </w:t>
      </w:r>
    </w:p>
    <w:p w14:paraId="12F93E85" w14:textId="77777777" w:rsidR="00E62373" w:rsidRPr="005D72BD" w:rsidRDefault="00E62373" w:rsidP="00E62373">
      <w:pPr>
        <w:pStyle w:val="Akapitzlist"/>
        <w:numPr>
          <w:ilvl w:val="0"/>
          <w:numId w:val="71"/>
        </w:numPr>
        <w:spacing w:after="0" w:line="24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>osiągnął roczny obrót netto ze sprzedaży towarów, wyrobów i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usług oraz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operacji finansowych nieprzekraczający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euro, lub sumy aktywów jego bilansu sporządzonego na koniec jednego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tych lat nie przekroczyły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</w:t>
      </w:r>
      <w:r>
        <w:rPr>
          <w:rFonts w:ascii="Calibri" w:eastAsia="Calibri" w:hAnsi="Calibri" w:cs="Times New Roman"/>
          <w:i/>
          <w:sz w:val="20"/>
          <w:szCs w:val="20"/>
        </w:rPr>
        <w:t>ro</w:t>
      </w:r>
    </w:p>
    <w:p w14:paraId="7EE02458" w14:textId="77777777" w:rsidR="00E62373" w:rsidRPr="00F70544" w:rsidRDefault="00E62373" w:rsidP="00E62373">
      <w:pPr>
        <w:spacing w:after="0" w:line="24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małego przedsiębiorcę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 łącznie następujące warunki:</w:t>
      </w:r>
    </w:p>
    <w:p w14:paraId="77DF2E5D" w14:textId="77777777" w:rsidR="00E62373" w:rsidRPr="00F70544" w:rsidRDefault="00E62373" w:rsidP="00E62373">
      <w:pPr>
        <w:spacing w:after="0" w:line="24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50 pracowników oraz</w:t>
      </w:r>
    </w:p>
    <w:p w14:paraId="4802A34A" w14:textId="77777777" w:rsidR="00E62373" w:rsidRPr="00F70544" w:rsidRDefault="00E62373" w:rsidP="00E62373">
      <w:pPr>
        <w:spacing w:after="0" w:line="24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mikroprzedsiębiorcą.</w:t>
      </w:r>
    </w:p>
    <w:p w14:paraId="283F3150" w14:textId="77777777" w:rsidR="00E62373" w:rsidRPr="00F70544" w:rsidRDefault="00E62373" w:rsidP="00E62373">
      <w:pPr>
        <w:spacing w:after="0" w:line="24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średniego przedsiębiorę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spełniał łącznie następujące warunki:</w:t>
      </w:r>
    </w:p>
    <w:p w14:paraId="1B53A554" w14:textId="77777777" w:rsidR="00E62373" w:rsidRPr="00F70544" w:rsidRDefault="00E62373" w:rsidP="00E62373">
      <w:pPr>
        <w:spacing w:after="0" w:line="24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250 pracowników oraz</w:t>
      </w:r>
    </w:p>
    <w:p w14:paraId="72FA4421" w14:textId="77777777" w:rsidR="00E62373" w:rsidRPr="004D5AF9" w:rsidRDefault="00E62373" w:rsidP="00E62373">
      <w:pPr>
        <w:spacing w:after="0" w:line="24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mikroprzedsiębiorcą ani małym przedsiębiorcą</w:t>
      </w:r>
      <w:r w:rsidRPr="00575BDB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5176BBB2" w14:textId="60EADAF6" w:rsidR="00791CA5" w:rsidRDefault="00791CA5" w:rsidP="00E62373">
      <w:pPr>
        <w:spacing w:after="0" w:line="240" w:lineRule="auto"/>
      </w:pPr>
    </w:p>
    <w:p w14:paraId="29396C1F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sz w:val="18"/>
          <w:szCs w:val="18"/>
          <w:lang w:eastAsia="pl-PL"/>
        </w:rPr>
      </w:pPr>
    </w:p>
    <w:p w14:paraId="6A04A5E2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65E96F3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8C38515" w14:textId="318850D2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55915EE8" w14:textId="31C41F0E" w:rsidR="00BA764D" w:rsidRDefault="00BA764D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4BE83C85" w14:textId="77777777" w:rsidR="005E59F1" w:rsidRDefault="005E59F1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0382C7D" w14:textId="77777777" w:rsidR="00BA764D" w:rsidRDefault="00BA764D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6A838346" w14:textId="65D1B2C1" w:rsidR="00076F7F" w:rsidRPr="00BA764D" w:rsidRDefault="00076F7F" w:rsidP="00F63995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DOKUMENT NALEŻY </w:t>
      </w:r>
      <w:r w:rsidR="00565B6A"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OPATRZYĆ KWALIFIKOWANYM PODPISEM ELEKTRONICZNYM, PODPISEM ZAUFANYM LUB PODPISEM OSOBISTYM.</w:t>
      </w:r>
    </w:p>
    <w:p w14:paraId="014821FD" w14:textId="1342F281" w:rsidR="003D5E7E" w:rsidRPr="00BA764D" w:rsidRDefault="00565B6A" w:rsidP="00F63995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sz w:val="18"/>
          <w:szCs w:val="18"/>
          <w:lang w:eastAsia="pl-PL"/>
        </w:rPr>
      </w:pPr>
      <w:r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UWAGA! </w:t>
      </w:r>
      <w:r w:rsidR="00782141"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3D5E7E" w:rsidRPr="00BA764D" w:rsidSect="003D5E7E">
      <w:headerReference w:type="default" r:id="rId11"/>
      <w:footerReference w:type="default" r:id="rId12"/>
      <w:headerReference w:type="first" r:id="rId13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3FCD5" w14:textId="77777777" w:rsidR="0055255F" w:rsidRDefault="0055255F" w:rsidP="00597E0F">
      <w:pPr>
        <w:spacing w:after="0" w:line="240" w:lineRule="auto"/>
      </w:pPr>
      <w:r>
        <w:separator/>
      </w:r>
    </w:p>
  </w:endnote>
  <w:endnote w:type="continuationSeparator" w:id="0">
    <w:p w14:paraId="0D9E765D" w14:textId="77777777" w:rsidR="0055255F" w:rsidRDefault="0055255F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9C5F4" w14:textId="77777777" w:rsidR="0055255F" w:rsidRDefault="0055255F" w:rsidP="00597E0F">
      <w:pPr>
        <w:spacing w:after="0" w:line="240" w:lineRule="auto"/>
      </w:pPr>
      <w:r>
        <w:separator/>
      </w:r>
    </w:p>
  </w:footnote>
  <w:footnote w:type="continuationSeparator" w:id="0">
    <w:p w14:paraId="28B80D08" w14:textId="77777777" w:rsidR="0055255F" w:rsidRDefault="0055255F" w:rsidP="00597E0F">
      <w:pPr>
        <w:spacing w:after="0" w:line="240" w:lineRule="auto"/>
      </w:pPr>
      <w:r>
        <w:continuationSeparator/>
      </w:r>
    </w:p>
  </w:footnote>
  <w:footnote w:id="1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6A502578" w14:textId="77777777" w:rsidR="00EA19EE" w:rsidRDefault="00EA19E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1FBA5412" w14:textId="6567205A" w:rsidR="00EA19EE" w:rsidRDefault="00EA19EE" w:rsidP="00903A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2CDF0B4D" w14:textId="77777777" w:rsidR="00E62373" w:rsidRDefault="00E62373" w:rsidP="00E6237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AB96" w14:textId="77777777" w:rsidR="007F34B3" w:rsidRDefault="007F34B3" w:rsidP="007F34B3">
    <w:pPr>
      <w:pStyle w:val="Nagwek"/>
      <w:jc w:val="right"/>
      <w:rPr>
        <w:rFonts w:cs="Calibri"/>
        <w:b/>
        <w:sz w:val="20"/>
        <w:szCs w:val="20"/>
      </w:rPr>
    </w:pPr>
  </w:p>
  <w:p w14:paraId="26D4387E" w14:textId="44B24198" w:rsidR="007F34B3" w:rsidRPr="00A641DF" w:rsidRDefault="007F34B3" w:rsidP="007F34B3">
    <w:pPr>
      <w:pStyle w:val="Nagwek"/>
      <w:rPr>
        <w:rFonts w:cs="Calibri"/>
        <w:b/>
        <w:sz w:val="18"/>
        <w:szCs w:val="18"/>
      </w:rPr>
    </w:pPr>
    <w:r w:rsidRPr="00A641DF">
      <w:rPr>
        <w:rFonts w:cs="Calibri"/>
        <w:b/>
        <w:sz w:val="18"/>
        <w:szCs w:val="18"/>
      </w:rPr>
      <w:t>Nr postępowania</w:t>
    </w:r>
    <w:r w:rsidR="00133E77" w:rsidRPr="00A641DF">
      <w:rPr>
        <w:rFonts w:cs="Calibri"/>
        <w:b/>
        <w:sz w:val="18"/>
        <w:szCs w:val="18"/>
      </w:rPr>
      <w:t xml:space="preserve"> </w:t>
    </w:r>
    <w:r w:rsidR="00A641DF" w:rsidRPr="00A641DF">
      <w:rPr>
        <w:rFonts w:cs="Calibri"/>
        <w:b/>
        <w:sz w:val="18"/>
        <w:szCs w:val="18"/>
      </w:rPr>
      <w:t>1</w:t>
    </w:r>
    <w:r w:rsidR="00133E77" w:rsidRPr="00A641DF">
      <w:rPr>
        <w:rFonts w:cs="Calibri"/>
        <w:b/>
        <w:sz w:val="18"/>
        <w:szCs w:val="18"/>
      </w:rPr>
      <w:t>8</w:t>
    </w:r>
    <w:r w:rsidRPr="00A641DF">
      <w:rPr>
        <w:rFonts w:cs="Calibri"/>
        <w:b/>
        <w:sz w:val="18"/>
        <w:szCs w:val="18"/>
      </w:rPr>
      <w:t>/T/2021</w:t>
    </w:r>
  </w:p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2"/>
  </w:num>
  <w:num w:numId="2">
    <w:abstractNumId w:val="39"/>
  </w:num>
  <w:num w:numId="3">
    <w:abstractNumId w:val="65"/>
  </w:num>
  <w:num w:numId="4">
    <w:abstractNumId w:val="50"/>
  </w:num>
  <w:num w:numId="5">
    <w:abstractNumId w:val="47"/>
  </w:num>
  <w:num w:numId="6">
    <w:abstractNumId w:val="80"/>
  </w:num>
  <w:num w:numId="7">
    <w:abstractNumId w:val="19"/>
  </w:num>
  <w:num w:numId="8">
    <w:abstractNumId w:val="5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6"/>
  </w:num>
  <w:num w:numId="20">
    <w:abstractNumId w:val="17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52"/>
  </w:num>
  <w:num w:numId="29">
    <w:abstractNumId w:val="76"/>
  </w:num>
  <w:num w:numId="30">
    <w:abstractNumId w:val="59"/>
  </w:num>
  <w:num w:numId="31">
    <w:abstractNumId w:val="62"/>
  </w:num>
  <w:num w:numId="32">
    <w:abstractNumId w:val="35"/>
  </w:num>
  <w:num w:numId="33">
    <w:abstractNumId w:val="48"/>
  </w:num>
  <w:num w:numId="34">
    <w:abstractNumId w:val="73"/>
  </w:num>
  <w:num w:numId="35">
    <w:abstractNumId w:val="46"/>
  </w:num>
  <w:num w:numId="36">
    <w:abstractNumId w:val="84"/>
  </w:num>
  <w:num w:numId="37">
    <w:abstractNumId w:val="57"/>
  </w:num>
  <w:num w:numId="38">
    <w:abstractNumId w:val="40"/>
  </w:num>
  <w:num w:numId="39">
    <w:abstractNumId w:val="79"/>
  </w:num>
  <w:num w:numId="40">
    <w:abstractNumId w:val="70"/>
  </w:num>
  <w:num w:numId="41">
    <w:abstractNumId w:val="36"/>
  </w:num>
  <w:num w:numId="42">
    <w:abstractNumId w:val="86"/>
  </w:num>
  <w:num w:numId="43">
    <w:abstractNumId w:val="81"/>
  </w:num>
  <w:num w:numId="44">
    <w:abstractNumId w:val="45"/>
  </w:num>
  <w:num w:numId="45">
    <w:abstractNumId w:val="37"/>
  </w:num>
  <w:num w:numId="46">
    <w:abstractNumId w:val="75"/>
  </w:num>
  <w:num w:numId="47">
    <w:abstractNumId w:val="68"/>
  </w:num>
  <w:num w:numId="48">
    <w:abstractNumId w:val="56"/>
  </w:num>
  <w:num w:numId="49">
    <w:abstractNumId w:val="83"/>
  </w:num>
  <w:num w:numId="50">
    <w:abstractNumId w:val="58"/>
  </w:num>
  <w:num w:numId="51">
    <w:abstractNumId w:val="38"/>
  </w:num>
  <w:num w:numId="52">
    <w:abstractNumId w:val="51"/>
  </w:num>
  <w:num w:numId="53">
    <w:abstractNumId w:val="88"/>
  </w:num>
  <w:num w:numId="54">
    <w:abstractNumId w:val="69"/>
  </w:num>
  <w:num w:numId="55">
    <w:abstractNumId w:val="64"/>
  </w:num>
  <w:num w:numId="56">
    <w:abstractNumId w:val="67"/>
  </w:num>
  <w:num w:numId="57">
    <w:abstractNumId w:val="78"/>
  </w:num>
  <w:num w:numId="58">
    <w:abstractNumId w:val="41"/>
  </w:num>
  <w:num w:numId="59">
    <w:abstractNumId w:val="77"/>
  </w:num>
  <w:num w:numId="60">
    <w:abstractNumId w:val="87"/>
  </w:num>
  <w:num w:numId="61">
    <w:abstractNumId w:val="85"/>
  </w:num>
  <w:num w:numId="62">
    <w:abstractNumId w:val="60"/>
  </w:num>
  <w:num w:numId="63">
    <w:abstractNumId w:val="66"/>
  </w:num>
  <w:num w:numId="64">
    <w:abstractNumId w:val="44"/>
  </w:num>
  <w:num w:numId="65">
    <w:abstractNumId w:val="43"/>
  </w:num>
  <w:num w:numId="66">
    <w:abstractNumId w:val="54"/>
  </w:num>
  <w:num w:numId="67">
    <w:abstractNumId w:val="55"/>
  </w:num>
  <w:num w:numId="68">
    <w:abstractNumId w:val="74"/>
  </w:num>
  <w:num w:numId="69">
    <w:abstractNumId w:val="63"/>
  </w:num>
  <w:num w:numId="70">
    <w:abstractNumId w:val="49"/>
  </w:num>
  <w:num w:numId="71">
    <w:abstractNumId w:val="4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6E22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A6C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3E77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1BC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54C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C9A"/>
    <w:rsid w:val="00245FE2"/>
    <w:rsid w:val="0024642A"/>
    <w:rsid w:val="00246473"/>
    <w:rsid w:val="00250C4D"/>
    <w:rsid w:val="00250DA2"/>
    <w:rsid w:val="0025119C"/>
    <w:rsid w:val="00251812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5BE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D38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095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11E"/>
    <w:rsid w:val="00343428"/>
    <w:rsid w:val="00343F1D"/>
    <w:rsid w:val="00344EC1"/>
    <w:rsid w:val="00344F5D"/>
    <w:rsid w:val="0034544D"/>
    <w:rsid w:val="003458A9"/>
    <w:rsid w:val="0034693C"/>
    <w:rsid w:val="00346E10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0D8A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3E80"/>
    <w:rsid w:val="003B49C9"/>
    <w:rsid w:val="003B4E6E"/>
    <w:rsid w:val="003B50BF"/>
    <w:rsid w:val="003B5FC7"/>
    <w:rsid w:val="003B6289"/>
    <w:rsid w:val="003B62FF"/>
    <w:rsid w:val="003B64FA"/>
    <w:rsid w:val="003B683F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50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0F"/>
    <w:rsid w:val="00401E45"/>
    <w:rsid w:val="0040334C"/>
    <w:rsid w:val="004040C7"/>
    <w:rsid w:val="0040439C"/>
    <w:rsid w:val="004044A2"/>
    <w:rsid w:val="004047BC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4FD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28AD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55F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A5E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162D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2C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2BD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59F1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3AA2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3B39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6EF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C1C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1A4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79"/>
    <w:rsid w:val="007932A3"/>
    <w:rsid w:val="007936BD"/>
    <w:rsid w:val="00793B18"/>
    <w:rsid w:val="00793BC9"/>
    <w:rsid w:val="00794856"/>
    <w:rsid w:val="00795391"/>
    <w:rsid w:val="0079636D"/>
    <w:rsid w:val="0079655A"/>
    <w:rsid w:val="00797687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0A24"/>
    <w:rsid w:val="007F150C"/>
    <w:rsid w:val="007F1A15"/>
    <w:rsid w:val="007F1E62"/>
    <w:rsid w:val="007F2AA2"/>
    <w:rsid w:val="007F2CA6"/>
    <w:rsid w:val="007F2D8D"/>
    <w:rsid w:val="007F34B3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35D9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A5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6C6C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74F3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2E2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4AC3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21C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282"/>
    <w:rsid w:val="00A26836"/>
    <w:rsid w:val="00A26EF1"/>
    <w:rsid w:val="00A27B37"/>
    <w:rsid w:val="00A30D3F"/>
    <w:rsid w:val="00A3113B"/>
    <w:rsid w:val="00A31177"/>
    <w:rsid w:val="00A312F1"/>
    <w:rsid w:val="00A318D0"/>
    <w:rsid w:val="00A3225D"/>
    <w:rsid w:val="00A32CC0"/>
    <w:rsid w:val="00A34AD0"/>
    <w:rsid w:val="00A34FF0"/>
    <w:rsid w:val="00A35116"/>
    <w:rsid w:val="00A352F1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1DF"/>
    <w:rsid w:val="00A648E3"/>
    <w:rsid w:val="00A64A4E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67EBA"/>
    <w:rsid w:val="00A70294"/>
    <w:rsid w:val="00A70D4F"/>
    <w:rsid w:val="00A70E00"/>
    <w:rsid w:val="00A71963"/>
    <w:rsid w:val="00A71B36"/>
    <w:rsid w:val="00A71DC2"/>
    <w:rsid w:val="00A72ABF"/>
    <w:rsid w:val="00A72D2F"/>
    <w:rsid w:val="00A72EA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0DC7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A1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01E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A764D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E7521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11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1D59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3B5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82E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831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172C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2373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3F32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233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62C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3995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666A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9CF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NagwekZnak1">
    <w:name w:val="Nagłówek Znak1"/>
    <w:uiPriority w:val="99"/>
    <w:rsid w:val="007F34B3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2897</TotalTime>
  <Pages>1</Pages>
  <Words>1133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spółka</cp:lastModifiedBy>
  <cp:revision>10</cp:revision>
  <cp:lastPrinted>2020-08-06T13:47:00Z</cp:lastPrinted>
  <dcterms:created xsi:type="dcterms:W3CDTF">2020-04-27T20:49:00Z</dcterms:created>
  <dcterms:modified xsi:type="dcterms:W3CDTF">2021-11-11T11:28:00Z</dcterms:modified>
</cp:coreProperties>
</file>