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114CF6" w14:textId="77777777" w:rsidR="00D139BD" w:rsidRPr="00E76E43" w:rsidRDefault="00D139BD" w:rsidP="00D139BD">
      <w:pPr>
        <w:pStyle w:val="Bezodstpw"/>
        <w:spacing w:line="276" w:lineRule="auto"/>
        <w:jc w:val="both"/>
        <w:rPr>
          <w:rFonts w:ascii="Calibri" w:hAnsi="Calibri"/>
          <w:b/>
        </w:rPr>
      </w:pPr>
      <w:r w:rsidRPr="00E76E43">
        <w:rPr>
          <w:rFonts w:ascii="Calibri" w:hAnsi="Calibri"/>
          <w:b/>
        </w:rPr>
        <w:t>Wykonawcy wspólnie ubiegający się o udzielenie zamówienia:</w:t>
      </w:r>
    </w:p>
    <w:p w14:paraId="03C23F5B" w14:textId="77777777" w:rsidR="00D139BD" w:rsidRDefault="00D139BD" w:rsidP="00D139BD">
      <w:pPr>
        <w:pStyle w:val="Bezodstpw"/>
        <w:spacing w:line="276" w:lineRule="auto"/>
        <w:jc w:val="both"/>
        <w:rPr>
          <w:rFonts w:ascii="Calibri" w:hAnsi="Calibri"/>
        </w:rPr>
      </w:pPr>
    </w:p>
    <w:p w14:paraId="4E052C32" w14:textId="77777777" w:rsidR="00D139BD" w:rsidRPr="00E76E43" w:rsidRDefault="00D139BD" w:rsidP="00D139BD">
      <w:pPr>
        <w:pStyle w:val="Bezodstpw"/>
        <w:spacing w:line="276" w:lineRule="auto"/>
        <w:jc w:val="both"/>
        <w:rPr>
          <w:rFonts w:ascii="Calibri" w:hAnsi="Calibri"/>
        </w:rPr>
      </w:pPr>
      <w:r w:rsidRPr="00E76E43">
        <w:rPr>
          <w:rFonts w:ascii="Calibri" w:hAnsi="Calibri"/>
        </w:rPr>
        <w:t>Nazwa:……………….…………………………….…………...………………………………………………………………….……</w:t>
      </w:r>
    </w:p>
    <w:p w14:paraId="377D6576" w14:textId="77777777" w:rsidR="00D139BD" w:rsidRPr="00E76E43" w:rsidRDefault="00D139BD" w:rsidP="00D139BD">
      <w:pPr>
        <w:pStyle w:val="Bezodstpw"/>
        <w:spacing w:line="276" w:lineRule="auto"/>
        <w:jc w:val="both"/>
        <w:rPr>
          <w:rFonts w:ascii="Calibri" w:hAnsi="Calibri"/>
        </w:rPr>
      </w:pPr>
      <w:r w:rsidRPr="00E76E43">
        <w:rPr>
          <w:rFonts w:ascii="Calibri" w:hAnsi="Calibri"/>
        </w:rPr>
        <w:t>………………………………………………………………..………………...…………………………………………………………..</w:t>
      </w:r>
    </w:p>
    <w:p w14:paraId="60AA3DE7" w14:textId="77777777" w:rsidR="00D139BD" w:rsidRPr="00E76E43" w:rsidRDefault="00D139BD" w:rsidP="00D139BD">
      <w:pPr>
        <w:pStyle w:val="Bezodstpw"/>
        <w:spacing w:line="276" w:lineRule="auto"/>
        <w:jc w:val="both"/>
        <w:rPr>
          <w:rFonts w:ascii="Calibri" w:hAnsi="Calibri"/>
        </w:rPr>
      </w:pPr>
      <w:r w:rsidRPr="00E76E43">
        <w:rPr>
          <w:rFonts w:ascii="Calibri" w:hAnsi="Calibri"/>
        </w:rPr>
        <w:t>Adres:………………………………………………………………………….……………….............................................</w:t>
      </w:r>
    </w:p>
    <w:p w14:paraId="7E159F2E" w14:textId="77777777" w:rsidR="00D139BD" w:rsidRPr="00E76E43" w:rsidRDefault="00D139BD" w:rsidP="00D139BD">
      <w:pPr>
        <w:pStyle w:val="Bezodstpw"/>
        <w:spacing w:line="276" w:lineRule="auto"/>
        <w:jc w:val="both"/>
        <w:rPr>
          <w:rFonts w:ascii="Calibri" w:hAnsi="Calibri"/>
        </w:rPr>
      </w:pPr>
      <w:r w:rsidRPr="00E76E43">
        <w:rPr>
          <w:rFonts w:ascii="Calibri" w:hAnsi="Calibri"/>
        </w:rPr>
        <w:t>………………………………………………………………..…………………………………………......................................</w:t>
      </w:r>
    </w:p>
    <w:p w14:paraId="1E88A6DE" w14:textId="77777777" w:rsidR="00D139BD" w:rsidRPr="00E76E43" w:rsidRDefault="00D139BD" w:rsidP="00D139BD">
      <w:pPr>
        <w:pStyle w:val="Bezodstpw"/>
        <w:spacing w:line="276" w:lineRule="auto"/>
        <w:jc w:val="both"/>
        <w:rPr>
          <w:rFonts w:ascii="Calibri" w:hAnsi="Calibri"/>
        </w:rPr>
      </w:pPr>
      <w:r w:rsidRPr="00E76E43">
        <w:rPr>
          <w:rFonts w:ascii="Calibri" w:hAnsi="Calibri"/>
        </w:rPr>
        <w:t>NIP:………………………………………………………………………………………………………………………………………...</w:t>
      </w:r>
    </w:p>
    <w:p w14:paraId="7B764F90" w14:textId="77777777" w:rsidR="00D139BD" w:rsidRPr="00E76E43" w:rsidRDefault="00D139BD" w:rsidP="00D139BD">
      <w:pPr>
        <w:pStyle w:val="Bezodstpw"/>
        <w:spacing w:line="276" w:lineRule="auto"/>
        <w:jc w:val="both"/>
        <w:rPr>
          <w:rFonts w:ascii="Calibri" w:hAnsi="Calibri"/>
        </w:rPr>
      </w:pPr>
      <w:r w:rsidRPr="00E76E43">
        <w:rPr>
          <w:rFonts w:ascii="Calibri" w:hAnsi="Calibri"/>
        </w:rPr>
        <w:t>REGON: ………………………………………………………………………………………………………………………...………</w:t>
      </w:r>
    </w:p>
    <w:p w14:paraId="04D73B01" w14:textId="77777777" w:rsidR="00D139BD" w:rsidRPr="00E76E43" w:rsidRDefault="00D139BD" w:rsidP="00D139BD">
      <w:pPr>
        <w:pStyle w:val="Bezodstpw"/>
        <w:spacing w:after="480" w:line="276" w:lineRule="auto"/>
        <w:jc w:val="both"/>
        <w:rPr>
          <w:rFonts w:ascii="Calibri" w:hAnsi="Calibri"/>
          <w:highlight w:val="yellow"/>
        </w:rPr>
      </w:pPr>
      <w:r w:rsidRPr="00E76E43">
        <w:rPr>
          <w:rFonts w:ascii="Calibri" w:hAnsi="Calibri"/>
        </w:rPr>
        <w:t>KRS:………………………………………………………………………………………………………………………...….………..</w:t>
      </w:r>
    </w:p>
    <w:p w14:paraId="4FFF5A39" w14:textId="77777777" w:rsidR="00D139BD" w:rsidRPr="00E76E43" w:rsidRDefault="00D139BD" w:rsidP="00D139BD">
      <w:pPr>
        <w:pStyle w:val="Bezodstpw"/>
        <w:spacing w:line="276" w:lineRule="auto"/>
        <w:jc w:val="center"/>
        <w:rPr>
          <w:rFonts w:ascii="Calibri" w:hAnsi="Calibri"/>
          <w:b/>
        </w:rPr>
      </w:pPr>
      <w:r w:rsidRPr="00E76E43">
        <w:rPr>
          <w:rFonts w:ascii="Calibri" w:hAnsi="Calibri"/>
          <w:b/>
        </w:rPr>
        <w:t>O</w:t>
      </w:r>
      <w:r w:rsidRPr="00E76E43">
        <w:rPr>
          <w:rFonts w:ascii="Calibri" w:eastAsia="Arial,Bold" w:hAnsi="Calibri"/>
          <w:b/>
        </w:rPr>
        <w:t>Ś</w:t>
      </w:r>
      <w:r w:rsidRPr="00E76E43">
        <w:rPr>
          <w:rFonts w:ascii="Calibri" w:hAnsi="Calibri"/>
          <w:b/>
        </w:rPr>
        <w:t>WIADCZENIE</w:t>
      </w:r>
    </w:p>
    <w:p w14:paraId="123513C7" w14:textId="77777777" w:rsidR="00D139BD" w:rsidRPr="00E76E43" w:rsidRDefault="00D139BD" w:rsidP="00D139BD">
      <w:pPr>
        <w:pStyle w:val="Bezodstpw"/>
        <w:spacing w:line="276" w:lineRule="auto"/>
        <w:jc w:val="center"/>
        <w:rPr>
          <w:rFonts w:ascii="Calibri" w:hAnsi="Calibri"/>
          <w:b/>
        </w:rPr>
      </w:pPr>
      <w:r w:rsidRPr="00E76E43">
        <w:rPr>
          <w:rFonts w:ascii="Calibri" w:hAnsi="Calibri"/>
          <w:b/>
        </w:rPr>
        <w:t>składane na podstawie art. 117 ust. 4 ustawy Prawo zamówień publicznych</w:t>
      </w:r>
    </w:p>
    <w:p w14:paraId="19446F52" w14:textId="77777777" w:rsidR="00D139BD" w:rsidRPr="00E76E43" w:rsidRDefault="00D139BD" w:rsidP="00D139BD">
      <w:pPr>
        <w:pStyle w:val="Bezodstpw"/>
        <w:spacing w:after="480" w:line="276" w:lineRule="auto"/>
        <w:jc w:val="center"/>
        <w:rPr>
          <w:rFonts w:ascii="Calibri" w:hAnsi="Calibri"/>
          <w:b/>
        </w:rPr>
      </w:pPr>
      <w:r w:rsidRPr="00E76E43">
        <w:rPr>
          <w:rFonts w:ascii="Calibri" w:hAnsi="Calibri"/>
          <w:b/>
        </w:rPr>
        <w:t>DOTYCZĄCE WYKONAWCÓW WSPÓLNIE UBIEGAJĄCYCH SIĘ O UDZIELENIE ZAMÓWIENIA</w:t>
      </w:r>
    </w:p>
    <w:p w14:paraId="716F4ED7" w14:textId="77777777" w:rsidR="003D5FA4" w:rsidRDefault="00D139BD" w:rsidP="00D139BD">
      <w:pPr>
        <w:autoSpaceDE w:val="0"/>
        <w:autoSpaceDN w:val="0"/>
        <w:adjustRightInd w:val="0"/>
        <w:spacing w:after="480"/>
        <w:jc w:val="both"/>
        <w:rPr>
          <w:color w:val="000000"/>
          <w:sz w:val="24"/>
          <w:szCs w:val="24"/>
        </w:rPr>
      </w:pPr>
      <w:r w:rsidRPr="00E76E43">
        <w:rPr>
          <w:sz w:val="24"/>
          <w:szCs w:val="24"/>
        </w:rPr>
        <w:t xml:space="preserve">Na potrzeby postępowania o udzielenie zamówienia publicznego </w:t>
      </w:r>
      <w:r w:rsidRPr="00E76E43">
        <w:rPr>
          <w:color w:val="000000"/>
          <w:sz w:val="24"/>
          <w:szCs w:val="24"/>
        </w:rPr>
        <w:t xml:space="preserve">pn. </w:t>
      </w:r>
    </w:p>
    <w:p w14:paraId="563074D5" w14:textId="750D47F7" w:rsidR="00D139BD" w:rsidRPr="003D5FA4" w:rsidRDefault="003D5FA4" w:rsidP="003D5FA4">
      <w:pPr>
        <w:autoSpaceDE w:val="0"/>
        <w:autoSpaceDN w:val="0"/>
        <w:adjustRightInd w:val="0"/>
        <w:spacing w:after="480"/>
        <w:jc w:val="center"/>
        <w:rPr>
          <w:b/>
          <w:color w:val="000000"/>
          <w:sz w:val="24"/>
          <w:szCs w:val="24"/>
        </w:rPr>
      </w:pPr>
      <w:r w:rsidRPr="003D5FA4">
        <w:rPr>
          <w:b/>
          <w:bCs/>
          <w:sz w:val="24"/>
          <w:szCs w:val="24"/>
        </w:rPr>
        <w:t>Zimowe utrzymanie wybranych dróg w sezonie zimowym 2022/2023 na terenie Gminy Krynica-Zdrój</w:t>
      </w:r>
      <w:r w:rsidR="00EB54EE">
        <w:rPr>
          <w:b/>
          <w:bCs/>
          <w:sz w:val="24"/>
          <w:szCs w:val="24"/>
        </w:rPr>
        <w:t>-II</w:t>
      </w:r>
    </w:p>
    <w:p w14:paraId="1BFEEA6B" w14:textId="77777777" w:rsidR="00D139BD" w:rsidRPr="00E76E43" w:rsidRDefault="00D139BD" w:rsidP="00D139BD">
      <w:pPr>
        <w:pStyle w:val="Bezodstpw"/>
        <w:spacing w:line="276" w:lineRule="auto"/>
        <w:jc w:val="both"/>
        <w:rPr>
          <w:rFonts w:ascii="Calibri" w:hAnsi="Calibri"/>
        </w:rPr>
      </w:pPr>
      <w:r w:rsidRPr="00E76E43">
        <w:rPr>
          <w:rFonts w:ascii="Calibri" w:hAnsi="Calibri"/>
        </w:rPr>
        <w:t>Ja/my: ………………………………………………………………………………………</w:t>
      </w:r>
      <w:r>
        <w:rPr>
          <w:rFonts w:ascii="Calibri" w:hAnsi="Calibri"/>
        </w:rPr>
        <w:t>………………………………………............</w:t>
      </w:r>
      <w:r w:rsidRPr="00E76E43">
        <w:rPr>
          <w:rFonts w:ascii="Calibri" w:hAnsi="Calibri"/>
        </w:rPr>
        <w:t>…...</w:t>
      </w:r>
    </w:p>
    <w:p w14:paraId="1D73D8F3" w14:textId="77777777" w:rsidR="00D139BD" w:rsidRPr="004D6635" w:rsidRDefault="00D139BD" w:rsidP="00D139BD">
      <w:pPr>
        <w:pStyle w:val="Bezodstpw"/>
        <w:spacing w:after="120" w:line="276" w:lineRule="auto"/>
        <w:jc w:val="center"/>
        <w:rPr>
          <w:rFonts w:ascii="Calibri" w:hAnsi="Calibri"/>
          <w:sz w:val="20"/>
          <w:szCs w:val="20"/>
        </w:rPr>
      </w:pPr>
      <w:r w:rsidRPr="004D6635">
        <w:rPr>
          <w:rFonts w:ascii="Calibri" w:hAnsi="Calibri"/>
          <w:sz w:val="20"/>
          <w:szCs w:val="20"/>
        </w:rPr>
        <w:t>(imię i nazwisko osoby/osób upoważnionej/-ych do reprezentowania Wykonaw</w:t>
      </w:r>
      <w:r>
        <w:rPr>
          <w:rFonts w:ascii="Calibri" w:hAnsi="Calibri"/>
          <w:sz w:val="20"/>
          <w:szCs w:val="20"/>
        </w:rPr>
        <w:t>ców wspólnie ubiegających się o </w:t>
      </w:r>
      <w:r w:rsidRPr="004D6635">
        <w:rPr>
          <w:rFonts w:ascii="Calibri" w:hAnsi="Calibri"/>
          <w:sz w:val="20"/>
          <w:szCs w:val="20"/>
        </w:rPr>
        <w:t>udzielenie zamówienia)</w:t>
      </w:r>
    </w:p>
    <w:p w14:paraId="0056A019" w14:textId="77777777" w:rsidR="00D139BD" w:rsidRPr="00E76E43" w:rsidRDefault="00D139BD" w:rsidP="00D139BD">
      <w:pPr>
        <w:pStyle w:val="Bezodstpw"/>
        <w:spacing w:after="120" w:line="276" w:lineRule="auto"/>
        <w:jc w:val="both"/>
        <w:rPr>
          <w:rFonts w:ascii="Calibri" w:hAnsi="Calibri"/>
          <w:b/>
          <w:u w:val="single"/>
        </w:rPr>
      </w:pPr>
      <w:r w:rsidRPr="00E76E43">
        <w:rPr>
          <w:rFonts w:ascii="Calibri" w:hAnsi="Calibri"/>
        </w:rPr>
        <w:t>oświadczamy, co następuje:</w:t>
      </w:r>
    </w:p>
    <w:p w14:paraId="16488CF1" w14:textId="77777777" w:rsidR="00D139BD" w:rsidRPr="00E76E43" w:rsidRDefault="00D139BD" w:rsidP="00D139BD">
      <w:pPr>
        <w:pStyle w:val="Bezodstpw"/>
        <w:spacing w:after="120" w:line="276" w:lineRule="auto"/>
        <w:jc w:val="both"/>
        <w:rPr>
          <w:rFonts w:ascii="Calibri" w:hAnsi="Calibri"/>
        </w:rPr>
      </w:pPr>
      <w:r w:rsidRPr="00E76E43">
        <w:rPr>
          <w:rFonts w:ascii="Calibri" w:hAnsi="Calibri"/>
        </w:rPr>
        <w:t>Oświadczamy, iż następujące usługi</w:t>
      </w:r>
      <w:r w:rsidR="00E14283">
        <w:rPr>
          <w:rFonts w:ascii="Calibri" w:hAnsi="Calibri"/>
        </w:rPr>
        <w:t xml:space="preserve">/dostawy </w:t>
      </w:r>
      <w:r w:rsidRPr="00E76E43">
        <w:rPr>
          <w:rFonts w:ascii="Calibri" w:hAnsi="Calibri"/>
        </w:rPr>
        <w:t xml:space="preserve"> wykonają poszczególni Wykonawcy wspólnie ubiegający się o udzielenie zamówienia:</w:t>
      </w:r>
    </w:p>
    <w:p w14:paraId="7853B352" w14:textId="77777777" w:rsidR="00D139BD" w:rsidRPr="00E76E43" w:rsidRDefault="00D139BD" w:rsidP="00D139BD">
      <w:pPr>
        <w:pStyle w:val="Bezodstpw"/>
        <w:spacing w:after="120" w:line="276" w:lineRule="auto"/>
        <w:jc w:val="both"/>
        <w:rPr>
          <w:rFonts w:ascii="Calibri" w:hAnsi="Calibri"/>
        </w:rPr>
      </w:pPr>
      <w:r w:rsidRPr="00E76E43">
        <w:rPr>
          <w:rFonts w:ascii="Calibri" w:hAnsi="Calibri"/>
        </w:rPr>
        <w:t>Wykonawca (nazwa): …………………</w:t>
      </w:r>
      <w:r>
        <w:rPr>
          <w:rFonts w:ascii="Calibri" w:hAnsi="Calibri"/>
        </w:rPr>
        <w:t>………………….…..</w:t>
      </w:r>
      <w:r w:rsidRPr="00E76E43">
        <w:rPr>
          <w:rFonts w:ascii="Calibri" w:hAnsi="Calibri"/>
        </w:rPr>
        <w:t>……… wykona: ………</w:t>
      </w:r>
      <w:r>
        <w:rPr>
          <w:rFonts w:ascii="Calibri" w:hAnsi="Calibri"/>
        </w:rPr>
        <w:t>………</w:t>
      </w:r>
      <w:r w:rsidRPr="00E76E43">
        <w:rPr>
          <w:rFonts w:ascii="Calibri" w:hAnsi="Calibri"/>
        </w:rPr>
        <w:t>………………………...*</w:t>
      </w:r>
    </w:p>
    <w:p w14:paraId="3E133AB8" w14:textId="77777777" w:rsidR="00D139BD" w:rsidRPr="00E76E43" w:rsidRDefault="00D139BD" w:rsidP="00D139BD">
      <w:pPr>
        <w:pStyle w:val="Bezodstpw"/>
        <w:spacing w:after="120" w:line="276" w:lineRule="auto"/>
        <w:jc w:val="both"/>
        <w:rPr>
          <w:rFonts w:ascii="Calibri" w:hAnsi="Calibri"/>
        </w:rPr>
      </w:pPr>
      <w:r w:rsidRPr="00E76E43">
        <w:rPr>
          <w:rFonts w:ascii="Calibri" w:hAnsi="Calibri"/>
        </w:rPr>
        <w:t>Wykonawca (nazwa): …………………</w:t>
      </w:r>
      <w:r>
        <w:rPr>
          <w:rFonts w:ascii="Calibri" w:hAnsi="Calibri"/>
        </w:rPr>
        <w:t>………………….…..</w:t>
      </w:r>
      <w:r w:rsidRPr="00E76E43">
        <w:rPr>
          <w:rFonts w:ascii="Calibri" w:hAnsi="Calibri"/>
        </w:rPr>
        <w:t>……… wykona: ………</w:t>
      </w:r>
      <w:r>
        <w:rPr>
          <w:rFonts w:ascii="Calibri" w:hAnsi="Calibri"/>
        </w:rPr>
        <w:t>………</w:t>
      </w:r>
      <w:r w:rsidRPr="00E76E43">
        <w:rPr>
          <w:rFonts w:ascii="Calibri" w:hAnsi="Calibri"/>
        </w:rPr>
        <w:t>………………………...*</w:t>
      </w:r>
    </w:p>
    <w:p w14:paraId="02C0807C" w14:textId="77777777" w:rsidR="00D139BD" w:rsidRPr="00AA5E75" w:rsidRDefault="00D139BD" w:rsidP="00D139BD">
      <w:pPr>
        <w:pStyle w:val="Bezodstpw"/>
        <w:spacing w:after="120" w:line="276" w:lineRule="auto"/>
        <w:jc w:val="both"/>
        <w:rPr>
          <w:rFonts w:ascii="Calibri" w:hAnsi="Calibri"/>
          <w:sz w:val="20"/>
          <w:szCs w:val="20"/>
        </w:rPr>
      </w:pPr>
      <w:r w:rsidRPr="00AA5E75">
        <w:rPr>
          <w:rFonts w:ascii="Calibri" w:hAnsi="Calibri"/>
          <w:sz w:val="20"/>
          <w:szCs w:val="20"/>
        </w:rPr>
        <w:t>* - dostosować do ilości Wykonawców</w:t>
      </w:r>
    </w:p>
    <w:p w14:paraId="2E0DCE25" w14:textId="77777777" w:rsidR="00D139BD" w:rsidRDefault="00D139BD" w:rsidP="00D139BD">
      <w:pPr>
        <w:pStyle w:val="Bezodstpw"/>
        <w:tabs>
          <w:tab w:val="center" w:pos="7371"/>
        </w:tabs>
        <w:spacing w:before="720"/>
        <w:jc w:val="both"/>
        <w:rPr>
          <w:rFonts w:ascii="Calibri" w:hAnsi="Calibri"/>
          <w:sz w:val="16"/>
          <w:szCs w:val="16"/>
        </w:rPr>
      </w:pPr>
      <w:r>
        <w:rPr>
          <w:rFonts w:ascii="Calibri" w:hAnsi="Calibri"/>
          <w:sz w:val="16"/>
          <w:szCs w:val="16"/>
        </w:rPr>
        <w:tab/>
        <w:t>.........................................................................</w:t>
      </w:r>
    </w:p>
    <w:p w14:paraId="62AA24A7" w14:textId="77777777" w:rsidR="00D139BD" w:rsidRDefault="00D139BD" w:rsidP="00D139BD">
      <w:pPr>
        <w:pStyle w:val="Bezodstpw"/>
        <w:tabs>
          <w:tab w:val="center" w:pos="7371"/>
        </w:tabs>
        <w:jc w:val="both"/>
        <w:rPr>
          <w:rFonts w:ascii="Calibri" w:hAnsi="Calibri"/>
          <w:sz w:val="16"/>
          <w:szCs w:val="16"/>
        </w:rPr>
      </w:pPr>
      <w:r>
        <w:rPr>
          <w:rFonts w:ascii="Calibri" w:hAnsi="Calibri"/>
          <w:sz w:val="16"/>
          <w:szCs w:val="16"/>
        </w:rPr>
        <w:tab/>
        <w:t>Data; kwalifikowany podpis elektroniczny</w:t>
      </w:r>
    </w:p>
    <w:p w14:paraId="344D08E3" w14:textId="77777777" w:rsidR="00D139BD" w:rsidRDefault="00D139BD" w:rsidP="00D139BD">
      <w:pPr>
        <w:pStyle w:val="Bezodstpw"/>
        <w:tabs>
          <w:tab w:val="center" w:pos="7371"/>
        </w:tabs>
        <w:jc w:val="both"/>
        <w:rPr>
          <w:rFonts w:ascii="Calibri" w:hAnsi="Calibri"/>
          <w:sz w:val="16"/>
          <w:szCs w:val="16"/>
        </w:rPr>
      </w:pPr>
      <w:r>
        <w:rPr>
          <w:rFonts w:ascii="Calibri" w:hAnsi="Calibri"/>
          <w:sz w:val="16"/>
          <w:szCs w:val="16"/>
        </w:rPr>
        <w:tab/>
        <w:t>lub podpis zaufany lub podpis osobisty</w:t>
      </w:r>
    </w:p>
    <w:p w14:paraId="0A5ACDBA" w14:textId="77777777" w:rsidR="00604755" w:rsidRDefault="00604755"/>
    <w:sectPr w:rsidR="00604755" w:rsidSect="00DB0FD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81CB41" w14:textId="77777777" w:rsidR="0007551D" w:rsidRDefault="0007551D" w:rsidP="00D139BD">
      <w:pPr>
        <w:spacing w:after="0" w:line="240" w:lineRule="auto"/>
      </w:pPr>
      <w:r>
        <w:separator/>
      </w:r>
    </w:p>
  </w:endnote>
  <w:endnote w:type="continuationSeparator" w:id="0">
    <w:p w14:paraId="608C6362" w14:textId="77777777" w:rsidR="0007551D" w:rsidRDefault="0007551D" w:rsidP="00D139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,Bold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18BF57" w14:textId="77777777" w:rsidR="00EB54EE" w:rsidRDefault="00EB54E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5C597C" w14:textId="04453DCC" w:rsidR="00096720" w:rsidRPr="00D139BD" w:rsidRDefault="003D5FA4" w:rsidP="008C7589">
    <w:pPr>
      <w:pStyle w:val="Stopka"/>
      <w:spacing w:after="0" w:line="240" w:lineRule="auto"/>
      <w:jc w:val="center"/>
      <w:rPr>
        <w:sz w:val="16"/>
        <w:szCs w:val="16"/>
      </w:rPr>
    </w:pPr>
    <w:r>
      <w:rPr>
        <w:bCs/>
        <w:sz w:val="18"/>
        <w:szCs w:val="18"/>
      </w:rPr>
      <w:t>Zimowe utrzymanie wybranych dróg w sezonie zimowym 2022/2023 na terenie Gminy Krynica-Zdrój</w:t>
    </w:r>
    <w:r w:rsidR="00EB54EE">
      <w:rPr>
        <w:bCs/>
        <w:sz w:val="18"/>
        <w:szCs w:val="18"/>
      </w:rPr>
      <w:t>-II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072C9F" w14:textId="77777777" w:rsidR="00EB54EE" w:rsidRDefault="00EB54E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DB4B73" w14:textId="77777777" w:rsidR="0007551D" w:rsidRDefault="0007551D" w:rsidP="00D139BD">
      <w:pPr>
        <w:spacing w:after="0" w:line="240" w:lineRule="auto"/>
      </w:pPr>
      <w:r>
        <w:separator/>
      </w:r>
    </w:p>
  </w:footnote>
  <w:footnote w:type="continuationSeparator" w:id="0">
    <w:p w14:paraId="581FEF3E" w14:textId="77777777" w:rsidR="0007551D" w:rsidRDefault="0007551D" w:rsidP="00D139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F3C332" w14:textId="77777777" w:rsidR="00EB54EE" w:rsidRDefault="00EB54E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3DDBF1" w14:textId="73E0533E" w:rsidR="00D139BD" w:rsidRPr="00D139BD" w:rsidRDefault="003D5FA4" w:rsidP="00D139BD">
    <w:pPr>
      <w:pStyle w:val="Nagwek"/>
      <w:rPr>
        <w:szCs w:val="16"/>
      </w:rPr>
    </w:pPr>
    <w:r>
      <w:rPr>
        <w:szCs w:val="16"/>
      </w:rPr>
      <w:t>ZP.0</w:t>
    </w:r>
    <w:r w:rsidR="00EB54EE">
      <w:rPr>
        <w:szCs w:val="16"/>
      </w:rPr>
      <w:t>2</w:t>
    </w:r>
    <w:r w:rsidR="00D139BD">
      <w:rPr>
        <w:szCs w:val="16"/>
      </w:rPr>
      <w:t>.202</w:t>
    </w:r>
    <w:r w:rsidR="00EB54EE">
      <w:rPr>
        <w:szCs w:val="16"/>
      </w:rPr>
      <w:t>3</w:t>
    </w:r>
    <w:r w:rsidR="00D139BD">
      <w:rPr>
        <w:szCs w:val="16"/>
      </w:rPr>
      <w:tab/>
    </w:r>
    <w:r w:rsidR="00D139BD">
      <w:rPr>
        <w:szCs w:val="16"/>
      </w:rPr>
      <w:tab/>
      <w:t>Załącznik nr 3 do SWZ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D0BEC9" w14:textId="77777777" w:rsidR="00EB54EE" w:rsidRDefault="00EB54EE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139BD"/>
    <w:rsid w:val="0007551D"/>
    <w:rsid w:val="002B6617"/>
    <w:rsid w:val="003D5FA4"/>
    <w:rsid w:val="004173AD"/>
    <w:rsid w:val="00604755"/>
    <w:rsid w:val="00CC2774"/>
    <w:rsid w:val="00D139BD"/>
    <w:rsid w:val="00E14283"/>
    <w:rsid w:val="00E61339"/>
    <w:rsid w:val="00EB54EE"/>
    <w:rsid w:val="00F87C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19E5E0"/>
  <w15:docId w15:val="{47FC8FA7-CCFD-4620-865D-411AECFA2E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139BD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1"/>
    <w:qFormat/>
    <w:rsid w:val="00D139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BezodstpwZnak">
    <w:name w:val="Bez odstępów Znak"/>
    <w:link w:val="Bezodstpw"/>
    <w:uiPriority w:val="1"/>
    <w:locked/>
    <w:rsid w:val="00D139B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D139B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139BD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D139B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139BD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218</Words>
  <Characters>1309</Characters>
  <Application>Microsoft Office Word</Application>
  <DocSecurity>0</DocSecurity>
  <Lines>10</Lines>
  <Paragraphs>3</Paragraphs>
  <ScaleCrop>false</ScaleCrop>
  <Company>Hewlett-Packard Company</Company>
  <LinksUpToDate>false</LinksUpToDate>
  <CharactersWithSpaces>1524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Artur Repel</dc:creator>
  <cp:keywords/>
  <dc:description/>
  <cp:lastModifiedBy>mpgk mpgk</cp:lastModifiedBy>
  <cp:revision>5</cp:revision>
  <dcterms:created xsi:type="dcterms:W3CDTF">2022-10-11T13:47:00Z</dcterms:created>
  <dcterms:modified xsi:type="dcterms:W3CDTF">2023-01-26T08:34:00Z</dcterms:modified>
</cp:coreProperties>
</file>