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3EE23AEA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392DDE">
        <w:rPr>
          <w:rFonts w:ascii="Times New Roman" w:hAnsi="Times New Roman" w:cs="Times New Roman"/>
          <w:b/>
        </w:rPr>
        <w:t>1</w:t>
      </w:r>
      <w:r w:rsidR="00924E47">
        <w:rPr>
          <w:rFonts w:ascii="Times New Roman" w:hAnsi="Times New Roman" w:cs="Times New Roman"/>
          <w:b/>
        </w:rPr>
        <w:t>8</w:t>
      </w:r>
      <w:r w:rsidR="000A1DE7">
        <w:rPr>
          <w:rFonts w:ascii="Times New Roman" w:hAnsi="Times New Roman" w:cs="Times New Roman"/>
          <w:b/>
        </w:rPr>
        <w:t>.2024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6C0A332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392DDE" w:rsidRPr="00392DDE">
        <w:rPr>
          <w:rFonts w:ascii="Times New Roman" w:eastAsia="Calibri" w:hAnsi="Times New Roman" w:cs="Times New Roman"/>
          <w:b/>
          <w:bCs/>
          <w:color w:val="00000A"/>
        </w:rPr>
        <w:t>SPORZĄDZENIE PLANU OGÓLNEGO GMINY CZARNA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</w:t>
      </w:r>
      <w:r w:rsidR="000A1DE7">
        <w:rPr>
          <w:rFonts w:ascii="Times New Roman" w:eastAsia="Times New Roman" w:hAnsi="Times New Roman" w:cs="Times New Roman"/>
          <w:kern w:val="3"/>
          <w:lang w:eastAsia="ar-SA" w:bidi="hi-IN"/>
        </w:rPr>
        <w:br/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5C8AFB35" w:rsidR="00663ED1" w:rsidRPr="008270B1" w:rsidRDefault="00392DDE" w:rsidP="00663ED1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392DDE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SPORZĄDZENIE PLANU OGÓLNEGO GMINY CZARNA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7D11F4D9" w:rsidR="00663ED1" w:rsidRPr="005C01FB" w:rsidRDefault="00392DDE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kpl</w:t>
            </w:r>
            <w:proofErr w:type="spellEnd"/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0874AAA3" w:rsidR="00663ED1" w:rsidRPr="005C01FB" w:rsidRDefault="00392DDE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5CFB8364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392DDE">
        <w:rPr>
          <w:rFonts w:ascii="Times New Roman" w:hAnsi="Times New Roman" w:cs="Times New Roman"/>
          <w:b/>
        </w:rPr>
        <w:t>15 miesięcy od daty zawarcia umowy;</w:t>
      </w:r>
    </w:p>
    <w:p w14:paraId="1F66E850" w14:textId="279CE761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lastRenderedPageBreak/>
        <w:t xml:space="preserve">na wykonany przedmiot zamówienia udzielam(-y) </w:t>
      </w:r>
      <w:r w:rsidR="00663ED1">
        <w:rPr>
          <w:rFonts w:ascii="Times New Roman" w:hAnsi="Times New Roman" w:cs="Times New Roman"/>
        </w:rPr>
        <w:t>terminu płatności faktur</w:t>
      </w:r>
      <w:r w:rsidRPr="005C01FB">
        <w:rPr>
          <w:rFonts w:ascii="Times New Roman" w:hAnsi="Times New Roman" w:cs="Times New Roman"/>
        </w:rPr>
        <w:t xml:space="preserve"> na okre</w:t>
      </w:r>
      <w:r w:rsidR="000A1DE7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 xml:space="preserve"> </w:t>
      </w:r>
      <w:r w:rsidR="00663ED1">
        <w:rPr>
          <w:rFonts w:ascii="Times New Roman" w:hAnsi="Times New Roman" w:cs="Times New Roman"/>
          <w:b/>
          <w:bCs/>
        </w:rPr>
        <w:t>14</w:t>
      </w:r>
      <w:r w:rsidRPr="005C01FB">
        <w:rPr>
          <w:rFonts w:ascii="Times New Roman" w:hAnsi="Times New Roman" w:cs="Times New Roman"/>
          <w:b/>
          <w:bCs/>
        </w:rPr>
        <w:t xml:space="preserve">/ </w:t>
      </w:r>
      <w:r w:rsidR="00663ED1">
        <w:rPr>
          <w:rFonts w:ascii="Times New Roman" w:hAnsi="Times New Roman" w:cs="Times New Roman"/>
          <w:b/>
          <w:bCs/>
        </w:rPr>
        <w:t>21</w:t>
      </w:r>
      <w:r w:rsidRPr="005C01FB">
        <w:rPr>
          <w:rFonts w:ascii="Times New Roman" w:hAnsi="Times New Roman" w:cs="Times New Roman"/>
          <w:b/>
          <w:bCs/>
        </w:rPr>
        <w:t xml:space="preserve">/ </w:t>
      </w:r>
      <w:r w:rsidR="00663ED1">
        <w:rPr>
          <w:rFonts w:ascii="Times New Roman" w:hAnsi="Times New Roman" w:cs="Times New Roman"/>
          <w:b/>
          <w:bCs/>
        </w:rPr>
        <w:t>30dni</w:t>
      </w:r>
      <w:r w:rsidR="00105D5E" w:rsidRPr="00105D5E">
        <w:rPr>
          <w:rFonts w:ascii="Times New Roman" w:hAnsi="Times New Roman" w:cs="Times New Roman"/>
          <w:bCs/>
          <w:vertAlign w:val="superscript"/>
        </w:rPr>
        <w:t>1</w:t>
      </w:r>
      <w:r w:rsidRPr="005C01FB">
        <w:rPr>
          <w:rFonts w:ascii="Times New Roman" w:hAnsi="Times New Roman" w:cs="Times New Roman"/>
        </w:rPr>
        <w:t xml:space="preserve"> licząc od dnia </w:t>
      </w:r>
      <w:bookmarkEnd w:id="4"/>
      <w:r w:rsidR="00663ED1">
        <w:rPr>
          <w:rFonts w:ascii="Times New Roman" w:hAnsi="Times New Roman" w:cs="Times New Roman"/>
        </w:rPr>
        <w:t>otrzymania faktury przez zamawiającego</w:t>
      </w:r>
      <w:r w:rsidRPr="005C01FB">
        <w:rPr>
          <w:rFonts w:ascii="Times New Roman" w:hAnsi="Times New Roman" w:cs="Times New Roman"/>
        </w:rPr>
        <w:t>,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574DF8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52A65" w14:textId="77777777" w:rsidR="008252EA" w:rsidRDefault="008252EA" w:rsidP="00597E0F">
      <w:pPr>
        <w:spacing w:after="0" w:line="240" w:lineRule="auto"/>
      </w:pPr>
      <w:r>
        <w:separator/>
      </w:r>
    </w:p>
  </w:endnote>
  <w:endnote w:type="continuationSeparator" w:id="0">
    <w:p w14:paraId="12B6CEDD" w14:textId="77777777" w:rsidR="008252EA" w:rsidRDefault="008252E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3D921" w14:textId="77777777" w:rsidR="008252EA" w:rsidRDefault="008252EA" w:rsidP="00597E0F">
      <w:pPr>
        <w:spacing w:after="0" w:line="240" w:lineRule="auto"/>
      </w:pPr>
      <w:r>
        <w:separator/>
      </w:r>
    </w:p>
  </w:footnote>
  <w:footnote w:type="continuationSeparator" w:id="0">
    <w:p w14:paraId="6B986D01" w14:textId="77777777" w:rsidR="008252EA" w:rsidRDefault="008252EA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411015">
    <w:abstractNumId w:val="71"/>
  </w:num>
  <w:num w:numId="2" w16cid:durableId="1413819470">
    <w:abstractNumId w:val="39"/>
  </w:num>
  <w:num w:numId="3" w16cid:durableId="35469898">
    <w:abstractNumId w:val="64"/>
  </w:num>
  <w:num w:numId="4" w16cid:durableId="151875011">
    <w:abstractNumId w:val="49"/>
  </w:num>
  <w:num w:numId="5" w16cid:durableId="517546901">
    <w:abstractNumId w:val="46"/>
  </w:num>
  <w:num w:numId="6" w16cid:durableId="727996105">
    <w:abstractNumId w:val="79"/>
  </w:num>
  <w:num w:numId="7" w16cid:durableId="79957146">
    <w:abstractNumId w:val="19"/>
  </w:num>
  <w:num w:numId="8" w16cid:durableId="88277243">
    <w:abstractNumId w:val="52"/>
  </w:num>
  <w:num w:numId="9" w16cid:durableId="1334839388">
    <w:abstractNumId w:val="0"/>
  </w:num>
  <w:num w:numId="10" w16cid:durableId="1271858255">
    <w:abstractNumId w:val="1"/>
  </w:num>
  <w:num w:numId="11" w16cid:durableId="1680042185">
    <w:abstractNumId w:val="2"/>
  </w:num>
  <w:num w:numId="12" w16cid:durableId="1665739115">
    <w:abstractNumId w:val="3"/>
  </w:num>
  <w:num w:numId="13" w16cid:durableId="861017210">
    <w:abstractNumId w:val="4"/>
  </w:num>
  <w:num w:numId="14" w16cid:durableId="171071472">
    <w:abstractNumId w:val="7"/>
  </w:num>
  <w:num w:numId="15" w16cid:durableId="1809127667">
    <w:abstractNumId w:val="9"/>
  </w:num>
  <w:num w:numId="16" w16cid:durableId="1664118045">
    <w:abstractNumId w:val="10"/>
  </w:num>
  <w:num w:numId="17" w16cid:durableId="321129734">
    <w:abstractNumId w:val="11"/>
  </w:num>
  <w:num w:numId="18" w16cid:durableId="196358307">
    <w:abstractNumId w:val="12"/>
  </w:num>
  <w:num w:numId="19" w16cid:durableId="2080665356">
    <w:abstractNumId w:val="16"/>
  </w:num>
  <w:num w:numId="20" w16cid:durableId="1220558650">
    <w:abstractNumId w:val="17"/>
  </w:num>
  <w:num w:numId="21" w16cid:durableId="1412045388">
    <w:abstractNumId w:val="18"/>
  </w:num>
  <w:num w:numId="22" w16cid:durableId="1849441907">
    <w:abstractNumId w:val="20"/>
  </w:num>
  <w:num w:numId="23" w16cid:durableId="1416127656">
    <w:abstractNumId w:val="21"/>
  </w:num>
  <w:num w:numId="24" w16cid:durableId="1145708318">
    <w:abstractNumId w:val="22"/>
  </w:num>
  <w:num w:numId="25" w16cid:durableId="1569533792">
    <w:abstractNumId w:val="23"/>
  </w:num>
  <w:num w:numId="26" w16cid:durableId="1496451926">
    <w:abstractNumId w:val="24"/>
  </w:num>
  <w:num w:numId="27" w16cid:durableId="270283083">
    <w:abstractNumId w:val="25"/>
  </w:num>
  <w:num w:numId="28" w16cid:durableId="85932154">
    <w:abstractNumId w:val="51"/>
  </w:num>
  <w:num w:numId="29" w16cid:durableId="950892410">
    <w:abstractNumId w:val="75"/>
  </w:num>
  <w:num w:numId="30" w16cid:durableId="402725731">
    <w:abstractNumId w:val="58"/>
  </w:num>
  <w:num w:numId="31" w16cid:durableId="1521164387">
    <w:abstractNumId w:val="61"/>
  </w:num>
  <w:num w:numId="32" w16cid:durableId="113016121">
    <w:abstractNumId w:val="35"/>
  </w:num>
  <w:num w:numId="33" w16cid:durableId="567617257">
    <w:abstractNumId w:val="47"/>
  </w:num>
  <w:num w:numId="34" w16cid:durableId="613563723">
    <w:abstractNumId w:val="72"/>
  </w:num>
  <w:num w:numId="35" w16cid:durableId="433089685">
    <w:abstractNumId w:val="45"/>
  </w:num>
  <w:num w:numId="36" w16cid:durableId="1988246577">
    <w:abstractNumId w:val="83"/>
  </w:num>
  <w:num w:numId="37" w16cid:durableId="1437483590">
    <w:abstractNumId w:val="56"/>
  </w:num>
  <w:num w:numId="38" w16cid:durableId="1524171315">
    <w:abstractNumId w:val="40"/>
  </w:num>
  <w:num w:numId="39" w16cid:durableId="1325162184">
    <w:abstractNumId w:val="78"/>
  </w:num>
  <w:num w:numId="40" w16cid:durableId="1047148838">
    <w:abstractNumId w:val="69"/>
  </w:num>
  <w:num w:numId="41" w16cid:durableId="547952831">
    <w:abstractNumId w:val="36"/>
  </w:num>
  <w:num w:numId="42" w16cid:durableId="692462549">
    <w:abstractNumId w:val="85"/>
  </w:num>
  <w:num w:numId="43" w16cid:durableId="1505052897">
    <w:abstractNumId w:val="80"/>
  </w:num>
  <w:num w:numId="44" w16cid:durableId="1922913281">
    <w:abstractNumId w:val="44"/>
  </w:num>
  <w:num w:numId="45" w16cid:durableId="1301767076">
    <w:abstractNumId w:val="37"/>
  </w:num>
  <w:num w:numId="46" w16cid:durableId="1495799594">
    <w:abstractNumId w:val="74"/>
  </w:num>
  <w:num w:numId="47" w16cid:durableId="499122904">
    <w:abstractNumId w:val="67"/>
  </w:num>
  <w:num w:numId="48" w16cid:durableId="150875664">
    <w:abstractNumId w:val="55"/>
  </w:num>
  <w:num w:numId="49" w16cid:durableId="1418019346">
    <w:abstractNumId w:val="82"/>
  </w:num>
  <w:num w:numId="50" w16cid:durableId="1618247362">
    <w:abstractNumId w:val="57"/>
  </w:num>
  <w:num w:numId="51" w16cid:durableId="1117481649">
    <w:abstractNumId w:val="38"/>
  </w:num>
  <w:num w:numId="52" w16cid:durableId="1418819153">
    <w:abstractNumId w:val="50"/>
  </w:num>
  <w:num w:numId="53" w16cid:durableId="472022728">
    <w:abstractNumId w:val="87"/>
  </w:num>
  <w:num w:numId="54" w16cid:durableId="1254585958">
    <w:abstractNumId w:val="68"/>
  </w:num>
  <w:num w:numId="55" w16cid:durableId="698167122">
    <w:abstractNumId w:val="63"/>
  </w:num>
  <w:num w:numId="56" w16cid:durableId="760763882">
    <w:abstractNumId w:val="66"/>
  </w:num>
  <w:num w:numId="57" w16cid:durableId="1575968929">
    <w:abstractNumId w:val="77"/>
  </w:num>
  <w:num w:numId="58" w16cid:durableId="341973083">
    <w:abstractNumId w:val="41"/>
  </w:num>
  <w:num w:numId="59" w16cid:durableId="136997999">
    <w:abstractNumId w:val="76"/>
  </w:num>
  <w:num w:numId="60" w16cid:durableId="1682967794">
    <w:abstractNumId w:val="86"/>
  </w:num>
  <w:num w:numId="61" w16cid:durableId="434982785">
    <w:abstractNumId w:val="84"/>
  </w:num>
  <w:num w:numId="62" w16cid:durableId="472602899">
    <w:abstractNumId w:val="59"/>
  </w:num>
  <w:num w:numId="63" w16cid:durableId="1929608140">
    <w:abstractNumId w:val="65"/>
  </w:num>
  <w:num w:numId="64" w16cid:durableId="1648049414">
    <w:abstractNumId w:val="43"/>
  </w:num>
  <w:num w:numId="65" w16cid:durableId="1288439331">
    <w:abstractNumId w:val="42"/>
  </w:num>
  <w:num w:numId="66" w16cid:durableId="31536299">
    <w:abstractNumId w:val="53"/>
  </w:num>
  <w:num w:numId="67" w16cid:durableId="2095273844">
    <w:abstractNumId w:val="54"/>
  </w:num>
  <w:num w:numId="68" w16cid:durableId="1268386630">
    <w:abstractNumId w:val="73"/>
  </w:num>
  <w:num w:numId="69" w16cid:durableId="1910339834">
    <w:abstractNumId w:val="62"/>
  </w:num>
  <w:num w:numId="70" w16cid:durableId="833649721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1DE7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2DDE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06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4DF8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026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5AA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D6F50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2EA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4E47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469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5E86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3C6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3B7C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7F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4</cp:revision>
  <cp:lastPrinted>2021-03-15T09:55:00Z</cp:lastPrinted>
  <dcterms:created xsi:type="dcterms:W3CDTF">2024-08-02T12:03:00Z</dcterms:created>
  <dcterms:modified xsi:type="dcterms:W3CDTF">2024-08-02T12:14:00Z</dcterms:modified>
</cp:coreProperties>
</file>