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1625A718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8270B1">
        <w:rPr>
          <w:rFonts w:ascii="Times New Roman" w:hAnsi="Times New Roman" w:cs="Times New Roman"/>
          <w:b/>
        </w:rPr>
        <w:t xml:space="preserve"> (IUE.271.</w:t>
      </w:r>
      <w:r w:rsidR="009D21FB">
        <w:rPr>
          <w:rFonts w:ascii="Times New Roman" w:hAnsi="Times New Roman" w:cs="Times New Roman"/>
          <w:b/>
        </w:rPr>
        <w:t>18</w:t>
      </w:r>
      <w:r w:rsidR="001808C4">
        <w:rPr>
          <w:rFonts w:ascii="Times New Roman" w:hAnsi="Times New Roman" w:cs="Times New Roman"/>
          <w:b/>
        </w:rPr>
        <w:t>.2024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000000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5C01FB"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479CED2A" w:rsidR="00A75FA0" w:rsidRPr="003E0843" w:rsidRDefault="00CF2678" w:rsidP="00240B2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663ED1">
        <w:rPr>
          <w:rFonts w:ascii="Times New Roman" w:eastAsia="Calibri" w:hAnsi="Times New Roman" w:cs="Times New Roman"/>
          <w:color w:val="00000A"/>
        </w:rPr>
        <w:t>usługi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9D21FB" w:rsidRPr="009D21FB">
        <w:rPr>
          <w:rFonts w:ascii="Times New Roman" w:eastAsia="Calibri" w:hAnsi="Times New Roman" w:cs="Times New Roman"/>
          <w:b/>
          <w:bCs/>
          <w:color w:val="00000A"/>
        </w:rPr>
        <w:t>Doposażenie jednostki Ochotniczej Straży Pożarnej w Czarnej poprzez zakup sprzętu do prowadzenia akcji ratowniczych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</w:t>
      </w:r>
      <w:r w:rsidR="00663ED1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61A0952" w:rsidR="004706E5" w:rsidRPr="00622219" w:rsidRDefault="00663ED1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497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567"/>
        <w:gridCol w:w="709"/>
        <w:gridCol w:w="850"/>
        <w:gridCol w:w="1843"/>
        <w:gridCol w:w="709"/>
        <w:gridCol w:w="992"/>
        <w:gridCol w:w="1701"/>
      </w:tblGrid>
      <w:tr w:rsidR="00663ED1" w:rsidRPr="005C01FB" w14:paraId="2C9C8C40" w14:textId="77777777" w:rsidTr="00663ED1">
        <w:trPr>
          <w:cantSplit/>
          <w:trHeight w:val="159"/>
        </w:trPr>
        <w:tc>
          <w:tcPr>
            <w:tcW w:w="212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567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89BAF74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2782D8F4" w14:textId="01F0EC2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60AFD23D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61C9C88D" w14:textId="307C8289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Ilość 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br/>
              <w:t>w km</w:t>
            </w:r>
          </w:p>
        </w:tc>
        <w:tc>
          <w:tcPr>
            <w:tcW w:w="850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B0C826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7E59D75" w14:textId="66879B0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Cena j. netto</w:t>
            </w:r>
          </w:p>
        </w:tc>
        <w:tc>
          <w:tcPr>
            <w:tcW w:w="1843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5666589B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701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1347EAA1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663ED1" w:rsidRPr="005C01FB" w14:paraId="60CF40C6" w14:textId="77777777" w:rsidTr="00663ED1">
        <w:trPr>
          <w:cantSplit/>
          <w:trHeight w:val="78"/>
        </w:trPr>
        <w:tc>
          <w:tcPr>
            <w:tcW w:w="212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7A95BB78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D45DA3C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610C55B8" w14:textId="0BD1617D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843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5ED65F21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29CC97E4" w14:textId="77777777" w:rsidTr="00663ED1">
        <w:trPr>
          <w:trHeight w:val="887"/>
        </w:trPr>
        <w:tc>
          <w:tcPr>
            <w:tcW w:w="2126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35E60CE2" w:rsidR="00663ED1" w:rsidRPr="008270B1" w:rsidRDefault="009D21FB" w:rsidP="0094207B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9D21FB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Doposażenie jednostki Ochotniczej Straży Pożarnej w Czarnej poprzez zakup sprzętu do prowadzenia akcji ratowniczych</w:t>
            </w:r>
            <w:r w:rsidRPr="009D21FB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DA939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70F91477" w14:textId="5AC8D99E" w:rsidR="00663ED1" w:rsidRPr="005C01FB" w:rsidRDefault="0094207B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Szt.</w:t>
            </w: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50BCD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E93098D" w14:textId="5B0179AF" w:rsidR="00663ED1" w:rsidRPr="005C01FB" w:rsidRDefault="0094207B" w:rsidP="00C90DD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1</w:t>
            </w:r>
          </w:p>
        </w:tc>
        <w:tc>
          <w:tcPr>
            <w:tcW w:w="850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2B0345" w14:textId="77FE470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314160CA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07382FDD" w:rsidR="00663ED1" w:rsidRPr="008270B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07CE14E7" w14:textId="77777777" w:rsidTr="00663ED1">
        <w:trPr>
          <w:trHeight w:val="603"/>
        </w:trPr>
        <w:tc>
          <w:tcPr>
            <w:tcW w:w="4252" w:type="dxa"/>
            <w:gridSpan w:val="4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AEE908" w14:textId="253F9556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lastRenderedPageBreak/>
              <w:t>ŁĄCZNIE:</w:t>
            </w: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77DBF4" w14:textId="2C7CAABD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3DD0CB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7FDB94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4A17A2D1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41D53AEB" w14:textId="77777777" w:rsidTr="004D177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371" w:type="dxa"/>
            <w:gridSpan w:val="7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</w:tcPr>
          <w:p w14:paraId="20323984" w14:textId="622E9F9C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3C51F86F" w14:textId="779ABBC9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9D21FB">
        <w:rPr>
          <w:rFonts w:ascii="Times New Roman" w:hAnsi="Times New Roman" w:cs="Times New Roman"/>
          <w:b/>
        </w:rPr>
        <w:t>50 dni od daty zawarcia umowy;</w:t>
      </w:r>
    </w:p>
    <w:p w14:paraId="1F66E850" w14:textId="29F90200" w:rsidR="00D73EF6" w:rsidRPr="0094207B" w:rsidRDefault="009D21FB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9D21FB">
        <w:rPr>
          <w:rFonts w:ascii="Times New Roman" w:hAnsi="Times New Roman" w:cs="Times New Roman"/>
        </w:rPr>
        <w:t>na wykonany przedmiot zamówienia udzielam(-y) terminu płatności faktur na okres 14/ 21/ 30dni1 licząc od dnia otrzymania faktury przez zamawiającego</w:t>
      </w:r>
      <w:r>
        <w:rPr>
          <w:rFonts w:ascii="Times New Roman" w:hAnsi="Times New Roman" w:cs="Times New Roman"/>
        </w:rPr>
        <w:t>.</w:t>
      </w:r>
    </w:p>
    <w:bookmarkEnd w:id="2"/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4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4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5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5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6D10FEF8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 xml:space="preserve">z zakresu </w:t>
      </w:r>
      <w:r w:rsidR="00FA1F73">
        <w:rPr>
          <w:rFonts w:ascii="Times New Roman" w:hAnsi="Times New Roman" w:cs="Times New Roman"/>
        </w:rPr>
        <w:t>koszenia poboczy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2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3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5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6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6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BF159" w14:textId="77777777" w:rsidR="003640A1" w:rsidRDefault="003640A1" w:rsidP="00597E0F">
      <w:pPr>
        <w:spacing w:after="0" w:line="240" w:lineRule="auto"/>
      </w:pPr>
      <w:r>
        <w:separator/>
      </w:r>
    </w:p>
  </w:endnote>
  <w:endnote w:type="continuationSeparator" w:id="0">
    <w:p w14:paraId="0A049F98" w14:textId="77777777" w:rsidR="003640A1" w:rsidRDefault="003640A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6274B" w14:textId="77777777" w:rsidR="003640A1" w:rsidRDefault="003640A1" w:rsidP="00597E0F">
      <w:pPr>
        <w:spacing w:after="0" w:line="240" w:lineRule="auto"/>
      </w:pPr>
      <w:r>
        <w:separator/>
      </w:r>
    </w:p>
  </w:footnote>
  <w:footnote w:type="continuationSeparator" w:id="0">
    <w:p w14:paraId="469B6D98" w14:textId="77777777" w:rsidR="003640A1" w:rsidRDefault="003640A1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6A0CCB77" w14:textId="77777777" w:rsidR="004E65C2" w:rsidRDefault="004E65C2" w:rsidP="00435AFA">
    <w:pPr>
      <w:pStyle w:val="Nagwek"/>
      <w:jc w:val="right"/>
      <w:rPr>
        <w:bCs/>
        <w:sz w:val="18"/>
        <w:szCs w:val="18"/>
      </w:rPr>
    </w:pPr>
  </w:p>
  <w:p w14:paraId="7C36F2F6" w14:textId="608C20EE" w:rsidR="00EA19EE" w:rsidRPr="00063972" w:rsidRDefault="004E65C2" w:rsidP="00435AFA">
    <w:pPr>
      <w:pStyle w:val="Nagwek"/>
      <w:jc w:val="right"/>
      <w:rPr>
        <w:bCs/>
        <w:sz w:val="18"/>
        <w:szCs w:val="18"/>
      </w:rPr>
    </w:pPr>
    <w:r w:rsidRPr="004E65C2">
      <w:drawing>
        <wp:inline distT="0" distB="0" distL="0" distR="0" wp14:anchorId="447166D4" wp14:editId="2BA453AE">
          <wp:extent cx="6188710" cy="769620"/>
          <wp:effectExtent l="0" t="0" r="2540" b="0"/>
          <wp:docPr id="5435400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70B1"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75632">
    <w:abstractNumId w:val="71"/>
  </w:num>
  <w:num w:numId="2" w16cid:durableId="1259679537">
    <w:abstractNumId w:val="39"/>
  </w:num>
  <w:num w:numId="3" w16cid:durableId="202451612">
    <w:abstractNumId w:val="64"/>
  </w:num>
  <w:num w:numId="4" w16cid:durableId="2065792145">
    <w:abstractNumId w:val="49"/>
  </w:num>
  <w:num w:numId="5" w16cid:durableId="1591887388">
    <w:abstractNumId w:val="46"/>
  </w:num>
  <w:num w:numId="6" w16cid:durableId="1451895625">
    <w:abstractNumId w:val="79"/>
  </w:num>
  <w:num w:numId="7" w16cid:durableId="176775116">
    <w:abstractNumId w:val="19"/>
  </w:num>
  <w:num w:numId="8" w16cid:durableId="2025403097">
    <w:abstractNumId w:val="52"/>
  </w:num>
  <w:num w:numId="9" w16cid:durableId="1944409671">
    <w:abstractNumId w:val="0"/>
  </w:num>
  <w:num w:numId="10" w16cid:durableId="1580165215">
    <w:abstractNumId w:val="1"/>
  </w:num>
  <w:num w:numId="11" w16cid:durableId="701979796">
    <w:abstractNumId w:val="2"/>
  </w:num>
  <w:num w:numId="12" w16cid:durableId="53431497">
    <w:abstractNumId w:val="3"/>
  </w:num>
  <w:num w:numId="13" w16cid:durableId="371881152">
    <w:abstractNumId w:val="4"/>
  </w:num>
  <w:num w:numId="14" w16cid:durableId="1615483845">
    <w:abstractNumId w:val="7"/>
  </w:num>
  <w:num w:numId="15" w16cid:durableId="1638729863">
    <w:abstractNumId w:val="9"/>
  </w:num>
  <w:num w:numId="16" w16cid:durableId="1917592585">
    <w:abstractNumId w:val="10"/>
  </w:num>
  <w:num w:numId="17" w16cid:durableId="60636284">
    <w:abstractNumId w:val="11"/>
  </w:num>
  <w:num w:numId="18" w16cid:durableId="2091728921">
    <w:abstractNumId w:val="12"/>
  </w:num>
  <w:num w:numId="19" w16cid:durableId="650060049">
    <w:abstractNumId w:val="16"/>
  </w:num>
  <w:num w:numId="20" w16cid:durableId="1252665284">
    <w:abstractNumId w:val="17"/>
  </w:num>
  <w:num w:numId="21" w16cid:durableId="687370803">
    <w:abstractNumId w:val="18"/>
  </w:num>
  <w:num w:numId="22" w16cid:durableId="291984698">
    <w:abstractNumId w:val="20"/>
  </w:num>
  <w:num w:numId="23" w16cid:durableId="1824925877">
    <w:abstractNumId w:val="21"/>
  </w:num>
  <w:num w:numId="24" w16cid:durableId="1658534972">
    <w:abstractNumId w:val="22"/>
  </w:num>
  <w:num w:numId="25" w16cid:durableId="80226493">
    <w:abstractNumId w:val="23"/>
  </w:num>
  <w:num w:numId="26" w16cid:durableId="333150317">
    <w:abstractNumId w:val="24"/>
  </w:num>
  <w:num w:numId="27" w16cid:durableId="1565871743">
    <w:abstractNumId w:val="25"/>
  </w:num>
  <w:num w:numId="28" w16cid:durableId="428892756">
    <w:abstractNumId w:val="51"/>
  </w:num>
  <w:num w:numId="29" w16cid:durableId="421874210">
    <w:abstractNumId w:val="75"/>
  </w:num>
  <w:num w:numId="30" w16cid:durableId="911307586">
    <w:abstractNumId w:val="58"/>
  </w:num>
  <w:num w:numId="31" w16cid:durableId="969356805">
    <w:abstractNumId w:val="61"/>
  </w:num>
  <w:num w:numId="32" w16cid:durableId="1552501572">
    <w:abstractNumId w:val="35"/>
  </w:num>
  <w:num w:numId="33" w16cid:durableId="959143488">
    <w:abstractNumId w:val="47"/>
  </w:num>
  <w:num w:numId="34" w16cid:durableId="785541679">
    <w:abstractNumId w:val="72"/>
  </w:num>
  <w:num w:numId="35" w16cid:durableId="38363455">
    <w:abstractNumId w:val="45"/>
  </w:num>
  <w:num w:numId="36" w16cid:durableId="1957372016">
    <w:abstractNumId w:val="83"/>
  </w:num>
  <w:num w:numId="37" w16cid:durableId="1809348972">
    <w:abstractNumId w:val="56"/>
  </w:num>
  <w:num w:numId="38" w16cid:durableId="1260985893">
    <w:abstractNumId w:val="40"/>
  </w:num>
  <w:num w:numId="39" w16cid:durableId="589504274">
    <w:abstractNumId w:val="78"/>
  </w:num>
  <w:num w:numId="40" w16cid:durableId="1954894645">
    <w:abstractNumId w:val="69"/>
  </w:num>
  <w:num w:numId="41" w16cid:durableId="2142842244">
    <w:abstractNumId w:val="36"/>
  </w:num>
  <w:num w:numId="42" w16cid:durableId="1556315484">
    <w:abstractNumId w:val="85"/>
  </w:num>
  <w:num w:numId="43" w16cid:durableId="1122264992">
    <w:abstractNumId w:val="80"/>
  </w:num>
  <w:num w:numId="44" w16cid:durableId="1575966163">
    <w:abstractNumId w:val="44"/>
  </w:num>
  <w:num w:numId="45" w16cid:durableId="1745833416">
    <w:abstractNumId w:val="37"/>
  </w:num>
  <w:num w:numId="46" w16cid:durableId="1136753065">
    <w:abstractNumId w:val="74"/>
  </w:num>
  <w:num w:numId="47" w16cid:durableId="1263684470">
    <w:abstractNumId w:val="67"/>
  </w:num>
  <w:num w:numId="48" w16cid:durableId="966394781">
    <w:abstractNumId w:val="55"/>
  </w:num>
  <w:num w:numId="49" w16cid:durableId="65878004">
    <w:abstractNumId w:val="82"/>
  </w:num>
  <w:num w:numId="50" w16cid:durableId="1832677590">
    <w:abstractNumId w:val="57"/>
  </w:num>
  <w:num w:numId="51" w16cid:durableId="1377045354">
    <w:abstractNumId w:val="38"/>
  </w:num>
  <w:num w:numId="52" w16cid:durableId="1241019177">
    <w:abstractNumId w:val="50"/>
  </w:num>
  <w:num w:numId="53" w16cid:durableId="809984745">
    <w:abstractNumId w:val="87"/>
  </w:num>
  <w:num w:numId="54" w16cid:durableId="165754467">
    <w:abstractNumId w:val="68"/>
  </w:num>
  <w:num w:numId="55" w16cid:durableId="1635525499">
    <w:abstractNumId w:val="63"/>
  </w:num>
  <w:num w:numId="56" w16cid:durableId="1529760149">
    <w:abstractNumId w:val="66"/>
  </w:num>
  <w:num w:numId="57" w16cid:durableId="442652059">
    <w:abstractNumId w:val="77"/>
  </w:num>
  <w:num w:numId="58" w16cid:durableId="1063404328">
    <w:abstractNumId w:val="41"/>
  </w:num>
  <w:num w:numId="59" w16cid:durableId="975140476">
    <w:abstractNumId w:val="76"/>
  </w:num>
  <w:num w:numId="60" w16cid:durableId="602614655">
    <w:abstractNumId w:val="86"/>
  </w:num>
  <w:num w:numId="61" w16cid:durableId="544681332">
    <w:abstractNumId w:val="84"/>
  </w:num>
  <w:num w:numId="62" w16cid:durableId="468287339">
    <w:abstractNumId w:val="59"/>
  </w:num>
  <w:num w:numId="63" w16cid:durableId="906065956">
    <w:abstractNumId w:val="65"/>
  </w:num>
  <w:num w:numId="64" w16cid:durableId="1692100764">
    <w:abstractNumId w:val="43"/>
  </w:num>
  <w:num w:numId="65" w16cid:durableId="354115681">
    <w:abstractNumId w:val="42"/>
  </w:num>
  <w:num w:numId="66" w16cid:durableId="19867739">
    <w:abstractNumId w:val="53"/>
  </w:num>
  <w:num w:numId="67" w16cid:durableId="93747106">
    <w:abstractNumId w:val="54"/>
  </w:num>
  <w:num w:numId="68" w16cid:durableId="14693315">
    <w:abstractNumId w:val="73"/>
  </w:num>
  <w:num w:numId="69" w16cid:durableId="1891309077">
    <w:abstractNumId w:val="62"/>
  </w:num>
  <w:num w:numId="70" w16cid:durableId="1865240094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4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0E6A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5D5E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C47"/>
    <w:rsid w:val="0018072A"/>
    <w:rsid w:val="001808C4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0B21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19EE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BA2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0A1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843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94D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5C2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2D4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219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3ED1"/>
    <w:rsid w:val="00665225"/>
    <w:rsid w:val="00665729"/>
    <w:rsid w:val="00666014"/>
    <w:rsid w:val="006660C1"/>
    <w:rsid w:val="00666BFC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40C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07B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1897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2C07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21FB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340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0DDA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4A9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4E2B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5AD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0F1D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A9D"/>
    <w:rsid w:val="00FA0C99"/>
    <w:rsid w:val="00FA0CC2"/>
    <w:rsid w:val="00FA1ADA"/>
    <w:rsid w:val="00FA1F6D"/>
    <w:rsid w:val="00FA1F73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DDBA-5F1D-4AD8-93DC-240B485F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4</cp:revision>
  <cp:lastPrinted>2021-03-15T09:55:00Z</cp:lastPrinted>
  <dcterms:created xsi:type="dcterms:W3CDTF">2024-08-09T11:02:00Z</dcterms:created>
  <dcterms:modified xsi:type="dcterms:W3CDTF">2024-08-09T11:02:00Z</dcterms:modified>
</cp:coreProperties>
</file>